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36073" w14:textId="66AF594D" w:rsidR="007166CE" w:rsidRDefault="0096690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001DECC" wp14:editId="25DF9F6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E80DAB" w14:textId="77777777" w:rsidR="007166CE" w:rsidRDefault="007166CE" w:rsidP="007166CE">
      <w:pPr>
        <w:pStyle w:val="berschrift1"/>
      </w:pPr>
      <w:r>
        <w:br w:type="page"/>
      </w:r>
      <w:r>
        <w:lastRenderedPageBreak/>
        <w:t>Vorwort</w:t>
      </w:r>
    </w:p>
    <w:p w14:paraId="0861368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476D2D6" w14:textId="77777777" w:rsidR="007E1779" w:rsidRDefault="008D7463" w:rsidP="007166CE">
      <w:r>
        <w:t xml:space="preserve">Dieses Jahr hat uns allen eine Menge abverlangt – doch Gott hat uns hindurchgetragen. </w:t>
      </w:r>
    </w:p>
    <w:p w14:paraId="2D8308C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6F47424" w14:textId="77777777" w:rsidR="007E1779" w:rsidRDefault="007E1779" w:rsidP="007166CE">
      <w:r>
        <w:t>Vielleicht hat aber auch der eine oder die andere Lust, mitzumachen und neue Bücher zu erstellen – sprecht mich einfach an.</w:t>
      </w:r>
    </w:p>
    <w:p w14:paraId="3B18453F" w14:textId="77777777" w:rsidR="007166CE" w:rsidRDefault="007166CE" w:rsidP="007166CE">
      <w:r>
        <w:t>Euch allen wünsche ich Gottes reichen Segen und dass Ihr für Euch interessante Texte hier findet. Für Anregungen bin ich immer dankbar.</w:t>
      </w:r>
    </w:p>
    <w:p w14:paraId="2D255642" w14:textId="77777777" w:rsidR="007166CE" w:rsidRDefault="007166CE" w:rsidP="007166CE">
      <w:r>
        <w:t>Gruß &amp; Segen,</w:t>
      </w:r>
    </w:p>
    <w:p w14:paraId="0C6AE9B0" w14:textId="77777777" w:rsidR="007166CE" w:rsidRDefault="007166CE" w:rsidP="007166CE">
      <w:r>
        <w:t>Andreas</w:t>
      </w:r>
    </w:p>
    <w:p w14:paraId="7C93B1E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FBE0A5" w14:textId="77777777" w:rsidR="00453595" w:rsidRDefault="00453595" w:rsidP="00453595">
      <w:pPr>
        <w:pStyle w:val="berschrift1"/>
        <w:rPr>
          <w:sz w:val="48"/>
        </w:rPr>
      </w:pPr>
      <w:r>
        <w:lastRenderedPageBreak/>
        <w:t xml:space="preserve">Der </w:t>
      </w:r>
      <w:proofErr w:type="spellStart"/>
      <w:r>
        <w:t>Zwantzigst</w:t>
      </w:r>
      <w:proofErr w:type="spellEnd"/>
      <w:r>
        <w:t xml:space="preserve"> Psalm</w:t>
      </w:r>
    </w:p>
    <w:p w14:paraId="64E5BE48" w14:textId="77777777" w:rsidR="00453595" w:rsidRDefault="00453595" w:rsidP="00453595">
      <w:pPr>
        <w:pStyle w:val="StandardWeb"/>
      </w:pPr>
      <w:r>
        <w:t xml:space="preserve">Erkläret zu Waldsassen in der Obern Churfürstlichen </w:t>
      </w:r>
      <w:proofErr w:type="spellStart"/>
      <w:r>
        <w:t>Pfaltz</w:t>
      </w:r>
      <w:proofErr w:type="spellEnd"/>
      <w:r>
        <w:t xml:space="preserve"> den 14./24. </w:t>
      </w:r>
      <w:proofErr w:type="spellStart"/>
      <w:r>
        <w:t>Octobr</w:t>
      </w:r>
      <w:proofErr w:type="spellEnd"/>
      <w:r>
        <w:t xml:space="preserve">. Anno 1619: </w:t>
      </w:r>
    </w:p>
    <w:p w14:paraId="5CC1ADAA" w14:textId="77777777" w:rsidR="00453595" w:rsidRDefault="00453595" w:rsidP="00453595">
      <w:pPr>
        <w:pStyle w:val="StandardWeb"/>
      </w:pPr>
      <w:r>
        <w:t xml:space="preserve">Als dem </w:t>
      </w:r>
      <w:proofErr w:type="spellStart"/>
      <w:r>
        <w:t>Durchleuchtigsten</w:t>
      </w:r>
      <w:proofErr w:type="spellEnd"/>
      <w:r>
        <w:t xml:space="preserve"> </w:t>
      </w:r>
      <w:proofErr w:type="spellStart"/>
      <w:r>
        <w:t>Grosmächtigen</w:t>
      </w:r>
      <w:proofErr w:type="spellEnd"/>
      <w:r>
        <w:t xml:space="preserve"> Fürsten und Herrn / Herrn </w:t>
      </w:r>
      <w:proofErr w:type="spellStart"/>
      <w:r>
        <w:t>FRIDERICHEN</w:t>
      </w:r>
      <w:proofErr w:type="spellEnd"/>
      <w:r>
        <w:t xml:space="preserve"> / Königen in </w:t>
      </w:r>
      <w:proofErr w:type="spellStart"/>
      <w:r>
        <w:t>Böheimb</w:t>
      </w:r>
      <w:proofErr w:type="spellEnd"/>
      <w:r>
        <w:t xml:space="preserve"> / </w:t>
      </w:r>
      <w:proofErr w:type="spellStart"/>
      <w:r>
        <w:t>Pfaltzgraven</w:t>
      </w:r>
      <w:proofErr w:type="spellEnd"/>
      <w:r>
        <w:t xml:space="preserve"> bey Rhein und Churfürsten / </w:t>
      </w:r>
      <w:proofErr w:type="spellStart"/>
      <w:r>
        <w:t>Hertzogen</w:t>
      </w:r>
      <w:proofErr w:type="spellEnd"/>
      <w:r>
        <w:t xml:space="preserve"> in Bayern / </w:t>
      </w:r>
      <w:proofErr w:type="spellStart"/>
      <w:r>
        <w:t>Marggraven</w:t>
      </w:r>
      <w:proofErr w:type="spellEnd"/>
      <w:r>
        <w:t xml:space="preserve"> in Mährern / </w:t>
      </w:r>
      <w:proofErr w:type="spellStart"/>
      <w:r>
        <w:t>Hertzogen</w:t>
      </w:r>
      <w:proofErr w:type="spellEnd"/>
      <w:r>
        <w:t xml:space="preserve"> in Schlesien / </w:t>
      </w:r>
      <w:proofErr w:type="spellStart"/>
      <w:r>
        <w:t>Marggraven</w:t>
      </w:r>
      <w:proofErr w:type="spellEnd"/>
      <w:r>
        <w:t xml:space="preserve"> in Ober und Nieder </w:t>
      </w:r>
      <w:proofErr w:type="spellStart"/>
      <w:r>
        <w:t>Lausnitz</w:t>
      </w:r>
      <w:proofErr w:type="spellEnd"/>
      <w:r>
        <w:t xml:space="preserve"> etc. von des Königreichs </w:t>
      </w:r>
      <w:proofErr w:type="spellStart"/>
      <w:r>
        <w:t>Böheimb</w:t>
      </w:r>
      <w:proofErr w:type="spellEnd"/>
      <w:r>
        <w:t xml:space="preserve"> und der </w:t>
      </w:r>
      <w:proofErr w:type="spellStart"/>
      <w:r>
        <w:t>Incorporirten</w:t>
      </w:r>
      <w:proofErr w:type="spellEnd"/>
      <w:r>
        <w:t xml:space="preserve"> Länder </w:t>
      </w:r>
      <w:proofErr w:type="spellStart"/>
      <w:r>
        <w:t>Commissarien</w:t>
      </w:r>
      <w:proofErr w:type="spellEnd"/>
      <w:r>
        <w:t xml:space="preserve"> / die </w:t>
      </w:r>
      <w:proofErr w:type="spellStart"/>
      <w:r>
        <w:t>vorgangene</w:t>
      </w:r>
      <w:proofErr w:type="spellEnd"/>
      <w:r>
        <w:t xml:space="preserve"> Wahl angekündet / und von Ihrer </w:t>
      </w:r>
      <w:proofErr w:type="spellStart"/>
      <w:r>
        <w:t>Mayestät</w:t>
      </w:r>
      <w:proofErr w:type="spellEnd"/>
      <w:r>
        <w:t xml:space="preserve"> angenommen worden. </w:t>
      </w:r>
    </w:p>
    <w:p w14:paraId="0D3046FA" w14:textId="77777777" w:rsidR="00453595" w:rsidRDefault="00453595" w:rsidP="00453595">
      <w:pPr>
        <w:pStyle w:val="StandardWeb"/>
      </w:pPr>
      <w:r>
        <w:t xml:space="preserve">Item Eine Predigt </w:t>
      </w:r>
    </w:p>
    <w:p w14:paraId="101F8DBC" w14:textId="77777777" w:rsidR="00453595" w:rsidRDefault="00453595" w:rsidP="00453595">
      <w:pPr>
        <w:pStyle w:val="StandardWeb"/>
      </w:pPr>
      <w:r>
        <w:t xml:space="preserve">Von der </w:t>
      </w:r>
      <w:proofErr w:type="spellStart"/>
      <w:r>
        <w:t>Herrligkeit</w:t>
      </w:r>
      <w:proofErr w:type="spellEnd"/>
      <w:r>
        <w:t xml:space="preserve"> </w:t>
      </w:r>
    </w:p>
    <w:p w14:paraId="258D1F85" w14:textId="77777777" w:rsidR="00453595" w:rsidRDefault="00453595" w:rsidP="00453595">
      <w:pPr>
        <w:pStyle w:val="StandardWeb"/>
      </w:pPr>
      <w:r>
        <w:t xml:space="preserve">der Kirchen Gottes auf Erden: auf dem Prager </w:t>
      </w:r>
      <w:proofErr w:type="spellStart"/>
      <w:r>
        <w:t>Schloß</w:t>
      </w:r>
      <w:proofErr w:type="spellEnd"/>
      <w:r>
        <w:t xml:space="preserve"> gethan / den 24. </w:t>
      </w:r>
      <w:proofErr w:type="spellStart"/>
      <w:r>
        <w:t>Octobris</w:t>
      </w:r>
      <w:proofErr w:type="spellEnd"/>
      <w:r>
        <w:t xml:space="preserve"> alten </w:t>
      </w:r>
      <w:proofErr w:type="spellStart"/>
      <w:r>
        <w:t>Calenders</w:t>
      </w:r>
      <w:proofErr w:type="spellEnd"/>
      <w:r>
        <w:t xml:space="preserve">. </w:t>
      </w:r>
    </w:p>
    <w:p w14:paraId="31FEE9F7" w14:textId="77777777" w:rsidR="00453595" w:rsidRDefault="00453595" w:rsidP="00453595">
      <w:pPr>
        <w:pStyle w:val="StandardWeb"/>
      </w:pPr>
      <w:r>
        <w:t xml:space="preserve">Durch </w:t>
      </w:r>
    </w:p>
    <w:p w14:paraId="1B62687F" w14:textId="77777777" w:rsidR="00453595" w:rsidRDefault="00453595" w:rsidP="00453595">
      <w:pPr>
        <w:pStyle w:val="StandardWeb"/>
      </w:pPr>
      <w:proofErr w:type="spellStart"/>
      <w:r>
        <w:t>Abrahamum</w:t>
      </w:r>
      <w:proofErr w:type="spellEnd"/>
      <w:r>
        <w:t xml:space="preserve"> </w:t>
      </w:r>
      <w:proofErr w:type="spellStart"/>
      <w:r>
        <w:t>Scultetum</w:t>
      </w:r>
      <w:proofErr w:type="spellEnd"/>
      <w:r>
        <w:t xml:space="preserve">. </w:t>
      </w:r>
    </w:p>
    <w:p w14:paraId="294F99B8" w14:textId="77777777" w:rsidR="00453595" w:rsidRDefault="00453595" w:rsidP="00453595">
      <w:pPr>
        <w:pStyle w:val="StandardWeb"/>
      </w:pPr>
      <w:r>
        <w:t xml:space="preserve">Gedruckt zu </w:t>
      </w:r>
      <w:proofErr w:type="spellStart"/>
      <w:r>
        <w:t>Haydelberg</w:t>
      </w:r>
      <w:proofErr w:type="spellEnd"/>
      <w:r>
        <w:t xml:space="preserve"> bey Gotthard </w:t>
      </w:r>
      <w:proofErr w:type="spellStart"/>
      <w:r>
        <w:t>Bögelin</w:t>
      </w:r>
      <w:proofErr w:type="spellEnd"/>
      <w:r>
        <w:t xml:space="preserve">. </w:t>
      </w:r>
    </w:p>
    <w:p w14:paraId="6DC8E98E" w14:textId="77777777" w:rsidR="00453595" w:rsidRDefault="00453595" w:rsidP="00453595">
      <w:pPr>
        <w:pStyle w:val="berschrift2"/>
      </w:pPr>
      <w:r>
        <w:t>Eingang.</w:t>
      </w:r>
    </w:p>
    <w:p w14:paraId="4FB4D1E3" w14:textId="77777777" w:rsidR="00453595" w:rsidRDefault="00453595" w:rsidP="00453595">
      <w:pPr>
        <w:pStyle w:val="StandardWeb"/>
      </w:pPr>
      <w:r>
        <w:t xml:space="preserve">Geliebte in dem Herrn Jesu Christo / Die gute Gottes gehet </w:t>
      </w:r>
      <w:proofErr w:type="spellStart"/>
      <w:r>
        <w:t>uber</w:t>
      </w:r>
      <w:proofErr w:type="spellEnd"/>
      <w:r>
        <w:t xml:space="preserve"> alle seine andere </w:t>
      </w:r>
      <w:proofErr w:type="spellStart"/>
      <w:r>
        <w:t>wercke</w:t>
      </w:r>
      <w:proofErr w:type="spellEnd"/>
      <w:r>
        <w:t xml:space="preserve">: Die </w:t>
      </w:r>
      <w:proofErr w:type="spellStart"/>
      <w:r>
        <w:t>güte</w:t>
      </w:r>
      <w:proofErr w:type="spellEnd"/>
      <w:r>
        <w:t xml:space="preserve"> Gottes gehet </w:t>
      </w:r>
      <w:proofErr w:type="spellStart"/>
      <w:r>
        <w:t>uber</w:t>
      </w:r>
      <w:proofErr w:type="spellEnd"/>
      <w:r>
        <w:t xml:space="preserve"> alle seine andere </w:t>
      </w:r>
      <w:proofErr w:type="spellStart"/>
      <w:r>
        <w:t>wercke</w:t>
      </w:r>
      <w:proofErr w:type="spellEnd"/>
      <w:r>
        <w:t xml:space="preserve">! </w:t>
      </w:r>
    </w:p>
    <w:p w14:paraId="66E4E17B" w14:textId="77777777" w:rsidR="00453595" w:rsidRDefault="00453595" w:rsidP="00453595">
      <w:pPr>
        <w:pStyle w:val="StandardWeb"/>
      </w:pPr>
      <w:proofErr w:type="spellStart"/>
      <w:r>
        <w:t>Billich</w:t>
      </w:r>
      <w:proofErr w:type="spellEnd"/>
      <w:r>
        <w:t xml:space="preserve"> </w:t>
      </w:r>
      <w:proofErr w:type="spellStart"/>
      <w:r>
        <w:t>fahe</w:t>
      </w:r>
      <w:proofErr w:type="spellEnd"/>
      <w:r>
        <w:t xml:space="preserve"> ich meine rede an / vom lob / </w:t>
      </w:r>
      <w:proofErr w:type="spellStart"/>
      <w:r>
        <w:t>ruhm</w:t>
      </w:r>
      <w:proofErr w:type="spellEnd"/>
      <w:r>
        <w:t xml:space="preserve"> / und preis der </w:t>
      </w:r>
      <w:proofErr w:type="spellStart"/>
      <w:r>
        <w:t>güte</w:t>
      </w:r>
      <w:proofErr w:type="spellEnd"/>
      <w:r>
        <w:t xml:space="preserve"> Gottes. Dann durch die </w:t>
      </w:r>
      <w:proofErr w:type="spellStart"/>
      <w:r>
        <w:t>güte</w:t>
      </w:r>
      <w:proofErr w:type="spellEnd"/>
      <w:r>
        <w:t xml:space="preserve"> Gottes ist unser </w:t>
      </w:r>
      <w:proofErr w:type="spellStart"/>
      <w:r>
        <w:t>gnedigster</w:t>
      </w:r>
      <w:proofErr w:type="spellEnd"/>
      <w:r>
        <w:t xml:space="preserve"> Fürst und Herr / </w:t>
      </w:r>
      <w:proofErr w:type="spellStart"/>
      <w:r>
        <w:t>Pfalgraff</w:t>
      </w:r>
      <w:proofErr w:type="spellEnd"/>
      <w:r>
        <w:t xml:space="preserve"> FRIEDERICH </w:t>
      </w:r>
      <w:hyperlink r:id="rId6" w:tooltip="autoren:s:scultetus:churf" w:history="1">
        <w:proofErr w:type="spellStart"/>
        <w:r>
          <w:rPr>
            <w:rStyle w:val="Hyperlink"/>
          </w:rPr>
          <w:t>ChurF</w:t>
        </w:r>
      </w:hyperlink>
      <w:r>
        <w:t>ürst</w:t>
      </w:r>
      <w:proofErr w:type="spellEnd"/>
      <w:r>
        <w:t xml:space="preserve"> / im Angstmonat ordentlicher weise zum Böhmischen König </w:t>
      </w:r>
      <w:proofErr w:type="spellStart"/>
      <w:r>
        <w:t>erwehlet</w:t>
      </w:r>
      <w:proofErr w:type="spellEnd"/>
      <w:r>
        <w:t xml:space="preserve"> worden / zum </w:t>
      </w:r>
      <w:proofErr w:type="spellStart"/>
      <w:r>
        <w:t>trost</w:t>
      </w:r>
      <w:proofErr w:type="spellEnd"/>
      <w:r>
        <w:t xml:space="preserve"> (wie mir nicht </w:t>
      </w:r>
      <w:proofErr w:type="spellStart"/>
      <w:r>
        <w:t>zweiffelt</w:t>
      </w:r>
      <w:proofErr w:type="spellEnd"/>
      <w:r>
        <w:t xml:space="preserve">) aller betrübten Evangelischen Kirchen. Durch die </w:t>
      </w:r>
      <w:proofErr w:type="spellStart"/>
      <w:r>
        <w:t>güte</w:t>
      </w:r>
      <w:proofErr w:type="spellEnd"/>
      <w:r>
        <w:t xml:space="preserve"> Gottes ist der </w:t>
      </w:r>
      <w:proofErr w:type="spellStart"/>
      <w:r>
        <w:t>erwehlte</w:t>
      </w:r>
      <w:proofErr w:type="spellEnd"/>
      <w:r>
        <w:t xml:space="preserve"> </w:t>
      </w:r>
      <w:proofErr w:type="spellStart"/>
      <w:r>
        <w:t>KONIG</w:t>
      </w:r>
      <w:proofErr w:type="spellEnd"/>
      <w:r>
        <w:t xml:space="preserve"> FRIDERICH / heut diesen tag / von der </w:t>
      </w:r>
      <w:proofErr w:type="spellStart"/>
      <w:r>
        <w:t>Cron</w:t>
      </w:r>
      <w:proofErr w:type="spellEnd"/>
      <w:r>
        <w:t xml:space="preserve"> </w:t>
      </w:r>
      <w:proofErr w:type="spellStart"/>
      <w:r>
        <w:t>Böheimb</w:t>
      </w:r>
      <w:proofErr w:type="spellEnd"/>
      <w:r>
        <w:t xml:space="preserve"> und derselben einverleibten Länder löblichen und </w:t>
      </w:r>
      <w:proofErr w:type="spellStart"/>
      <w:r>
        <w:t>ansehlichen</w:t>
      </w:r>
      <w:proofErr w:type="spellEnd"/>
      <w:r>
        <w:t xml:space="preserve"> Herren Abgesandten / zum König auf und angenommen worden / zur </w:t>
      </w:r>
      <w:proofErr w:type="spellStart"/>
      <w:r>
        <w:t>frewde</w:t>
      </w:r>
      <w:proofErr w:type="spellEnd"/>
      <w:r>
        <w:t xml:space="preserve"> aller deren / welche </w:t>
      </w:r>
      <w:proofErr w:type="spellStart"/>
      <w:r>
        <w:t>wündschen</w:t>
      </w:r>
      <w:proofErr w:type="spellEnd"/>
      <w:r>
        <w:t xml:space="preserve"> / daß es Jerusalem </w:t>
      </w:r>
      <w:proofErr w:type="spellStart"/>
      <w:r>
        <w:t>wol</w:t>
      </w:r>
      <w:proofErr w:type="spellEnd"/>
      <w:r>
        <w:t xml:space="preserve"> gehe / und friede sey inwendig in ihren </w:t>
      </w:r>
      <w:proofErr w:type="spellStart"/>
      <w:r>
        <w:t>Pallästen</w:t>
      </w:r>
      <w:proofErr w:type="spellEnd"/>
      <w:r>
        <w:t xml:space="preserve">. </w:t>
      </w:r>
    </w:p>
    <w:p w14:paraId="75AB1AB9" w14:textId="77777777" w:rsidR="00453595" w:rsidRDefault="00453595" w:rsidP="00453595">
      <w:pPr>
        <w:pStyle w:val="StandardWeb"/>
      </w:pPr>
      <w:r>
        <w:t xml:space="preserve">Herr / mein Gott / Gros sind deine wunder / Und es ist </w:t>
      </w:r>
      <w:proofErr w:type="spellStart"/>
      <w:r>
        <w:t>freylich</w:t>
      </w:r>
      <w:proofErr w:type="spellEnd"/>
      <w:r>
        <w:t xml:space="preserve"> unbegreiflich / wie du regierest! </w:t>
      </w:r>
    </w:p>
    <w:p w14:paraId="402D32C1" w14:textId="77777777" w:rsidR="00453595" w:rsidRDefault="00453595" w:rsidP="00453595">
      <w:pPr>
        <w:pStyle w:val="StandardWeb"/>
      </w:pPr>
      <w:r>
        <w:t xml:space="preserve">Nu / Herr / In diesem </w:t>
      </w:r>
      <w:proofErr w:type="spellStart"/>
      <w:r>
        <w:t>grossen</w:t>
      </w:r>
      <w:proofErr w:type="spellEnd"/>
      <w:r>
        <w:t xml:space="preserve"> </w:t>
      </w:r>
      <w:proofErr w:type="spellStart"/>
      <w:r>
        <w:t>werck</w:t>
      </w:r>
      <w:proofErr w:type="spellEnd"/>
      <w:r>
        <w:t xml:space="preserve"> sehen unsere </w:t>
      </w:r>
      <w:proofErr w:type="spellStart"/>
      <w:r>
        <w:t>augen</w:t>
      </w:r>
      <w:proofErr w:type="spellEnd"/>
      <w:r>
        <w:t xml:space="preserve"> nur auf dich / und bitten dich / was du durch deine </w:t>
      </w:r>
      <w:proofErr w:type="spellStart"/>
      <w:r>
        <w:t>grosse</w:t>
      </w:r>
      <w:proofErr w:type="spellEnd"/>
      <w:r>
        <w:t xml:space="preserve"> </w:t>
      </w:r>
      <w:proofErr w:type="spellStart"/>
      <w:r>
        <w:t>güte</w:t>
      </w:r>
      <w:proofErr w:type="spellEnd"/>
      <w:r>
        <w:t xml:space="preserve"> hast angefangen / das wollest du durch deine </w:t>
      </w:r>
      <w:proofErr w:type="spellStart"/>
      <w:r>
        <w:t>grosse</w:t>
      </w:r>
      <w:proofErr w:type="spellEnd"/>
      <w:r>
        <w:t xml:space="preserve"> macht ausführen: Segne den König / daß er mit </w:t>
      </w:r>
      <w:proofErr w:type="spellStart"/>
      <w:r>
        <w:t>gericht</w:t>
      </w:r>
      <w:proofErr w:type="spellEnd"/>
      <w:r>
        <w:t xml:space="preserve"> und </w:t>
      </w:r>
      <w:proofErr w:type="spellStart"/>
      <w:r>
        <w:t>gerechtigkeit</w:t>
      </w:r>
      <w:proofErr w:type="spellEnd"/>
      <w:r>
        <w:t xml:space="preserve"> / als ein Vatter / die </w:t>
      </w:r>
      <w:proofErr w:type="spellStart"/>
      <w:r>
        <w:t>underthanen</w:t>
      </w:r>
      <w:proofErr w:type="spellEnd"/>
      <w:r>
        <w:t xml:space="preserve"> regiere: Rühre der </w:t>
      </w:r>
      <w:proofErr w:type="spellStart"/>
      <w:r>
        <w:t>underthanen</w:t>
      </w:r>
      <w:proofErr w:type="spellEnd"/>
      <w:r>
        <w:t xml:space="preserve"> </w:t>
      </w:r>
      <w:proofErr w:type="spellStart"/>
      <w:r>
        <w:t>hertzen</w:t>
      </w:r>
      <w:proofErr w:type="spellEnd"/>
      <w:r>
        <w:t xml:space="preserve"> / daß sie ihren König kindlich lieben / fürchten und ehren: Gib </w:t>
      </w:r>
      <w:proofErr w:type="spellStart"/>
      <w:r>
        <w:t>beydes</w:t>
      </w:r>
      <w:proofErr w:type="spellEnd"/>
      <w:r>
        <w:t xml:space="preserve"> dem Könige und den </w:t>
      </w:r>
      <w:proofErr w:type="spellStart"/>
      <w:r>
        <w:t>underthanen</w:t>
      </w:r>
      <w:proofErr w:type="spellEnd"/>
      <w:r>
        <w:t xml:space="preserve"> / daß sie bestendig in deinen wegen wandeln: So wirds Herrn und </w:t>
      </w:r>
      <w:proofErr w:type="spellStart"/>
      <w:r>
        <w:t>underthanen</w:t>
      </w:r>
      <w:proofErr w:type="spellEnd"/>
      <w:r>
        <w:t xml:space="preserve"> </w:t>
      </w:r>
      <w:proofErr w:type="spellStart"/>
      <w:r>
        <w:t>wol</w:t>
      </w:r>
      <w:proofErr w:type="spellEnd"/>
      <w:r>
        <w:t xml:space="preserve"> gehen / hie zeitlich und dort ewiglich. Was weiter frommen Königen zu thun </w:t>
      </w:r>
      <w:proofErr w:type="spellStart"/>
      <w:r>
        <w:t>gebüre</w:t>
      </w:r>
      <w:proofErr w:type="spellEnd"/>
      <w:r>
        <w:t xml:space="preserve"> / was weiter frommen </w:t>
      </w:r>
      <w:proofErr w:type="spellStart"/>
      <w:r>
        <w:t>underthanen</w:t>
      </w:r>
      <w:proofErr w:type="spellEnd"/>
      <w:r>
        <w:t xml:space="preserve"> </w:t>
      </w:r>
      <w:proofErr w:type="spellStart"/>
      <w:r>
        <w:t>gebüre</w:t>
      </w:r>
      <w:proofErr w:type="spellEnd"/>
      <w:r>
        <w:t xml:space="preserve"> / dessen wird uns der </w:t>
      </w:r>
      <w:proofErr w:type="spellStart"/>
      <w:r>
        <w:t>Zwantzigste</w:t>
      </w:r>
      <w:proofErr w:type="spellEnd"/>
      <w:r>
        <w:t xml:space="preserve"> Psalm guten </w:t>
      </w:r>
      <w:proofErr w:type="spellStart"/>
      <w:r>
        <w:t>bericht</w:t>
      </w:r>
      <w:proofErr w:type="spellEnd"/>
      <w:r>
        <w:t xml:space="preserve"> mittheilen. Zu welches </w:t>
      </w:r>
      <w:proofErr w:type="spellStart"/>
      <w:r>
        <w:t>fruchtbarlicher</w:t>
      </w:r>
      <w:proofErr w:type="spellEnd"/>
      <w:r>
        <w:t xml:space="preserve"> </w:t>
      </w:r>
      <w:proofErr w:type="spellStart"/>
      <w:r>
        <w:t>verhandlung</w:t>
      </w:r>
      <w:proofErr w:type="spellEnd"/>
      <w:r>
        <w:t xml:space="preserve"> / wir zu forderst Gott den Herrn </w:t>
      </w:r>
      <w:proofErr w:type="spellStart"/>
      <w:r>
        <w:t>umb</w:t>
      </w:r>
      <w:proofErr w:type="spellEnd"/>
      <w:r>
        <w:t xml:space="preserve"> die </w:t>
      </w:r>
      <w:proofErr w:type="spellStart"/>
      <w:r>
        <w:t>gnad</w:t>
      </w:r>
      <w:proofErr w:type="spellEnd"/>
      <w:r>
        <w:t xml:space="preserve"> und </w:t>
      </w:r>
      <w:proofErr w:type="spellStart"/>
      <w:r>
        <w:t>beystand</w:t>
      </w:r>
      <w:proofErr w:type="spellEnd"/>
      <w:r>
        <w:t xml:space="preserve"> </w:t>
      </w:r>
      <w:r>
        <w:lastRenderedPageBreak/>
        <w:t xml:space="preserve">seines H. Geistes </w:t>
      </w:r>
      <w:proofErr w:type="spellStart"/>
      <w:r>
        <w:t>anruffen</w:t>
      </w:r>
      <w:proofErr w:type="spellEnd"/>
      <w:r>
        <w:t xml:space="preserve"> wollen mit dem </w:t>
      </w:r>
      <w:proofErr w:type="spellStart"/>
      <w:r>
        <w:t>gebett</w:t>
      </w:r>
      <w:proofErr w:type="spellEnd"/>
      <w:r>
        <w:t xml:space="preserve"> / das uns Christus gelehret hat: Unser Vatter / etc. </w:t>
      </w:r>
    </w:p>
    <w:p w14:paraId="2100E038" w14:textId="77777777" w:rsidR="00453595" w:rsidRDefault="00453595" w:rsidP="00453595">
      <w:pPr>
        <w:pStyle w:val="berschrift2"/>
      </w:pPr>
      <w:proofErr w:type="spellStart"/>
      <w:r>
        <w:t>Textus</w:t>
      </w:r>
      <w:proofErr w:type="spellEnd"/>
      <w:r>
        <w:t>.</w:t>
      </w:r>
    </w:p>
    <w:p w14:paraId="39A69079" w14:textId="77777777" w:rsidR="00453595" w:rsidRDefault="00453595" w:rsidP="00453595">
      <w:pPr>
        <w:pStyle w:val="StandardWeb"/>
      </w:pPr>
      <w:proofErr w:type="spellStart"/>
      <w:r>
        <w:t>Psalmus</w:t>
      </w:r>
      <w:proofErr w:type="spellEnd"/>
      <w:r>
        <w:t xml:space="preserve"> XX. </w:t>
      </w:r>
    </w:p>
    <w:p w14:paraId="46013A6A" w14:textId="77777777" w:rsidR="00453595" w:rsidRDefault="00453595" w:rsidP="00453595">
      <w:pPr>
        <w:pStyle w:val="StandardWeb"/>
      </w:pPr>
      <w:r>
        <w:rPr>
          <w:rStyle w:val="Fett"/>
        </w:rPr>
        <w:t xml:space="preserve">Der HERR erhöre dich in der noth / Der Name des Gottes Jacob schütze dich. Er sende dir </w:t>
      </w:r>
      <w:proofErr w:type="spellStart"/>
      <w:r>
        <w:rPr>
          <w:rStyle w:val="Fett"/>
        </w:rPr>
        <w:t>hülffe</w:t>
      </w:r>
      <w:proofErr w:type="spellEnd"/>
      <w:r>
        <w:rPr>
          <w:rStyle w:val="Fett"/>
        </w:rPr>
        <w:t xml:space="preserve"> vom </w:t>
      </w:r>
      <w:proofErr w:type="spellStart"/>
      <w:r>
        <w:rPr>
          <w:rStyle w:val="Fett"/>
        </w:rPr>
        <w:t>Heiligthumb</w:t>
      </w:r>
      <w:proofErr w:type="spellEnd"/>
      <w:r>
        <w:rPr>
          <w:rStyle w:val="Fett"/>
        </w:rPr>
        <w:t xml:space="preserve"> / und </w:t>
      </w:r>
      <w:proofErr w:type="spellStart"/>
      <w:r>
        <w:rPr>
          <w:rStyle w:val="Fett"/>
        </w:rPr>
        <w:t>stercke</w:t>
      </w:r>
      <w:proofErr w:type="spellEnd"/>
      <w:r>
        <w:rPr>
          <w:rStyle w:val="Fett"/>
        </w:rPr>
        <w:t xml:space="preserve"> dich aus Zion. Er </w:t>
      </w:r>
      <w:proofErr w:type="spellStart"/>
      <w:r>
        <w:rPr>
          <w:rStyle w:val="Fett"/>
        </w:rPr>
        <w:t>gedencke</w:t>
      </w:r>
      <w:proofErr w:type="spellEnd"/>
      <w:r>
        <w:rPr>
          <w:rStyle w:val="Fett"/>
        </w:rPr>
        <w:t xml:space="preserve"> alle deines </w:t>
      </w:r>
      <w:proofErr w:type="spellStart"/>
      <w:r>
        <w:rPr>
          <w:rStyle w:val="Fett"/>
        </w:rPr>
        <w:t>Speisopffers</w:t>
      </w:r>
      <w:proofErr w:type="spellEnd"/>
      <w:r>
        <w:rPr>
          <w:rStyle w:val="Fett"/>
        </w:rPr>
        <w:t xml:space="preserve">: und dein Brandopfer müsse fett seyn. </w:t>
      </w:r>
      <w:proofErr w:type="spellStart"/>
      <w:r>
        <w:rPr>
          <w:rStyle w:val="Fett"/>
        </w:rPr>
        <w:t>Selah</w:t>
      </w:r>
      <w:proofErr w:type="spellEnd"/>
      <w:r>
        <w:rPr>
          <w:rStyle w:val="Fett"/>
        </w:rPr>
        <w:t xml:space="preserve">. Er gebe dir / was dein </w:t>
      </w:r>
      <w:proofErr w:type="spellStart"/>
      <w:r>
        <w:rPr>
          <w:rStyle w:val="Fett"/>
        </w:rPr>
        <w:t>hertz</w:t>
      </w:r>
      <w:proofErr w:type="spellEnd"/>
      <w:r>
        <w:rPr>
          <w:rStyle w:val="Fett"/>
        </w:rPr>
        <w:t xml:space="preserve"> begehret / und erfülle alle deine </w:t>
      </w:r>
      <w:proofErr w:type="spellStart"/>
      <w:r>
        <w:rPr>
          <w:rStyle w:val="Fett"/>
        </w:rPr>
        <w:t>anschläge</w:t>
      </w:r>
      <w:proofErr w:type="spellEnd"/>
      <w:r>
        <w:rPr>
          <w:rStyle w:val="Fett"/>
        </w:rPr>
        <w:t xml:space="preserve">. Wir rühmen / daß du uns </w:t>
      </w:r>
      <w:proofErr w:type="spellStart"/>
      <w:r>
        <w:rPr>
          <w:rStyle w:val="Fett"/>
        </w:rPr>
        <w:t>hilffest</w:t>
      </w:r>
      <w:proofErr w:type="spellEnd"/>
      <w:r>
        <w:rPr>
          <w:rStyle w:val="Fett"/>
        </w:rPr>
        <w:t xml:space="preserve">: und im Namen unsers Gottes </w:t>
      </w:r>
      <w:proofErr w:type="spellStart"/>
      <w:r>
        <w:rPr>
          <w:rStyle w:val="Fett"/>
        </w:rPr>
        <w:t>werffen</w:t>
      </w:r>
      <w:proofErr w:type="spellEnd"/>
      <w:r>
        <w:rPr>
          <w:rStyle w:val="Fett"/>
        </w:rPr>
        <w:t xml:space="preserve"> wir </w:t>
      </w:r>
      <w:proofErr w:type="spellStart"/>
      <w:r>
        <w:rPr>
          <w:rStyle w:val="Fett"/>
        </w:rPr>
        <w:t>Panir</w:t>
      </w:r>
      <w:proofErr w:type="spellEnd"/>
      <w:r>
        <w:rPr>
          <w:rStyle w:val="Fett"/>
        </w:rPr>
        <w:t xml:space="preserve"> </w:t>
      </w:r>
      <w:proofErr w:type="spellStart"/>
      <w:r>
        <w:rPr>
          <w:rStyle w:val="Fett"/>
        </w:rPr>
        <w:t>auff</w:t>
      </w:r>
      <w:proofErr w:type="spellEnd"/>
      <w:r>
        <w:rPr>
          <w:rStyle w:val="Fett"/>
        </w:rPr>
        <w:t xml:space="preserve">. Der HERR </w:t>
      </w:r>
      <w:proofErr w:type="spellStart"/>
      <w:r>
        <w:rPr>
          <w:rStyle w:val="Fett"/>
        </w:rPr>
        <w:t>gewehre</w:t>
      </w:r>
      <w:proofErr w:type="spellEnd"/>
      <w:r>
        <w:rPr>
          <w:rStyle w:val="Fett"/>
        </w:rPr>
        <w:t xml:space="preserve"> dich aller deiner bitte. Nun </w:t>
      </w:r>
      <w:proofErr w:type="spellStart"/>
      <w:r>
        <w:rPr>
          <w:rStyle w:val="Fett"/>
        </w:rPr>
        <w:t>mercke</w:t>
      </w:r>
      <w:proofErr w:type="spellEnd"/>
      <w:r>
        <w:rPr>
          <w:rStyle w:val="Fett"/>
        </w:rPr>
        <w:t xml:space="preserve"> ich / daß der HERR seinem gesalbten hilft / und erhöret ihn in seinem heiligen Himmel. Seine rechte </w:t>
      </w:r>
      <w:proofErr w:type="spellStart"/>
      <w:r>
        <w:rPr>
          <w:rStyle w:val="Fett"/>
        </w:rPr>
        <w:t>hand</w:t>
      </w:r>
      <w:proofErr w:type="spellEnd"/>
      <w:r>
        <w:rPr>
          <w:rStyle w:val="Fett"/>
        </w:rPr>
        <w:t xml:space="preserve"> hilft gewaltiglich. Jene verlassen sich </w:t>
      </w:r>
      <w:proofErr w:type="spellStart"/>
      <w:r>
        <w:rPr>
          <w:rStyle w:val="Fett"/>
        </w:rPr>
        <w:t>auff</w:t>
      </w:r>
      <w:proofErr w:type="spellEnd"/>
      <w:r>
        <w:rPr>
          <w:rStyle w:val="Fett"/>
        </w:rPr>
        <w:t xml:space="preserve"> Wagen und Rosse: Wir aber </w:t>
      </w:r>
      <w:proofErr w:type="spellStart"/>
      <w:r>
        <w:rPr>
          <w:rStyle w:val="Fett"/>
        </w:rPr>
        <w:t>dencken</w:t>
      </w:r>
      <w:proofErr w:type="spellEnd"/>
      <w:r>
        <w:rPr>
          <w:rStyle w:val="Fett"/>
        </w:rPr>
        <w:t xml:space="preserve"> an den Namen des </w:t>
      </w:r>
      <w:proofErr w:type="spellStart"/>
      <w:r>
        <w:rPr>
          <w:rStyle w:val="Fett"/>
        </w:rPr>
        <w:t>HErren</w:t>
      </w:r>
      <w:proofErr w:type="spellEnd"/>
      <w:r>
        <w:rPr>
          <w:rStyle w:val="Fett"/>
        </w:rPr>
        <w:t xml:space="preserve"> / unsers Gottes. Sie sind nieder </w:t>
      </w:r>
      <w:proofErr w:type="spellStart"/>
      <w:r>
        <w:rPr>
          <w:rStyle w:val="Fett"/>
        </w:rPr>
        <w:t>gestürtzt</w:t>
      </w:r>
      <w:proofErr w:type="spellEnd"/>
      <w:r>
        <w:rPr>
          <w:rStyle w:val="Fett"/>
        </w:rPr>
        <w:t xml:space="preserve"> und gefallen: Wir aber stehen </w:t>
      </w:r>
      <w:proofErr w:type="spellStart"/>
      <w:r>
        <w:rPr>
          <w:rStyle w:val="Fett"/>
        </w:rPr>
        <w:t>aufgericht</w:t>
      </w:r>
      <w:proofErr w:type="spellEnd"/>
      <w:r>
        <w:rPr>
          <w:rStyle w:val="Fett"/>
        </w:rPr>
        <w:t xml:space="preserve">. </w:t>
      </w:r>
      <w:proofErr w:type="spellStart"/>
      <w:r>
        <w:rPr>
          <w:rStyle w:val="Fett"/>
        </w:rPr>
        <w:t>Hilff</w:t>
      </w:r>
      <w:proofErr w:type="spellEnd"/>
      <w:r>
        <w:rPr>
          <w:rStyle w:val="Fett"/>
        </w:rPr>
        <w:t xml:space="preserve"> HERR / Der König erhöre uns / wann wir </w:t>
      </w:r>
      <w:proofErr w:type="spellStart"/>
      <w:r>
        <w:rPr>
          <w:rStyle w:val="Fett"/>
        </w:rPr>
        <w:t>ruffen</w:t>
      </w:r>
      <w:proofErr w:type="spellEnd"/>
      <w:r>
        <w:rPr>
          <w:rStyle w:val="Fett"/>
        </w:rPr>
        <w:t xml:space="preserve">. </w:t>
      </w:r>
    </w:p>
    <w:p w14:paraId="382AC0C9" w14:textId="77777777" w:rsidR="00453595" w:rsidRDefault="00453595" w:rsidP="00453595">
      <w:pPr>
        <w:pStyle w:val="berschrift2"/>
      </w:pPr>
      <w:r>
        <w:t>Auslegung.</w:t>
      </w:r>
    </w:p>
    <w:p w14:paraId="5B32B569" w14:textId="77777777" w:rsidR="00453595" w:rsidRDefault="00453595" w:rsidP="00453595">
      <w:pPr>
        <w:pStyle w:val="StandardWeb"/>
      </w:pPr>
      <w:r>
        <w:t xml:space="preserve">Es war </w:t>
      </w:r>
      <w:proofErr w:type="spellStart"/>
      <w:r>
        <w:t>wol</w:t>
      </w:r>
      <w:proofErr w:type="spellEnd"/>
      <w:r>
        <w:t xml:space="preserve"> ein fein Königreich </w:t>
      </w:r>
      <w:proofErr w:type="spellStart"/>
      <w:r>
        <w:t>umb</w:t>
      </w:r>
      <w:proofErr w:type="spellEnd"/>
      <w:r>
        <w:t xml:space="preserve"> das Königreich Juda und Israel. Dann diese Länder lagen im </w:t>
      </w:r>
      <w:proofErr w:type="spellStart"/>
      <w:r>
        <w:t>segen</w:t>
      </w:r>
      <w:proofErr w:type="spellEnd"/>
      <w:r>
        <w:t xml:space="preserve"> des Herrn / Deut. 32. und waren derentwegen nicht </w:t>
      </w:r>
      <w:proofErr w:type="spellStart"/>
      <w:r>
        <w:t>ohn</w:t>
      </w:r>
      <w:proofErr w:type="spellEnd"/>
      <w:r>
        <w:t xml:space="preserve"> </w:t>
      </w:r>
      <w:proofErr w:type="spellStart"/>
      <w:r>
        <w:t>ursach</w:t>
      </w:r>
      <w:proofErr w:type="spellEnd"/>
      <w:r>
        <w:t xml:space="preserve"> verglichen mit einem Lande / da Milch und Honig innen </w:t>
      </w:r>
      <w:proofErr w:type="spellStart"/>
      <w:r>
        <w:t>fleust</w:t>
      </w:r>
      <w:proofErr w:type="spellEnd"/>
      <w:r>
        <w:t xml:space="preserve">. Aber wie König David drüber gesetzt wurde / war es mit feinden allenthalben </w:t>
      </w:r>
      <w:proofErr w:type="spellStart"/>
      <w:r>
        <w:t>umbgeben</w:t>
      </w:r>
      <w:proofErr w:type="spellEnd"/>
      <w:r>
        <w:t xml:space="preserve">. </w:t>
      </w:r>
      <w:proofErr w:type="spellStart"/>
      <w:r>
        <w:t>Drumb</w:t>
      </w:r>
      <w:proofErr w:type="spellEnd"/>
      <w:r>
        <w:t xml:space="preserve"> fiel ihm der erste eintritt in diese Königreiche eben hart und schwer. Und </w:t>
      </w:r>
      <w:proofErr w:type="spellStart"/>
      <w:r>
        <w:t>were</w:t>
      </w:r>
      <w:proofErr w:type="spellEnd"/>
      <w:r>
        <w:t xml:space="preserve"> ihm fast unmöglich gewesen / sich aus den </w:t>
      </w:r>
      <w:proofErr w:type="spellStart"/>
      <w:r>
        <w:t>uberhäuften</w:t>
      </w:r>
      <w:proofErr w:type="spellEnd"/>
      <w:r>
        <w:t xml:space="preserve"> </w:t>
      </w:r>
      <w:proofErr w:type="spellStart"/>
      <w:r>
        <w:t>beschwernussen</w:t>
      </w:r>
      <w:proofErr w:type="spellEnd"/>
      <w:r>
        <w:t xml:space="preserve"> zu entledigen / die mächtige feinde zu </w:t>
      </w:r>
      <w:proofErr w:type="spellStart"/>
      <w:r>
        <w:t>dempffen</w:t>
      </w:r>
      <w:proofErr w:type="spellEnd"/>
      <w:r>
        <w:t xml:space="preserve"> / und die Länder in friedlichen stand zu setzen / wann nicht der König für seine Person / und was fromme </w:t>
      </w:r>
      <w:proofErr w:type="spellStart"/>
      <w:r>
        <w:t>underthanen</w:t>
      </w:r>
      <w:proofErr w:type="spellEnd"/>
      <w:r>
        <w:t xml:space="preserve"> waren für ihre Person / sich deren mittel gebraucht </w:t>
      </w:r>
      <w:proofErr w:type="spellStart"/>
      <w:r>
        <w:t>hetten</w:t>
      </w:r>
      <w:proofErr w:type="spellEnd"/>
      <w:r>
        <w:t xml:space="preserve"> / durch welche allein allem </w:t>
      </w:r>
      <w:proofErr w:type="spellStart"/>
      <w:r>
        <w:t>unheil</w:t>
      </w:r>
      <w:proofErr w:type="spellEnd"/>
      <w:r>
        <w:t xml:space="preserve"> kann </w:t>
      </w:r>
      <w:proofErr w:type="spellStart"/>
      <w:r>
        <w:t>gestewret</w:t>
      </w:r>
      <w:proofErr w:type="spellEnd"/>
      <w:r>
        <w:t xml:space="preserve"> und </w:t>
      </w:r>
      <w:proofErr w:type="spellStart"/>
      <w:r>
        <w:t>gewehret</w:t>
      </w:r>
      <w:proofErr w:type="spellEnd"/>
      <w:r>
        <w:t xml:space="preserve"> werden. Was das für mittel gewesen / davon berichtet uns der verlesene Psalm / als welcher meldet: </w:t>
      </w:r>
    </w:p>
    <w:p w14:paraId="4366678B" w14:textId="77777777" w:rsidR="00453595" w:rsidRDefault="00453595" w:rsidP="00453595">
      <w:pPr>
        <w:pStyle w:val="level1"/>
        <w:numPr>
          <w:ilvl w:val="0"/>
          <w:numId w:val="1"/>
        </w:numPr>
      </w:pPr>
      <w:r>
        <w:t xml:space="preserve">Vom König David / wie er seine </w:t>
      </w:r>
      <w:proofErr w:type="spellStart"/>
      <w:r>
        <w:t>sache</w:t>
      </w:r>
      <w:proofErr w:type="spellEnd"/>
      <w:r>
        <w:t xml:space="preserve"> angegriffen?</w:t>
      </w:r>
    </w:p>
    <w:p w14:paraId="4A9F16A3" w14:textId="77777777" w:rsidR="00453595" w:rsidRDefault="00453595" w:rsidP="00453595">
      <w:pPr>
        <w:pStyle w:val="level1"/>
        <w:numPr>
          <w:ilvl w:val="0"/>
          <w:numId w:val="1"/>
        </w:numPr>
      </w:pPr>
      <w:r>
        <w:t xml:space="preserve">Von den </w:t>
      </w:r>
      <w:proofErr w:type="spellStart"/>
      <w:r>
        <w:t>Underthanen</w:t>
      </w:r>
      <w:proofErr w:type="spellEnd"/>
      <w:r>
        <w:t xml:space="preserve"> / Wie und was sie für den König </w:t>
      </w:r>
      <w:proofErr w:type="spellStart"/>
      <w:r>
        <w:t>gebetten</w:t>
      </w:r>
      <w:proofErr w:type="spellEnd"/>
      <w:r>
        <w:t>?</w:t>
      </w:r>
    </w:p>
    <w:p w14:paraId="54344E92" w14:textId="77777777" w:rsidR="00453595" w:rsidRDefault="00453595" w:rsidP="00453595">
      <w:pPr>
        <w:pStyle w:val="level1"/>
        <w:numPr>
          <w:ilvl w:val="0"/>
          <w:numId w:val="1"/>
        </w:numPr>
      </w:pPr>
      <w:r>
        <w:t xml:space="preserve">Vom König und </w:t>
      </w:r>
      <w:proofErr w:type="spellStart"/>
      <w:r>
        <w:t>Underthanen</w:t>
      </w:r>
      <w:proofErr w:type="spellEnd"/>
      <w:r>
        <w:t xml:space="preserve"> / </w:t>
      </w:r>
      <w:proofErr w:type="spellStart"/>
      <w:r>
        <w:t>Worinnen</w:t>
      </w:r>
      <w:proofErr w:type="spellEnd"/>
      <w:r>
        <w:t xml:space="preserve"> sie eines </w:t>
      </w:r>
      <w:proofErr w:type="spellStart"/>
      <w:r>
        <w:t>sinnes</w:t>
      </w:r>
      <w:proofErr w:type="spellEnd"/>
      <w:r>
        <w:t xml:space="preserve"> und </w:t>
      </w:r>
      <w:proofErr w:type="spellStart"/>
      <w:r>
        <w:t>hertzens</w:t>
      </w:r>
      <w:proofErr w:type="spellEnd"/>
      <w:r>
        <w:t xml:space="preserve"> gewesen </w:t>
      </w:r>
      <w:proofErr w:type="spellStart"/>
      <w:r>
        <w:t>seynd</w:t>
      </w:r>
      <w:proofErr w:type="spellEnd"/>
      <w:r>
        <w:t xml:space="preserve">? Auf welches alles glück / </w:t>
      </w:r>
      <w:proofErr w:type="spellStart"/>
      <w:r>
        <w:t>fried</w:t>
      </w:r>
      <w:proofErr w:type="spellEnd"/>
      <w:r>
        <w:t xml:space="preserve"> und </w:t>
      </w:r>
      <w:proofErr w:type="spellStart"/>
      <w:r>
        <w:t>frewde</w:t>
      </w:r>
      <w:proofErr w:type="spellEnd"/>
      <w:r>
        <w:t xml:space="preserve"> / erfolget ist.</w:t>
      </w:r>
    </w:p>
    <w:p w14:paraId="75B70B55" w14:textId="77777777" w:rsidR="00453595" w:rsidRDefault="00453595" w:rsidP="00453595">
      <w:pPr>
        <w:pStyle w:val="berschrift2"/>
      </w:pPr>
      <w:r>
        <w:t>Vom Ersten.</w:t>
      </w:r>
    </w:p>
    <w:p w14:paraId="0A3AA2FC" w14:textId="77777777" w:rsidR="00453595" w:rsidRDefault="00453595" w:rsidP="00453595">
      <w:pPr>
        <w:pStyle w:val="StandardWeb"/>
      </w:pPr>
      <w:r>
        <w:t xml:space="preserve">Den König besonders anlangend / </w:t>
      </w:r>
      <w:proofErr w:type="spellStart"/>
      <w:r>
        <w:t>meldt</w:t>
      </w:r>
      <w:proofErr w:type="spellEnd"/>
      <w:r>
        <w:t xml:space="preserve"> der Psalm: Daß der König </w:t>
      </w:r>
      <w:proofErr w:type="spellStart"/>
      <w:r>
        <w:t>eyfrig</w:t>
      </w:r>
      <w:proofErr w:type="spellEnd"/>
      <w:r>
        <w:t xml:space="preserve"> gebettet: Daß er stattlich </w:t>
      </w:r>
      <w:proofErr w:type="spellStart"/>
      <w:r>
        <w:t>geopffert</w:t>
      </w:r>
      <w:proofErr w:type="spellEnd"/>
      <w:r>
        <w:t xml:space="preserve">: Daß er eine Königliche </w:t>
      </w:r>
      <w:proofErr w:type="spellStart"/>
      <w:r>
        <w:t>begierde</w:t>
      </w:r>
      <w:proofErr w:type="spellEnd"/>
      <w:r>
        <w:t xml:space="preserve"> und </w:t>
      </w:r>
      <w:proofErr w:type="spellStart"/>
      <w:r>
        <w:t>fürsatz</w:t>
      </w:r>
      <w:proofErr w:type="spellEnd"/>
      <w:r>
        <w:t xml:space="preserve"> gehabt / recht zu regieren: Daß er mit gutem </w:t>
      </w:r>
      <w:proofErr w:type="spellStart"/>
      <w:r>
        <w:t>rathe</w:t>
      </w:r>
      <w:proofErr w:type="spellEnd"/>
      <w:r>
        <w:t xml:space="preserve"> gehandelt: Daß er das </w:t>
      </w:r>
      <w:proofErr w:type="spellStart"/>
      <w:r>
        <w:t>Panir</w:t>
      </w:r>
      <w:proofErr w:type="spellEnd"/>
      <w:r>
        <w:t xml:space="preserve"> </w:t>
      </w:r>
      <w:proofErr w:type="spellStart"/>
      <w:r>
        <w:t>aufgeworffen</w:t>
      </w:r>
      <w:proofErr w:type="spellEnd"/>
      <w:r>
        <w:t xml:space="preserve"> / und sich in der that den feinden widersetzt habe. </w:t>
      </w:r>
    </w:p>
    <w:p w14:paraId="068B4EA1" w14:textId="77777777" w:rsidR="00453595" w:rsidRDefault="00453595" w:rsidP="00453595">
      <w:pPr>
        <w:pStyle w:val="StandardWeb"/>
      </w:pPr>
      <w:r>
        <w:t xml:space="preserve">Von seinem </w:t>
      </w:r>
      <w:proofErr w:type="spellStart"/>
      <w:r>
        <w:t>eyfrigen</w:t>
      </w:r>
      <w:proofErr w:type="spellEnd"/>
      <w:r>
        <w:t xml:space="preserve"> </w:t>
      </w:r>
      <w:proofErr w:type="spellStart"/>
      <w:r>
        <w:t>gebett</w:t>
      </w:r>
      <w:proofErr w:type="spellEnd"/>
      <w:r>
        <w:t xml:space="preserve"> / kann niemand zweifeln / der die Psalmen </w:t>
      </w:r>
      <w:proofErr w:type="spellStart"/>
      <w:r>
        <w:t>fleissig</w:t>
      </w:r>
      <w:proofErr w:type="spellEnd"/>
      <w:r>
        <w:t xml:space="preserve"> lieset. Was er aber </w:t>
      </w:r>
      <w:proofErr w:type="spellStart"/>
      <w:r>
        <w:t>fürnemblich</w:t>
      </w:r>
      <w:proofErr w:type="spellEnd"/>
      <w:r>
        <w:t xml:space="preserve"> gebeten / do er sich </w:t>
      </w:r>
      <w:proofErr w:type="spellStart"/>
      <w:r>
        <w:t>umb</w:t>
      </w:r>
      <w:proofErr w:type="spellEnd"/>
      <w:r>
        <w:t xml:space="preserve"> die </w:t>
      </w:r>
      <w:proofErr w:type="spellStart"/>
      <w:r>
        <w:t>hülffe</w:t>
      </w:r>
      <w:proofErr w:type="spellEnd"/>
      <w:r>
        <w:t xml:space="preserve"> Gottes beworben / erscheinet aus dem 7. Psalm / da er also betet: </w:t>
      </w:r>
      <w:r>
        <w:rPr>
          <w:rStyle w:val="Fett"/>
        </w:rPr>
        <w:t xml:space="preserve">Stehe auf / HERR / in deinem </w:t>
      </w:r>
      <w:proofErr w:type="spellStart"/>
      <w:r>
        <w:rPr>
          <w:rStyle w:val="Fett"/>
        </w:rPr>
        <w:t>zorn</w:t>
      </w:r>
      <w:proofErr w:type="spellEnd"/>
      <w:r>
        <w:rPr>
          <w:rStyle w:val="Fett"/>
        </w:rPr>
        <w:t xml:space="preserve"> / Erheb dich </w:t>
      </w:r>
      <w:proofErr w:type="spellStart"/>
      <w:r>
        <w:rPr>
          <w:rStyle w:val="Fett"/>
        </w:rPr>
        <w:t>uber</w:t>
      </w:r>
      <w:proofErr w:type="spellEnd"/>
      <w:r>
        <w:rPr>
          <w:rStyle w:val="Fett"/>
        </w:rPr>
        <w:t xml:space="preserve"> den grimm meiner feinde / Und hilf mir wider in das </w:t>
      </w:r>
      <w:proofErr w:type="spellStart"/>
      <w:r>
        <w:rPr>
          <w:rStyle w:val="Fett"/>
        </w:rPr>
        <w:t>ampt</w:t>
      </w:r>
      <w:proofErr w:type="spellEnd"/>
      <w:r>
        <w:rPr>
          <w:rStyle w:val="Fett"/>
        </w:rPr>
        <w:t xml:space="preserve"> / das du mir befohlen hast / daß sich die Leute zu dir </w:t>
      </w:r>
      <w:proofErr w:type="spellStart"/>
      <w:r>
        <w:rPr>
          <w:rStyle w:val="Fett"/>
        </w:rPr>
        <w:t>samlen</w:t>
      </w:r>
      <w:proofErr w:type="spellEnd"/>
      <w:r>
        <w:rPr>
          <w:rStyle w:val="Fett"/>
        </w:rPr>
        <w:t xml:space="preserve">: Und </w:t>
      </w:r>
      <w:proofErr w:type="spellStart"/>
      <w:r>
        <w:rPr>
          <w:rStyle w:val="Fett"/>
        </w:rPr>
        <w:t>umb</w:t>
      </w:r>
      <w:proofErr w:type="spellEnd"/>
      <w:r>
        <w:rPr>
          <w:rStyle w:val="Fett"/>
        </w:rPr>
        <w:t xml:space="preserve"> derselbigen willen komm wider empor.</w:t>
      </w:r>
      <w:r>
        <w:t xml:space="preserve"> Als </w:t>
      </w:r>
      <w:proofErr w:type="spellStart"/>
      <w:r>
        <w:t>wolt</w:t>
      </w:r>
      <w:proofErr w:type="spellEnd"/>
      <w:r>
        <w:t xml:space="preserve"> er sagen: Lieber Gott / Du </w:t>
      </w:r>
      <w:proofErr w:type="spellStart"/>
      <w:r>
        <w:t>weissest</w:t>
      </w:r>
      <w:proofErr w:type="spellEnd"/>
      <w:r>
        <w:t xml:space="preserve"> / wie es unter der </w:t>
      </w:r>
      <w:proofErr w:type="spellStart"/>
      <w:r>
        <w:t>regierung</w:t>
      </w:r>
      <w:proofErr w:type="spellEnd"/>
      <w:r>
        <w:t xml:space="preserve"> Königs Sauls </w:t>
      </w:r>
      <w:proofErr w:type="spellStart"/>
      <w:r>
        <w:t>zugangen</w:t>
      </w:r>
      <w:proofErr w:type="spellEnd"/>
      <w:r>
        <w:t xml:space="preserve">: Das </w:t>
      </w:r>
      <w:proofErr w:type="spellStart"/>
      <w:r>
        <w:t>Häuflin</w:t>
      </w:r>
      <w:proofErr w:type="spellEnd"/>
      <w:r>
        <w:t xml:space="preserve"> / das dir nach deinem </w:t>
      </w:r>
      <w:proofErr w:type="spellStart"/>
      <w:r>
        <w:t>wort</w:t>
      </w:r>
      <w:proofErr w:type="spellEnd"/>
      <w:r>
        <w:t xml:space="preserve"> hat dienen wollen / ist </w:t>
      </w:r>
      <w:proofErr w:type="spellStart"/>
      <w:r>
        <w:t>veracht</w:t>
      </w:r>
      <w:proofErr w:type="spellEnd"/>
      <w:r>
        <w:t xml:space="preserve"> und verfolgt / </w:t>
      </w:r>
      <w:proofErr w:type="spellStart"/>
      <w:r>
        <w:t>gepreßt</w:t>
      </w:r>
      <w:proofErr w:type="spellEnd"/>
      <w:r>
        <w:t xml:space="preserve"> und gedruckt </w:t>
      </w:r>
      <w:r>
        <w:lastRenderedPageBreak/>
        <w:t xml:space="preserve">worden. </w:t>
      </w:r>
      <w:proofErr w:type="spellStart"/>
      <w:r>
        <w:t>Umb</w:t>
      </w:r>
      <w:proofErr w:type="spellEnd"/>
      <w:r>
        <w:t xml:space="preserve"> desselben </w:t>
      </w:r>
      <w:proofErr w:type="spellStart"/>
      <w:r>
        <w:t>häuflins</w:t>
      </w:r>
      <w:proofErr w:type="spellEnd"/>
      <w:r>
        <w:t xml:space="preserve"> willen hilf mir ins Reich. </w:t>
      </w:r>
      <w:proofErr w:type="spellStart"/>
      <w:r>
        <w:t>Dempffe</w:t>
      </w:r>
      <w:proofErr w:type="spellEnd"/>
      <w:r>
        <w:t xml:space="preserve"> meine feinde / auf daß dein Reich weit weit ausgebreitet / und dein </w:t>
      </w:r>
      <w:proofErr w:type="spellStart"/>
      <w:r>
        <w:t>werther</w:t>
      </w:r>
      <w:proofErr w:type="spellEnd"/>
      <w:r>
        <w:t xml:space="preserve"> Name von vielen </w:t>
      </w:r>
      <w:proofErr w:type="spellStart"/>
      <w:r>
        <w:t>Völckern</w:t>
      </w:r>
      <w:proofErr w:type="spellEnd"/>
      <w:r>
        <w:t xml:space="preserve"> </w:t>
      </w:r>
      <w:proofErr w:type="spellStart"/>
      <w:r>
        <w:t>gerühmet</w:t>
      </w:r>
      <w:proofErr w:type="spellEnd"/>
      <w:r>
        <w:t xml:space="preserve"> werde. O ein schöne Ursach / </w:t>
      </w:r>
      <w:proofErr w:type="spellStart"/>
      <w:r>
        <w:t>Warumb</w:t>
      </w:r>
      <w:proofErr w:type="spellEnd"/>
      <w:r>
        <w:t xml:space="preserve"> einer sich </w:t>
      </w:r>
      <w:proofErr w:type="spellStart"/>
      <w:r>
        <w:t>gleichsamb</w:t>
      </w:r>
      <w:proofErr w:type="spellEnd"/>
      <w:r>
        <w:t xml:space="preserve"> selbst verleugnet / und aller </w:t>
      </w:r>
      <w:proofErr w:type="spellStart"/>
      <w:r>
        <w:t>gefahr</w:t>
      </w:r>
      <w:proofErr w:type="spellEnd"/>
      <w:r>
        <w:t xml:space="preserve"> entgegen gehet / und die </w:t>
      </w:r>
      <w:proofErr w:type="spellStart"/>
      <w:r>
        <w:t>grosse</w:t>
      </w:r>
      <w:proofErr w:type="spellEnd"/>
      <w:r>
        <w:t xml:space="preserve"> Last der Königlichen Regierung auf sich </w:t>
      </w:r>
      <w:proofErr w:type="spellStart"/>
      <w:r>
        <w:t>nimbt</w:t>
      </w:r>
      <w:proofErr w:type="spellEnd"/>
      <w:r>
        <w:t xml:space="preserve"> / </w:t>
      </w:r>
      <w:proofErr w:type="spellStart"/>
      <w:r>
        <w:t>wans</w:t>
      </w:r>
      <w:proofErr w:type="spellEnd"/>
      <w:r>
        <w:t xml:space="preserve"> nur </w:t>
      </w:r>
      <w:proofErr w:type="spellStart"/>
      <w:r>
        <w:t>darumb</w:t>
      </w:r>
      <w:proofErr w:type="spellEnd"/>
      <w:r>
        <w:t xml:space="preserve"> zu thun ist / daß die </w:t>
      </w:r>
      <w:proofErr w:type="spellStart"/>
      <w:r>
        <w:t>leute</w:t>
      </w:r>
      <w:proofErr w:type="spellEnd"/>
      <w:r>
        <w:t xml:space="preserve"> sich zu Gott </w:t>
      </w:r>
      <w:proofErr w:type="spellStart"/>
      <w:r>
        <w:t>sammlen</w:t>
      </w:r>
      <w:proofErr w:type="spellEnd"/>
      <w:r>
        <w:t xml:space="preserve"> / und </w:t>
      </w:r>
      <w:proofErr w:type="spellStart"/>
      <w:r>
        <w:t>demselbigen</w:t>
      </w:r>
      <w:proofErr w:type="spellEnd"/>
      <w:r>
        <w:t xml:space="preserve"> / nach seinem im heiligen Worte uns geoffenbarten willen / dienen können! Da will und wird Gott seyn mit seinem sichern </w:t>
      </w:r>
      <w:proofErr w:type="spellStart"/>
      <w:r>
        <w:t>schutz</w:t>
      </w:r>
      <w:proofErr w:type="spellEnd"/>
      <w:r>
        <w:t xml:space="preserve"> und </w:t>
      </w:r>
      <w:proofErr w:type="spellStart"/>
      <w:r>
        <w:t>segen</w:t>
      </w:r>
      <w:proofErr w:type="spellEnd"/>
      <w:r>
        <w:t xml:space="preserve">. </w:t>
      </w:r>
    </w:p>
    <w:p w14:paraId="295428FE" w14:textId="77777777" w:rsidR="00453595" w:rsidRDefault="00453595" w:rsidP="00453595">
      <w:pPr>
        <w:pStyle w:val="StandardWeb"/>
      </w:pPr>
      <w:r>
        <w:t xml:space="preserve">Es </w:t>
      </w:r>
      <w:proofErr w:type="spellStart"/>
      <w:r>
        <w:t>gedenckt</w:t>
      </w:r>
      <w:proofErr w:type="spellEnd"/>
      <w:r>
        <w:t xml:space="preserve"> aber der Psalm auch der </w:t>
      </w:r>
      <w:proofErr w:type="spellStart"/>
      <w:r>
        <w:t>Speisopffer</w:t>
      </w:r>
      <w:proofErr w:type="spellEnd"/>
      <w:r>
        <w:t xml:space="preserve"> und </w:t>
      </w:r>
      <w:proofErr w:type="spellStart"/>
      <w:r>
        <w:t>Brandopffer</w:t>
      </w:r>
      <w:proofErr w:type="spellEnd"/>
      <w:r>
        <w:t xml:space="preserve"> / welche König David Gott dem Herrn stattlich </w:t>
      </w:r>
      <w:proofErr w:type="spellStart"/>
      <w:r>
        <w:t>aufgeopffert</w:t>
      </w:r>
      <w:proofErr w:type="spellEnd"/>
      <w:r>
        <w:t xml:space="preserve">. Und das </w:t>
      </w:r>
      <w:proofErr w:type="spellStart"/>
      <w:r>
        <w:t>wolte</w:t>
      </w:r>
      <w:proofErr w:type="spellEnd"/>
      <w:r>
        <w:t xml:space="preserve"> Gott in seinem Gesetz haben. Was aber die </w:t>
      </w:r>
      <w:proofErr w:type="spellStart"/>
      <w:r>
        <w:t>glaubigen</w:t>
      </w:r>
      <w:proofErr w:type="spellEnd"/>
      <w:r>
        <w:t xml:space="preserve"> zu allen </w:t>
      </w:r>
      <w:proofErr w:type="spellStart"/>
      <w:r>
        <w:t>zeiten</w:t>
      </w:r>
      <w:proofErr w:type="spellEnd"/>
      <w:r>
        <w:t xml:space="preserve"> Gott dem Herrn </w:t>
      </w:r>
      <w:proofErr w:type="spellStart"/>
      <w:r>
        <w:t>aufopffern</w:t>
      </w:r>
      <w:proofErr w:type="spellEnd"/>
      <w:r>
        <w:t xml:space="preserve"> sollen / sie leben gleich im alten oder </w:t>
      </w:r>
      <w:proofErr w:type="spellStart"/>
      <w:r>
        <w:t>newen</w:t>
      </w:r>
      <w:proofErr w:type="spellEnd"/>
      <w:r>
        <w:t xml:space="preserve"> Testament / das hat König David in andern orten nicht verschwiegen: </w:t>
      </w:r>
      <w:proofErr w:type="spellStart"/>
      <w:r>
        <w:rPr>
          <w:rStyle w:val="Fett"/>
        </w:rPr>
        <w:t>Opffere</w:t>
      </w:r>
      <w:proofErr w:type="spellEnd"/>
      <w:r>
        <w:rPr>
          <w:rStyle w:val="Fett"/>
        </w:rPr>
        <w:t xml:space="preserve"> Gott </w:t>
      </w:r>
      <w:proofErr w:type="spellStart"/>
      <w:r>
        <w:rPr>
          <w:rStyle w:val="Fett"/>
        </w:rPr>
        <w:t>danck</w:t>
      </w:r>
      <w:proofErr w:type="spellEnd"/>
      <w:r>
        <w:t xml:space="preserve"> (Spricht er im fünfzigsten Psalm) </w:t>
      </w:r>
      <w:r>
        <w:rPr>
          <w:rStyle w:val="Fett"/>
        </w:rPr>
        <w:t xml:space="preserve">und bezahle dem Höchsten deine </w:t>
      </w:r>
      <w:proofErr w:type="spellStart"/>
      <w:r>
        <w:rPr>
          <w:rStyle w:val="Fett"/>
        </w:rPr>
        <w:t>gelübde</w:t>
      </w:r>
      <w:proofErr w:type="spellEnd"/>
      <w:r>
        <w:rPr>
          <w:rStyle w:val="Fett"/>
        </w:rPr>
        <w:t>.</w:t>
      </w:r>
      <w:r>
        <w:t xml:space="preserve"> Und: </w:t>
      </w:r>
      <w:proofErr w:type="spellStart"/>
      <w:r>
        <w:rPr>
          <w:rStyle w:val="Fett"/>
        </w:rPr>
        <w:t>Ruffe</w:t>
      </w:r>
      <w:proofErr w:type="spellEnd"/>
      <w:r>
        <w:rPr>
          <w:rStyle w:val="Fett"/>
        </w:rPr>
        <w:t xml:space="preserve"> mich an in der noth / so </w:t>
      </w:r>
      <w:proofErr w:type="spellStart"/>
      <w:r>
        <w:rPr>
          <w:rStyle w:val="Fett"/>
        </w:rPr>
        <w:t>wil</w:t>
      </w:r>
      <w:proofErr w:type="spellEnd"/>
      <w:r>
        <w:rPr>
          <w:rStyle w:val="Fett"/>
        </w:rPr>
        <w:t xml:space="preserve"> ich dich erretten / und du </w:t>
      </w:r>
      <w:proofErr w:type="spellStart"/>
      <w:r>
        <w:rPr>
          <w:rStyle w:val="Fett"/>
        </w:rPr>
        <w:t>solt</w:t>
      </w:r>
      <w:proofErr w:type="spellEnd"/>
      <w:r>
        <w:rPr>
          <w:rStyle w:val="Fett"/>
        </w:rPr>
        <w:t xml:space="preserve"> mich preisen.</w:t>
      </w:r>
      <w:r>
        <w:t xml:space="preserve"> Item / im ein und fünftzigsten Psalm: </w:t>
      </w:r>
      <w:r>
        <w:rPr>
          <w:rStyle w:val="Fett"/>
        </w:rPr>
        <w:t xml:space="preserve">Die </w:t>
      </w:r>
      <w:proofErr w:type="spellStart"/>
      <w:r>
        <w:rPr>
          <w:rStyle w:val="Fett"/>
        </w:rPr>
        <w:t>Opffer</w:t>
      </w:r>
      <w:proofErr w:type="spellEnd"/>
      <w:r>
        <w:rPr>
          <w:rStyle w:val="Fett"/>
        </w:rPr>
        <w:t xml:space="preserve"> die Gott gefallen: sind ein </w:t>
      </w:r>
      <w:proofErr w:type="spellStart"/>
      <w:r>
        <w:rPr>
          <w:rStyle w:val="Fett"/>
        </w:rPr>
        <w:t>geängster</w:t>
      </w:r>
      <w:proofErr w:type="spellEnd"/>
      <w:r>
        <w:rPr>
          <w:rStyle w:val="Fett"/>
        </w:rPr>
        <w:t xml:space="preserve"> Geist: Ein </w:t>
      </w:r>
      <w:proofErr w:type="spellStart"/>
      <w:r>
        <w:rPr>
          <w:rStyle w:val="Fett"/>
        </w:rPr>
        <w:t>geängstes</w:t>
      </w:r>
      <w:proofErr w:type="spellEnd"/>
      <w:r>
        <w:rPr>
          <w:rStyle w:val="Fett"/>
        </w:rPr>
        <w:t xml:space="preserve"> und zerschlagenes </w:t>
      </w:r>
      <w:proofErr w:type="spellStart"/>
      <w:r>
        <w:rPr>
          <w:rStyle w:val="Fett"/>
        </w:rPr>
        <w:t>hertz</w:t>
      </w:r>
      <w:proofErr w:type="spellEnd"/>
      <w:r>
        <w:rPr>
          <w:rStyle w:val="Fett"/>
        </w:rPr>
        <w:t xml:space="preserve"> </w:t>
      </w:r>
      <w:proofErr w:type="spellStart"/>
      <w:r>
        <w:rPr>
          <w:rStyle w:val="Fett"/>
        </w:rPr>
        <w:t>wirstu</w:t>
      </w:r>
      <w:proofErr w:type="spellEnd"/>
      <w:r>
        <w:rPr>
          <w:rStyle w:val="Fett"/>
        </w:rPr>
        <w:t xml:space="preserve"> / Gott / nicht verachten.</w:t>
      </w:r>
      <w:r>
        <w:t xml:space="preserve"> Gott selbst erkläret sich anderswo / an was für </w:t>
      </w:r>
      <w:proofErr w:type="spellStart"/>
      <w:r>
        <w:t>opffern</w:t>
      </w:r>
      <w:proofErr w:type="spellEnd"/>
      <w:r>
        <w:t xml:space="preserve"> er den </w:t>
      </w:r>
      <w:proofErr w:type="spellStart"/>
      <w:r>
        <w:t>grösten</w:t>
      </w:r>
      <w:proofErr w:type="spellEnd"/>
      <w:r>
        <w:t xml:space="preserve"> gefallen trage: </w:t>
      </w:r>
      <w:r>
        <w:rPr>
          <w:rStyle w:val="Fett"/>
        </w:rPr>
        <w:t xml:space="preserve">Ich habe </w:t>
      </w:r>
      <w:proofErr w:type="spellStart"/>
      <w:r>
        <w:rPr>
          <w:rStyle w:val="Fett"/>
        </w:rPr>
        <w:t>lust</w:t>
      </w:r>
      <w:proofErr w:type="spellEnd"/>
      <w:r>
        <w:t xml:space="preserve"> (Spricht er </w:t>
      </w:r>
      <w:proofErr w:type="spellStart"/>
      <w:r>
        <w:t>Oseae</w:t>
      </w:r>
      <w:proofErr w:type="spellEnd"/>
      <w:r>
        <w:t xml:space="preserve"> am sechsten) </w:t>
      </w:r>
      <w:r>
        <w:rPr>
          <w:rStyle w:val="Fett"/>
        </w:rPr>
        <w:t xml:space="preserve">an der liebe / und nicht am </w:t>
      </w:r>
      <w:proofErr w:type="spellStart"/>
      <w:r>
        <w:rPr>
          <w:rStyle w:val="Fett"/>
        </w:rPr>
        <w:t>opffer</w:t>
      </w:r>
      <w:proofErr w:type="spellEnd"/>
      <w:r>
        <w:rPr>
          <w:rStyle w:val="Fett"/>
        </w:rPr>
        <w:t xml:space="preserve">: und am </w:t>
      </w:r>
      <w:proofErr w:type="spellStart"/>
      <w:r>
        <w:rPr>
          <w:rStyle w:val="Fett"/>
        </w:rPr>
        <w:t>erkändnus</w:t>
      </w:r>
      <w:proofErr w:type="spellEnd"/>
      <w:r>
        <w:rPr>
          <w:rStyle w:val="Fett"/>
        </w:rPr>
        <w:t xml:space="preserve"> Gottes / und nicht am </w:t>
      </w:r>
      <w:proofErr w:type="spellStart"/>
      <w:r>
        <w:rPr>
          <w:rStyle w:val="Fett"/>
        </w:rPr>
        <w:t>Brandopffer</w:t>
      </w:r>
      <w:proofErr w:type="spellEnd"/>
      <w:r>
        <w:rPr>
          <w:rStyle w:val="Fett"/>
        </w:rPr>
        <w:t>.</w:t>
      </w:r>
      <w:r>
        <w:t xml:space="preserve"> Welchen </w:t>
      </w:r>
      <w:proofErr w:type="spellStart"/>
      <w:r>
        <w:t>spruch</w:t>
      </w:r>
      <w:proofErr w:type="spellEnd"/>
      <w:r>
        <w:t xml:space="preserve"> der Herr Jesus den </w:t>
      </w:r>
      <w:proofErr w:type="spellStart"/>
      <w:r>
        <w:t>Phariseern</w:t>
      </w:r>
      <w:proofErr w:type="spellEnd"/>
      <w:r>
        <w:t xml:space="preserve"> zu </w:t>
      </w:r>
      <w:proofErr w:type="spellStart"/>
      <w:r>
        <w:t>bedencken</w:t>
      </w:r>
      <w:proofErr w:type="spellEnd"/>
      <w:r>
        <w:t xml:space="preserve"> gibt / da er im </w:t>
      </w:r>
      <w:proofErr w:type="spellStart"/>
      <w:r>
        <w:t>neundten</w:t>
      </w:r>
      <w:proofErr w:type="spellEnd"/>
      <w:r>
        <w:t xml:space="preserve"> </w:t>
      </w:r>
      <w:proofErr w:type="spellStart"/>
      <w:r>
        <w:t>Capitel</w:t>
      </w:r>
      <w:proofErr w:type="spellEnd"/>
      <w:r>
        <w:t xml:space="preserve"> Matthaei zu ihnen sagt: Sie sollen </w:t>
      </w:r>
      <w:proofErr w:type="spellStart"/>
      <w:r>
        <w:t>wol</w:t>
      </w:r>
      <w:proofErr w:type="spellEnd"/>
      <w:r>
        <w:t xml:space="preserve"> lernen / was das sey: </w:t>
      </w:r>
      <w:r>
        <w:rPr>
          <w:rStyle w:val="Fett"/>
        </w:rPr>
        <w:t xml:space="preserve">Ich habe </w:t>
      </w:r>
      <w:proofErr w:type="spellStart"/>
      <w:r>
        <w:rPr>
          <w:rStyle w:val="Fett"/>
        </w:rPr>
        <w:t>wolgefallen</w:t>
      </w:r>
      <w:proofErr w:type="spellEnd"/>
      <w:r>
        <w:rPr>
          <w:rStyle w:val="Fett"/>
        </w:rPr>
        <w:t xml:space="preserve"> an </w:t>
      </w:r>
      <w:proofErr w:type="spellStart"/>
      <w:r>
        <w:rPr>
          <w:rStyle w:val="Fett"/>
        </w:rPr>
        <w:t>barmhertzigkeit</w:t>
      </w:r>
      <w:proofErr w:type="spellEnd"/>
      <w:r>
        <w:rPr>
          <w:rStyle w:val="Fett"/>
        </w:rPr>
        <w:t xml:space="preserve"> / und nicht am </w:t>
      </w:r>
      <w:proofErr w:type="spellStart"/>
      <w:r>
        <w:rPr>
          <w:rStyle w:val="Fett"/>
        </w:rPr>
        <w:t>opffer</w:t>
      </w:r>
      <w:proofErr w:type="spellEnd"/>
      <w:r>
        <w:rPr>
          <w:rStyle w:val="Fett"/>
        </w:rPr>
        <w:t>.</w:t>
      </w:r>
      <w:r>
        <w:t xml:space="preserve"> Solch </w:t>
      </w:r>
      <w:proofErr w:type="spellStart"/>
      <w:r>
        <w:t>opffern</w:t>
      </w:r>
      <w:proofErr w:type="spellEnd"/>
      <w:r>
        <w:t xml:space="preserve"> wird </w:t>
      </w:r>
      <w:proofErr w:type="spellStart"/>
      <w:r>
        <w:t>gerühmet</w:t>
      </w:r>
      <w:proofErr w:type="spellEnd"/>
      <w:r>
        <w:t xml:space="preserve"> am König Salomon im 72. Psalm: Da dann von ihm </w:t>
      </w:r>
      <w:proofErr w:type="spellStart"/>
      <w:r>
        <w:t>geweissaget</w:t>
      </w:r>
      <w:proofErr w:type="spellEnd"/>
      <w:r>
        <w:t xml:space="preserve"> wird: </w:t>
      </w:r>
      <w:r>
        <w:rPr>
          <w:rStyle w:val="Fett"/>
        </w:rPr>
        <w:t xml:space="preserve">Er werde die armen / elenden / geringen </w:t>
      </w:r>
      <w:proofErr w:type="spellStart"/>
      <w:r>
        <w:rPr>
          <w:rStyle w:val="Fett"/>
        </w:rPr>
        <w:t>leute</w:t>
      </w:r>
      <w:proofErr w:type="spellEnd"/>
      <w:r>
        <w:rPr>
          <w:rStyle w:val="Fett"/>
        </w:rPr>
        <w:t xml:space="preserve"> erretten: und ihr </w:t>
      </w:r>
      <w:proofErr w:type="spellStart"/>
      <w:r>
        <w:rPr>
          <w:rStyle w:val="Fett"/>
        </w:rPr>
        <w:t>blut</w:t>
      </w:r>
      <w:proofErr w:type="spellEnd"/>
      <w:r>
        <w:rPr>
          <w:rStyle w:val="Fett"/>
        </w:rPr>
        <w:t xml:space="preserve"> werde </w:t>
      </w:r>
      <w:proofErr w:type="spellStart"/>
      <w:r>
        <w:rPr>
          <w:rStyle w:val="Fett"/>
        </w:rPr>
        <w:t>thewr</w:t>
      </w:r>
      <w:proofErr w:type="spellEnd"/>
      <w:r>
        <w:rPr>
          <w:rStyle w:val="Fett"/>
        </w:rPr>
        <w:t xml:space="preserve"> für ihm geachtet seyn!</w:t>
      </w:r>
      <w:r>
        <w:t xml:space="preserve"> </w:t>
      </w:r>
    </w:p>
    <w:p w14:paraId="1CB55C16" w14:textId="77777777" w:rsidR="00453595" w:rsidRDefault="00453595" w:rsidP="00453595">
      <w:pPr>
        <w:pStyle w:val="StandardWeb"/>
      </w:pPr>
      <w:r>
        <w:t xml:space="preserve">Ferners </w:t>
      </w:r>
      <w:proofErr w:type="spellStart"/>
      <w:r>
        <w:t>gedenckt</w:t>
      </w:r>
      <w:proofErr w:type="spellEnd"/>
      <w:r>
        <w:t xml:space="preserve"> der Psalm der </w:t>
      </w:r>
      <w:proofErr w:type="spellStart"/>
      <w:r>
        <w:t>begierde</w:t>
      </w:r>
      <w:proofErr w:type="spellEnd"/>
      <w:r>
        <w:t xml:space="preserve"> / und des Königlichen </w:t>
      </w:r>
      <w:proofErr w:type="spellStart"/>
      <w:r>
        <w:t>fürsatzes</w:t>
      </w:r>
      <w:proofErr w:type="spellEnd"/>
      <w:r>
        <w:t xml:space="preserve"> des frommen Davids / und </w:t>
      </w:r>
      <w:proofErr w:type="spellStart"/>
      <w:r>
        <w:t>begert</w:t>
      </w:r>
      <w:proofErr w:type="spellEnd"/>
      <w:r>
        <w:t xml:space="preserve"> / Gott wolle ihn erfüllen. Was das für eine </w:t>
      </w:r>
      <w:proofErr w:type="spellStart"/>
      <w:r>
        <w:t>begierde</w:t>
      </w:r>
      <w:proofErr w:type="spellEnd"/>
      <w:r>
        <w:t xml:space="preserve"> und Königlicher </w:t>
      </w:r>
      <w:proofErr w:type="spellStart"/>
      <w:r>
        <w:t>fürsatz</w:t>
      </w:r>
      <w:proofErr w:type="spellEnd"/>
      <w:r>
        <w:t xml:space="preserve"> gewesen / davon </w:t>
      </w:r>
      <w:proofErr w:type="spellStart"/>
      <w:r>
        <w:t>kan</w:t>
      </w:r>
      <w:proofErr w:type="spellEnd"/>
      <w:r>
        <w:t xml:space="preserve"> niemand besser zeugen / als König David selbst. Welcher was das geistliche </w:t>
      </w:r>
      <w:proofErr w:type="spellStart"/>
      <w:r>
        <w:t>betrift</w:t>
      </w:r>
      <w:proofErr w:type="spellEnd"/>
      <w:r>
        <w:t xml:space="preserve"> / einzig und allein </w:t>
      </w:r>
      <w:proofErr w:type="spellStart"/>
      <w:r>
        <w:t>darauff</w:t>
      </w:r>
      <w:proofErr w:type="spellEnd"/>
      <w:r>
        <w:t xml:space="preserve"> bedacht war / wie er seinem lieben Gott gefallen möchte. Derowegen er allezeit diese und dergleichen rede in seinem munde </w:t>
      </w:r>
      <w:proofErr w:type="spellStart"/>
      <w:r>
        <w:t>führete</w:t>
      </w:r>
      <w:proofErr w:type="spellEnd"/>
      <w:r>
        <w:t xml:space="preserve">: </w:t>
      </w:r>
    </w:p>
    <w:p w14:paraId="749A7A3A" w14:textId="77777777" w:rsidR="00453595" w:rsidRDefault="00453595" w:rsidP="00453595">
      <w:pPr>
        <w:pStyle w:val="StandardWeb"/>
      </w:pPr>
      <w:r>
        <w:rPr>
          <w:rStyle w:val="Fett"/>
        </w:rPr>
        <w:t xml:space="preserve">O Herr / weis mir deine </w:t>
      </w:r>
      <w:proofErr w:type="spellStart"/>
      <w:r>
        <w:rPr>
          <w:rStyle w:val="Fett"/>
        </w:rPr>
        <w:t>wege</w:t>
      </w:r>
      <w:proofErr w:type="spellEnd"/>
      <w:r>
        <w:rPr>
          <w:rStyle w:val="Fett"/>
        </w:rPr>
        <w:t xml:space="preserve"> / Daß ich geh der </w:t>
      </w:r>
      <w:proofErr w:type="spellStart"/>
      <w:r>
        <w:rPr>
          <w:rStyle w:val="Fett"/>
        </w:rPr>
        <w:t>warheit</w:t>
      </w:r>
      <w:proofErr w:type="spellEnd"/>
      <w:r>
        <w:rPr>
          <w:rStyle w:val="Fett"/>
        </w:rPr>
        <w:t xml:space="preserve"> </w:t>
      </w:r>
      <w:proofErr w:type="spellStart"/>
      <w:r>
        <w:rPr>
          <w:rStyle w:val="Fett"/>
        </w:rPr>
        <w:t>stege</w:t>
      </w:r>
      <w:proofErr w:type="spellEnd"/>
      <w:r>
        <w:rPr>
          <w:rStyle w:val="Fett"/>
        </w:rPr>
        <w:t>:</w:t>
      </w:r>
      <w:r>
        <w:rPr>
          <w:b/>
          <w:bCs/>
        </w:rPr>
        <w:br/>
      </w:r>
      <w:r>
        <w:rPr>
          <w:rStyle w:val="Fett"/>
        </w:rPr>
        <w:t xml:space="preserve">Halt mein </w:t>
      </w:r>
      <w:proofErr w:type="spellStart"/>
      <w:r>
        <w:rPr>
          <w:rStyle w:val="Fett"/>
        </w:rPr>
        <w:t>hertz</w:t>
      </w:r>
      <w:proofErr w:type="spellEnd"/>
      <w:r>
        <w:rPr>
          <w:rStyle w:val="Fett"/>
        </w:rPr>
        <w:t xml:space="preserve"> dahin allein / Daß ich nur </w:t>
      </w:r>
      <w:proofErr w:type="spellStart"/>
      <w:r>
        <w:rPr>
          <w:rStyle w:val="Fett"/>
        </w:rPr>
        <w:t>fürcht</w:t>
      </w:r>
      <w:proofErr w:type="spellEnd"/>
      <w:r>
        <w:rPr>
          <w:rStyle w:val="Fett"/>
        </w:rPr>
        <w:t xml:space="preserve"> den Namen dein.</w:t>
      </w:r>
      <w:r>
        <w:t xml:space="preserve"> </w:t>
      </w:r>
    </w:p>
    <w:p w14:paraId="654FF2C9" w14:textId="77777777" w:rsidR="00453595" w:rsidRDefault="00453595" w:rsidP="00453595">
      <w:pPr>
        <w:pStyle w:val="StandardWeb"/>
      </w:pPr>
      <w:r>
        <w:t xml:space="preserve">Im Politischen Regiment was sein einiger </w:t>
      </w:r>
      <w:proofErr w:type="spellStart"/>
      <w:r>
        <w:t>wundsch</w:t>
      </w:r>
      <w:proofErr w:type="spellEnd"/>
      <w:r>
        <w:t xml:space="preserve"> gewesen sey / können wir nirgend her besser / als aus dem hundert und ersten Psalm </w:t>
      </w:r>
      <w:proofErr w:type="spellStart"/>
      <w:r>
        <w:t>vernemmen</w:t>
      </w:r>
      <w:proofErr w:type="spellEnd"/>
      <w:r>
        <w:t xml:space="preserve"> / da er sagt: </w:t>
      </w:r>
      <w:r>
        <w:rPr>
          <w:rStyle w:val="Fett"/>
        </w:rPr>
        <w:t xml:space="preserve">Ich handle </w:t>
      </w:r>
      <w:proofErr w:type="spellStart"/>
      <w:r>
        <w:rPr>
          <w:rStyle w:val="Fett"/>
        </w:rPr>
        <w:t>fürsichtig</w:t>
      </w:r>
      <w:proofErr w:type="spellEnd"/>
      <w:r>
        <w:rPr>
          <w:rStyle w:val="Fett"/>
        </w:rPr>
        <w:t xml:space="preserve"> und redlich bey denen / die mir zugehören: und wandele </w:t>
      </w:r>
      <w:proofErr w:type="spellStart"/>
      <w:r>
        <w:rPr>
          <w:rStyle w:val="Fett"/>
        </w:rPr>
        <w:t>trewlich</w:t>
      </w:r>
      <w:proofErr w:type="spellEnd"/>
      <w:r>
        <w:rPr>
          <w:rStyle w:val="Fett"/>
        </w:rPr>
        <w:t xml:space="preserve"> in meinem hause. Ich </w:t>
      </w:r>
      <w:proofErr w:type="spellStart"/>
      <w:r>
        <w:rPr>
          <w:rStyle w:val="Fett"/>
        </w:rPr>
        <w:t>neme</w:t>
      </w:r>
      <w:proofErr w:type="spellEnd"/>
      <w:r>
        <w:rPr>
          <w:rStyle w:val="Fett"/>
        </w:rPr>
        <w:t xml:space="preserve"> mir keine böse </w:t>
      </w:r>
      <w:proofErr w:type="spellStart"/>
      <w:r>
        <w:rPr>
          <w:rStyle w:val="Fett"/>
        </w:rPr>
        <w:t>sache</w:t>
      </w:r>
      <w:proofErr w:type="spellEnd"/>
      <w:r>
        <w:rPr>
          <w:rStyle w:val="Fett"/>
        </w:rPr>
        <w:t xml:space="preserve"> für / Ich hasse den </w:t>
      </w:r>
      <w:proofErr w:type="spellStart"/>
      <w:r>
        <w:rPr>
          <w:rStyle w:val="Fett"/>
        </w:rPr>
        <w:t>ubertretter</w:t>
      </w:r>
      <w:proofErr w:type="spellEnd"/>
      <w:r>
        <w:rPr>
          <w:rStyle w:val="Fett"/>
        </w:rPr>
        <w:t xml:space="preserve"> / und lasse ich ihn nicht bey mir bleiben. Ein verkehrt </w:t>
      </w:r>
      <w:proofErr w:type="spellStart"/>
      <w:r>
        <w:rPr>
          <w:rStyle w:val="Fett"/>
        </w:rPr>
        <w:t>hertz</w:t>
      </w:r>
      <w:proofErr w:type="spellEnd"/>
      <w:r>
        <w:rPr>
          <w:rStyle w:val="Fett"/>
        </w:rPr>
        <w:t xml:space="preserve"> muß von mir weichen / Den bösen leide ich nicht. Der seinen </w:t>
      </w:r>
      <w:proofErr w:type="spellStart"/>
      <w:r>
        <w:rPr>
          <w:rStyle w:val="Fett"/>
        </w:rPr>
        <w:t>Nechsten</w:t>
      </w:r>
      <w:proofErr w:type="spellEnd"/>
      <w:r>
        <w:rPr>
          <w:rStyle w:val="Fett"/>
        </w:rPr>
        <w:t xml:space="preserve"> heimlich </w:t>
      </w:r>
      <w:proofErr w:type="spellStart"/>
      <w:r>
        <w:rPr>
          <w:rStyle w:val="Fett"/>
        </w:rPr>
        <w:t>verleumbdet</w:t>
      </w:r>
      <w:proofErr w:type="spellEnd"/>
      <w:r>
        <w:rPr>
          <w:rStyle w:val="Fett"/>
        </w:rPr>
        <w:t xml:space="preserve"> / den vertilge ich. Ich mag des nicht / der stolze </w:t>
      </w:r>
      <w:proofErr w:type="spellStart"/>
      <w:r>
        <w:rPr>
          <w:rStyle w:val="Fett"/>
        </w:rPr>
        <w:t>geberde</w:t>
      </w:r>
      <w:proofErr w:type="spellEnd"/>
      <w:r>
        <w:rPr>
          <w:rStyle w:val="Fett"/>
        </w:rPr>
        <w:t xml:space="preserve"> und hohen </w:t>
      </w:r>
      <w:proofErr w:type="spellStart"/>
      <w:r>
        <w:rPr>
          <w:rStyle w:val="Fett"/>
        </w:rPr>
        <w:t>muth</w:t>
      </w:r>
      <w:proofErr w:type="spellEnd"/>
      <w:r>
        <w:rPr>
          <w:rStyle w:val="Fett"/>
        </w:rPr>
        <w:t xml:space="preserve"> hat. Meine </w:t>
      </w:r>
      <w:proofErr w:type="spellStart"/>
      <w:r>
        <w:rPr>
          <w:rStyle w:val="Fett"/>
        </w:rPr>
        <w:t>augen</w:t>
      </w:r>
      <w:proofErr w:type="spellEnd"/>
      <w:r>
        <w:rPr>
          <w:rStyle w:val="Fett"/>
        </w:rPr>
        <w:t xml:space="preserve"> sehen nach den </w:t>
      </w:r>
      <w:proofErr w:type="spellStart"/>
      <w:r>
        <w:rPr>
          <w:rStyle w:val="Fett"/>
        </w:rPr>
        <w:t>trewen</w:t>
      </w:r>
      <w:proofErr w:type="spellEnd"/>
      <w:r>
        <w:rPr>
          <w:rStyle w:val="Fett"/>
        </w:rPr>
        <w:t xml:space="preserve"> im Lande / daß sie bey mir wohnen / und hab gern fromme Diener. Falsche </w:t>
      </w:r>
      <w:proofErr w:type="spellStart"/>
      <w:r>
        <w:rPr>
          <w:rStyle w:val="Fett"/>
        </w:rPr>
        <w:t>leut</w:t>
      </w:r>
      <w:proofErr w:type="spellEnd"/>
      <w:r>
        <w:rPr>
          <w:rStyle w:val="Fett"/>
        </w:rPr>
        <w:t xml:space="preserve"> halt ich nicht in meinem hause / Die Lügner </w:t>
      </w:r>
      <w:proofErr w:type="spellStart"/>
      <w:r>
        <w:rPr>
          <w:rStyle w:val="Fett"/>
        </w:rPr>
        <w:t>gedeyen</w:t>
      </w:r>
      <w:proofErr w:type="spellEnd"/>
      <w:r>
        <w:rPr>
          <w:rStyle w:val="Fett"/>
        </w:rPr>
        <w:t xml:space="preserve"> nicht bey mir. </w:t>
      </w:r>
      <w:proofErr w:type="spellStart"/>
      <w:r>
        <w:rPr>
          <w:rStyle w:val="Fett"/>
        </w:rPr>
        <w:t>Frü</w:t>
      </w:r>
      <w:proofErr w:type="spellEnd"/>
      <w:r>
        <w:rPr>
          <w:rStyle w:val="Fett"/>
        </w:rPr>
        <w:t xml:space="preserve"> vertilge ich alle gottlosen im Lande / daß ich alle </w:t>
      </w:r>
      <w:proofErr w:type="spellStart"/>
      <w:r>
        <w:rPr>
          <w:rStyle w:val="Fett"/>
        </w:rPr>
        <w:t>ubelthäter</w:t>
      </w:r>
      <w:proofErr w:type="spellEnd"/>
      <w:r>
        <w:rPr>
          <w:rStyle w:val="Fett"/>
        </w:rPr>
        <w:t xml:space="preserve"> ausrotte aus der Stadt des Herren.</w:t>
      </w:r>
      <w:r>
        <w:t xml:space="preserve"> Ist ein recht Königlicher </w:t>
      </w:r>
      <w:proofErr w:type="spellStart"/>
      <w:r>
        <w:t>fürsatz</w:t>
      </w:r>
      <w:proofErr w:type="spellEnd"/>
      <w:r>
        <w:t xml:space="preserve"> / bey welchem sich alle König und Fürsten </w:t>
      </w:r>
      <w:proofErr w:type="spellStart"/>
      <w:r>
        <w:t>wol</w:t>
      </w:r>
      <w:proofErr w:type="spellEnd"/>
      <w:r>
        <w:t xml:space="preserve"> befinden werden. </w:t>
      </w:r>
    </w:p>
    <w:p w14:paraId="472202A1" w14:textId="77777777" w:rsidR="00453595" w:rsidRDefault="00453595" w:rsidP="00453595">
      <w:pPr>
        <w:pStyle w:val="StandardWeb"/>
      </w:pPr>
      <w:r>
        <w:t xml:space="preserve">Ferner / so singet auch der Psalm von des Königs an- und </w:t>
      </w:r>
      <w:proofErr w:type="spellStart"/>
      <w:r>
        <w:t>rathschlägen</w:t>
      </w:r>
      <w:proofErr w:type="spellEnd"/>
      <w:r>
        <w:t xml:space="preserve">: Und das nicht </w:t>
      </w:r>
      <w:proofErr w:type="spellStart"/>
      <w:r>
        <w:t>ohn</w:t>
      </w:r>
      <w:proofErr w:type="spellEnd"/>
      <w:r>
        <w:t xml:space="preserve"> </w:t>
      </w:r>
      <w:proofErr w:type="spellStart"/>
      <w:r>
        <w:t>ursach</w:t>
      </w:r>
      <w:proofErr w:type="spellEnd"/>
      <w:r>
        <w:t xml:space="preserve">. Dann in einem </w:t>
      </w:r>
      <w:proofErr w:type="spellStart"/>
      <w:r>
        <w:t>wolbestelten</w:t>
      </w:r>
      <w:proofErr w:type="spellEnd"/>
      <w:r>
        <w:t xml:space="preserve"> Regiment / muß alles bedächtig und </w:t>
      </w:r>
      <w:proofErr w:type="spellStart"/>
      <w:r>
        <w:t>wol</w:t>
      </w:r>
      <w:proofErr w:type="spellEnd"/>
      <w:r>
        <w:t xml:space="preserve"> </w:t>
      </w:r>
      <w:proofErr w:type="spellStart"/>
      <w:r>
        <w:t>berathschlagt</w:t>
      </w:r>
      <w:proofErr w:type="spellEnd"/>
      <w:r>
        <w:t xml:space="preserve"> werden. </w:t>
      </w:r>
      <w:r>
        <w:rPr>
          <w:rStyle w:val="Fett"/>
        </w:rPr>
        <w:t xml:space="preserve">Wo </w:t>
      </w:r>
      <w:proofErr w:type="spellStart"/>
      <w:r>
        <w:rPr>
          <w:rStyle w:val="Fett"/>
        </w:rPr>
        <w:t>rath</w:t>
      </w:r>
      <w:proofErr w:type="spellEnd"/>
      <w:r>
        <w:rPr>
          <w:rStyle w:val="Fett"/>
        </w:rPr>
        <w:t xml:space="preserve"> ist</w:t>
      </w:r>
      <w:r>
        <w:t xml:space="preserve"> / sagt man / </w:t>
      </w:r>
      <w:r>
        <w:rPr>
          <w:rStyle w:val="Fett"/>
        </w:rPr>
        <w:t xml:space="preserve">da ist </w:t>
      </w:r>
      <w:proofErr w:type="spellStart"/>
      <w:r>
        <w:rPr>
          <w:rStyle w:val="Fett"/>
        </w:rPr>
        <w:t>segen</w:t>
      </w:r>
      <w:proofErr w:type="spellEnd"/>
      <w:r>
        <w:t xml:space="preserve">: Ist war. </w:t>
      </w:r>
      <w:proofErr w:type="spellStart"/>
      <w:r>
        <w:t>Drumb</w:t>
      </w:r>
      <w:proofErr w:type="spellEnd"/>
      <w:r>
        <w:t xml:space="preserve"> thun Junge Herrn </w:t>
      </w:r>
      <w:proofErr w:type="spellStart"/>
      <w:r>
        <w:t>wol</w:t>
      </w:r>
      <w:proofErr w:type="spellEnd"/>
      <w:r>
        <w:t xml:space="preserve"> / daß sie weise / verständige und </w:t>
      </w:r>
      <w:proofErr w:type="spellStart"/>
      <w:r>
        <w:t>erfahrne</w:t>
      </w:r>
      <w:proofErr w:type="spellEnd"/>
      <w:r>
        <w:t xml:space="preserve"> Herrn und </w:t>
      </w:r>
      <w:proofErr w:type="spellStart"/>
      <w:r>
        <w:t>Räthe</w:t>
      </w:r>
      <w:proofErr w:type="spellEnd"/>
      <w:r>
        <w:t xml:space="preserve"> hören. Dann dadurch werden sie selbst klug und weise gemacht / und erlangen endlich den </w:t>
      </w:r>
      <w:proofErr w:type="spellStart"/>
      <w:r>
        <w:t>beruff</w:t>
      </w:r>
      <w:proofErr w:type="spellEnd"/>
      <w:r>
        <w:t xml:space="preserve"> / welchen König David erlangt / daß </w:t>
      </w:r>
      <w:r>
        <w:lastRenderedPageBreak/>
        <w:t xml:space="preserve">man von ihnen sagt: </w:t>
      </w:r>
      <w:r>
        <w:rPr>
          <w:rStyle w:val="Fett"/>
        </w:rPr>
        <w:t xml:space="preserve">Sie handeln in allem klüglich / </w:t>
      </w:r>
      <w:proofErr w:type="spellStart"/>
      <w:r>
        <w:rPr>
          <w:rStyle w:val="Fett"/>
        </w:rPr>
        <w:t>darumb</w:t>
      </w:r>
      <w:proofErr w:type="spellEnd"/>
      <w:r>
        <w:rPr>
          <w:rStyle w:val="Fett"/>
        </w:rPr>
        <w:t xml:space="preserve"> können ihnen die Feinde nicht </w:t>
      </w:r>
      <w:proofErr w:type="spellStart"/>
      <w:r>
        <w:rPr>
          <w:rStyle w:val="Fett"/>
        </w:rPr>
        <w:t>beykommen</w:t>
      </w:r>
      <w:proofErr w:type="spellEnd"/>
      <w:r>
        <w:rPr>
          <w:rStyle w:val="Fett"/>
        </w:rPr>
        <w:t>.</w:t>
      </w:r>
      <w:r>
        <w:t xml:space="preserve"> </w:t>
      </w:r>
    </w:p>
    <w:p w14:paraId="7ECBACC2" w14:textId="77777777" w:rsidR="00453595" w:rsidRDefault="00453595" w:rsidP="00453595">
      <w:pPr>
        <w:pStyle w:val="StandardWeb"/>
      </w:pPr>
      <w:r>
        <w:t xml:space="preserve">Letztlich meldet der Psalm / daß König David das Panier </w:t>
      </w:r>
      <w:proofErr w:type="spellStart"/>
      <w:r>
        <w:t>aufgeworffen</w:t>
      </w:r>
      <w:proofErr w:type="spellEnd"/>
      <w:r>
        <w:t xml:space="preserve">. </w:t>
      </w:r>
      <w:proofErr w:type="spellStart"/>
      <w:r>
        <w:t>Merckts</w:t>
      </w:r>
      <w:proofErr w:type="spellEnd"/>
      <w:r>
        <w:t xml:space="preserve"> </w:t>
      </w:r>
      <w:proofErr w:type="spellStart"/>
      <w:r>
        <w:t>wol</w:t>
      </w:r>
      <w:proofErr w:type="spellEnd"/>
      <w:r>
        <w:t xml:space="preserve">: Nach alle dem </w:t>
      </w:r>
      <w:proofErr w:type="spellStart"/>
      <w:r>
        <w:t>gebett</w:t>
      </w:r>
      <w:proofErr w:type="spellEnd"/>
      <w:r>
        <w:t xml:space="preserve"> / nach alle dem </w:t>
      </w:r>
      <w:proofErr w:type="spellStart"/>
      <w:r>
        <w:t>opffer</w:t>
      </w:r>
      <w:proofErr w:type="spellEnd"/>
      <w:r>
        <w:t xml:space="preserve"> / </w:t>
      </w:r>
      <w:proofErr w:type="spellStart"/>
      <w:r>
        <w:t>begierden</w:t>
      </w:r>
      <w:proofErr w:type="spellEnd"/>
      <w:r>
        <w:t xml:space="preserve"> und </w:t>
      </w:r>
      <w:proofErr w:type="spellStart"/>
      <w:r>
        <w:t>anschlägen</w:t>
      </w:r>
      <w:proofErr w:type="spellEnd"/>
      <w:r>
        <w:t xml:space="preserve"> / muß </w:t>
      </w:r>
      <w:proofErr w:type="spellStart"/>
      <w:r>
        <w:t>hand</w:t>
      </w:r>
      <w:proofErr w:type="spellEnd"/>
      <w:r>
        <w:t xml:space="preserve"> angelegt / und der </w:t>
      </w:r>
      <w:proofErr w:type="spellStart"/>
      <w:r>
        <w:t>ausgang</w:t>
      </w:r>
      <w:proofErr w:type="spellEnd"/>
      <w:r>
        <w:t xml:space="preserve"> dem Allmächtigen Gott befohlen werden. Sehet / das hat David gethan. Auf diese weise wird’s gelingen allen frommen Königen / welche mit Davids </w:t>
      </w:r>
      <w:proofErr w:type="spellStart"/>
      <w:r>
        <w:t>gebett</w:t>
      </w:r>
      <w:proofErr w:type="spellEnd"/>
      <w:r>
        <w:t xml:space="preserve"> / </w:t>
      </w:r>
      <w:proofErr w:type="spellStart"/>
      <w:r>
        <w:t>opffer</w:t>
      </w:r>
      <w:proofErr w:type="spellEnd"/>
      <w:r>
        <w:t xml:space="preserve"> / </w:t>
      </w:r>
      <w:proofErr w:type="spellStart"/>
      <w:r>
        <w:t>fürsatz</w:t>
      </w:r>
      <w:proofErr w:type="spellEnd"/>
      <w:r>
        <w:t xml:space="preserve"> / </w:t>
      </w:r>
      <w:proofErr w:type="spellStart"/>
      <w:r>
        <w:t>anschlägen</w:t>
      </w:r>
      <w:proofErr w:type="spellEnd"/>
      <w:r>
        <w:t xml:space="preserve"> / und Panier / in die </w:t>
      </w:r>
      <w:proofErr w:type="spellStart"/>
      <w:r>
        <w:t>regierung</w:t>
      </w:r>
      <w:proofErr w:type="spellEnd"/>
      <w:r>
        <w:t xml:space="preserve"> </w:t>
      </w:r>
      <w:proofErr w:type="spellStart"/>
      <w:r>
        <w:t>tretten</w:t>
      </w:r>
      <w:proofErr w:type="spellEnd"/>
      <w:r>
        <w:t xml:space="preserve">. </w:t>
      </w:r>
    </w:p>
    <w:p w14:paraId="66AF793F" w14:textId="77777777" w:rsidR="00453595" w:rsidRDefault="00453595" w:rsidP="00453595">
      <w:pPr>
        <w:pStyle w:val="berschrift2"/>
      </w:pPr>
      <w:r>
        <w:t>Vom Andern.</w:t>
      </w:r>
    </w:p>
    <w:p w14:paraId="74CB5FF1" w14:textId="77777777" w:rsidR="00453595" w:rsidRDefault="00453595" w:rsidP="00453595">
      <w:pPr>
        <w:pStyle w:val="StandardWeb"/>
      </w:pPr>
      <w:r>
        <w:t xml:space="preserve">Wann wir dann gehöret / was der fromme König bey angehender </w:t>
      </w:r>
      <w:proofErr w:type="spellStart"/>
      <w:r>
        <w:t>regierung</w:t>
      </w:r>
      <w:proofErr w:type="spellEnd"/>
      <w:r>
        <w:t xml:space="preserve"> gethan: so laßt uns ferner </w:t>
      </w:r>
      <w:proofErr w:type="spellStart"/>
      <w:r>
        <w:t>vernemen</w:t>
      </w:r>
      <w:proofErr w:type="spellEnd"/>
      <w:r>
        <w:t xml:space="preserve"> / Was dann die </w:t>
      </w:r>
      <w:proofErr w:type="spellStart"/>
      <w:r>
        <w:t>trewe</w:t>
      </w:r>
      <w:proofErr w:type="spellEnd"/>
      <w:r>
        <w:t xml:space="preserve"> </w:t>
      </w:r>
      <w:proofErr w:type="spellStart"/>
      <w:r>
        <w:t>underthanen</w:t>
      </w:r>
      <w:proofErr w:type="spellEnd"/>
      <w:r>
        <w:t xml:space="preserve"> bey ihm gethan haben? Der Psalm lehret so viel / Sie haben für den König gebettet / Sie haben für den König gestritten. </w:t>
      </w:r>
    </w:p>
    <w:p w14:paraId="392C9CA2" w14:textId="77777777" w:rsidR="00453595" w:rsidRDefault="00453595" w:rsidP="00453595">
      <w:pPr>
        <w:pStyle w:val="StandardWeb"/>
      </w:pPr>
      <w:r>
        <w:t xml:space="preserve">Das </w:t>
      </w:r>
      <w:proofErr w:type="spellStart"/>
      <w:r>
        <w:t>Gebett</w:t>
      </w:r>
      <w:proofErr w:type="spellEnd"/>
      <w:r>
        <w:t xml:space="preserve"> der </w:t>
      </w:r>
      <w:proofErr w:type="spellStart"/>
      <w:r>
        <w:t>Underthanen</w:t>
      </w:r>
      <w:proofErr w:type="spellEnd"/>
      <w:r>
        <w:t xml:space="preserve"> ist eben schön. Dann sie </w:t>
      </w:r>
      <w:proofErr w:type="spellStart"/>
      <w:r>
        <w:t>begeren</w:t>
      </w:r>
      <w:proofErr w:type="spellEnd"/>
      <w:r>
        <w:t xml:space="preserve"> von dem Allmächtigen / er wolle doch des Königs seufzen nicht unerhört lassen hingehen. Sie </w:t>
      </w:r>
      <w:proofErr w:type="spellStart"/>
      <w:r>
        <w:t>wusten</w:t>
      </w:r>
      <w:proofErr w:type="spellEnd"/>
      <w:r>
        <w:t xml:space="preserve"> </w:t>
      </w:r>
      <w:proofErr w:type="spellStart"/>
      <w:r>
        <w:t>wol</w:t>
      </w:r>
      <w:proofErr w:type="spellEnd"/>
      <w:r>
        <w:t xml:space="preserve"> / daß der König gern </w:t>
      </w:r>
      <w:proofErr w:type="spellStart"/>
      <w:r>
        <w:t>betette</w:t>
      </w:r>
      <w:proofErr w:type="spellEnd"/>
      <w:r>
        <w:t xml:space="preserve">: </w:t>
      </w:r>
      <w:proofErr w:type="spellStart"/>
      <w:r>
        <w:t>Drumb</w:t>
      </w:r>
      <w:proofErr w:type="spellEnd"/>
      <w:r>
        <w:t xml:space="preserve"> ersuchen sie Gott den Herrn / des Königs </w:t>
      </w:r>
      <w:proofErr w:type="spellStart"/>
      <w:r>
        <w:t>gebett</w:t>
      </w:r>
      <w:proofErr w:type="spellEnd"/>
      <w:r>
        <w:t xml:space="preserve"> wolle er ja </w:t>
      </w:r>
      <w:proofErr w:type="spellStart"/>
      <w:r>
        <w:t>nit</w:t>
      </w:r>
      <w:proofErr w:type="spellEnd"/>
      <w:r>
        <w:t xml:space="preserve"> </w:t>
      </w:r>
      <w:proofErr w:type="spellStart"/>
      <w:r>
        <w:t>verschmehen</w:t>
      </w:r>
      <w:proofErr w:type="spellEnd"/>
      <w:r>
        <w:t xml:space="preserve">. Thun </w:t>
      </w:r>
      <w:proofErr w:type="spellStart"/>
      <w:r>
        <w:t>wol</w:t>
      </w:r>
      <w:proofErr w:type="spellEnd"/>
      <w:r>
        <w:t xml:space="preserve"> daran. Dann </w:t>
      </w:r>
      <w:proofErr w:type="spellStart"/>
      <w:r>
        <w:t>Underthanen</w:t>
      </w:r>
      <w:proofErr w:type="spellEnd"/>
      <w:r>
        <w:t xml:space="preserve"> können Gott dem Herrn nichts </w:t>
      </w:r>
      <w:proofErr w:type="spellStart"/>
      <w:r>
        <w:t>gefälligers</w:t>
      </w:r>
      <w:proofErr w:type="spellEnd"/>
      <w:r>
        <w:t xml:space="preserve"> und </w:t>
      </w:r>
      <w:proofErr w:type="spellStart"/>
      <w:r>
        <w:t>angenehmers</w:t>
      </w:r>
      <w:proofErr w:type="spellEnd"/>
      <w:r>
        <w:t xml:space="preserve"> thun / als daß sie für ihre Könige / Fürsten und Herrn bitten. Und wie </w:t>
      </w:r>
      <w:proofErr w:type="spellStart"/>
      <w:r>
        <w:t>solte</w:t>
      </w:r>
      <w:proofErr w:type="spellEnd"/>
      <w:r>
        <w:t xml:space="preserve"> es Gott nicht gefallen / wann man für gottselige Könige / Fürsten und Herren bittet? weil er haben will / daß man auch für den Kayser </w:t>
      </w:r>
      <w:proofErr w:type="spellStart"/>
      <w:r>
        <w:t>Neronem</w:t>
      </w:r>
      <w:proofErr w:type="spellEnd"/>
      <w:r>
        <w:t xml:space="preserve"> / und für den König </w:t>
      </w:r>
      <w:proofErr w:type="spellStart"/>
      <w:r>
        <w:t>Nebucadnezar</w:t>
      </w:r>
      <w:proofErr w:type="spellEnd"/>
      <w:r>
        <w:t xml:space="preserve"> bitten solle? Es sind auch der </w:t>
      </w:r>
      <w:proofErr w:type="spellStart"/>
      <w:r>
        <w:t>Underthanen</w:t>
      </w:r>
      <w:proofErr w:type="spellEnd"/>
      <w:r>
        <w:t xml:space="preserve"> seufzen für die </w:t>
      </w:r>
      <w:proofErr w:type="spellStart"/>
      <w:r>
        <w:t>wolfarth</w:t>
      </w:r>
      <w:proofErr w:type="spellEnd"/>
      <w:r>
        <w:t xml:space="preserve"> ihrer Obrigkeit ein </w:t>
      </w:r>
      <w:proofErr w:type="spellStart"/>
      <w:r>
        <w:t>Zeugnus</w:t>
      </w:r>
      <w:proofErr w:type="spellEnd"/>
      <w:r>
        <w:t xml:space="preserve"> / daß die </w:t>
      </w:r>
      <w:proofErr w:type="spellStart"/>
      <w:r>
        <w:t>Underthanen</w:t>
      </w:r>
      <w:proofErr w:type="spellEnd"/>
      <w:r>
        <w:t xml:space="preserve"> ihre Obern lieben / und sich denselben mit willigem gehorsam </w:t>
      </w:r>
      <w:proofErr w:type="spellStart"/>
      <w:r>
        <w:t>underwerffen</w:t>
      </w:r>
      <w:proofErr w:type="spellEnd"/>
      <w:r>
        <w:t xml:space="preserve">. Welches dann ein edel ding ist in der </w:t>
      </w:r>
      <w:proofErr w:type="spellStart"/>
      <w:r>
        <w:t>regierung</w:t>
      </w:r>
      <w:proofErr w:type="spellEnd"/>
      <w:r>
        <w:t xml:space="preserve">: Wie der </w:t>
      </w:r>
      <w:proofErr w:type="spellStart"/>
      <w:r>
        <w:t>berümbte</w:t>
      </w:r>
      <w:proofErr w:type="spellEnd"/>
      <w:r>
        <w:t xml:space="preserve"> Poet </w:t>
      </w:r>
      <w:proofErr w:type="spellStart"/>
      <w:r>
        <w:t>Virgilius</w:t>
      </w:r>
      <w:proofErr w:type="spellEnd"/>
      <w:r>
        <w:t xml:space="preserve"> des Kaysers Augusti Regiment daher rühmet / da er sagt: - </w:t>
      </w:r>
      <w:proofErr w:type="spellStart"/>
      <w:r>
        <w:t>Victorque</w:t>
      </w:r>
      <w:proofErr w:type="spellEnd"/>
      <w:r>
        <w:t xml:space="preserve"> </w:t>
      </w:r>
      <w:proofErr w:type="spellStart"/>
      <w:r>
        <w:t>volentes</w:t>
      </w:r>
      <w:proofErr w:type="spellEnd"/>
      <w:r>
        <w:t xml:space="preserve"> Per </w:t>
      </w:r>
      <w:proofErr w:type="spellStart"/>
      <w:r>
        <w:t>populus</w:t>
      </w:r>
      <w:proofErr w:type="spellEnd"/>
      <w:r>
        <w:t xml:space="preserve"> dat </w:t>
      </w:r>
      <w:proofErr w:type="spellStart"/>
      <w:r>
        <w:t>jura</w:t>
      </w:r>
      <w:proofErr w:type="spellEnd"/>
      <w:r>
        <w:t xml:space="preserve">: Das ist: E </w:t>
      </w:r>
      <w:proofErr w:type="spellStart"/>
      <w:r>
        <w:t>beherscht</w:t>
      </w:r>
      <w:proofErr w:type="spellEnd"/>
      <w:r>
        <w:t xml:space="preserve"> willige </w:t>
      </w:r>
      <w:proofErr w:type="spellStart"/>
      <w:r>
        <w:t>underthanen</w:t>
      </w:r>
      <w:proofErr w:type="spellEnd"/>
      <w:r>
        <w:t xml:space="preserve">. Fürs </w:t>
      </w:r>
      <w:proofErr w:type="spellStart"/>
      <w:r>
        <w:t>ander</w:t>
      </w:r>
      <w:proofErr w:type="spellEnd"/>
      <w:r>
        <w:t xml:space="preserve"> bitten sie: DER NAME DES GOTTES JACOB wolle ihn schützen. In der ursprünglichen </w:t>
      </w:r>
      <w:proofErr w:type="spellStart"/>
      <w:r>
        <w:t>sprache</w:t>
      </w:r>
      <w:proofErr w:type="spellEnd"/>
      <w:r>
        <w:t xml:space="preserve"> steht: Er wolle ihn erhöhen. Alsdann aber erhöhet Gott einen König / wann er ihm einen sieg nach dem andern verleihet / und ihm bey den benachbarten Königen / Fürsten und Herren / ein herrlich ansehen macht. Und das ist die </w:t>
      </w:r>
      <w:proofErr w:type="spellStart"/>
      <w:r>
        <w:t>proba</w:t>
      </w:r>
      <w:proofErr w:type="spellEnd"/>
      <w:r>
        <w:t xml:space="preserve"> eines rechtschaffenen </w:t>
      </w:r>
      <w:proofErr w:type="spellStart"/>
      <w:r>
        <w:t>trewen</w:t>
      </w:r>
      <w:proofErr w:type="spellEnd"/>
      <w:r>
        <w:t xml:space="preserve"> </w:t>
      </w:r>
      <w:proofErr w:type="spellStart"/>
      <w:r>
        <w:t>underthanens</w:t>
      </w:r>
      <w:proofErr w:type="spellEnd"/>
      <w:r>
        <w:t xml:space="preserve">. Wer seinen Herrn von </w:t>
      </w:r>
      <w:proofErr w:type="spellStart"/>
      <w:r>
        <w:t>hertzen</w:t>
      </w:r>
      <w:proofErr w:type="spellEnd"/>
      <w:r>
        <w:t xml:space="preserve"> liebet / der </w:t>
      </w:r>
      <w:proofErr w:type="spellStart"/>
      <w:r>
        <w:t>wündscht</w:t>
      </w:r>
      <w:proofErr w:type="spellEnd"/>
      <w:r>
        <w:t xml:space="preserve"> auch vom </w:t>
      </w:r>
      <w:proofErr w:type="spellStart"/>
      <w:r>
        <w:t>hertzen</w:t>
      </w:r>
      <w:proofErr w:type="spellEnd"/>
      <w:r>
        <w:t xml:space="preserve"> / daß ihn Gott der Herr erhöhe / die feinde unter seine </w:t>
      </w:r>
      <w:proofErr w:type="spellStart"/>
      <w:r>
        <w:t>füsse</w:t>
      </w:r>
      <w:proofErr w:type="spellEnd"/>
      <w:r>
        <w:t xml:space="preserve"> </w:t>
      </w:r>
      <w:proofErr w:type="spellStart"/>
      <w:r>
        <w:t>werffe</w:t>
      </w:r>
      <w:proofErr w:type="spellEnd"/>
      <w:r>
        <w:t xml:space="preserve"> / und ihn bey </w:t>
      </w:r>
      <w:proofErr w:type="spellStart"/>
      <w:r>
        <w:t>menniglichen</w:t>
      </w:r>
      <w:proofErr w:type="spellEnd"/>
      <w:r>
        <w:t xml:space="preserve"> Lieb und angenehm mache. Er setzt aber hinzu / Woher ihn Gott erhöhen / das ist woher er ihm </w:t>
      </w:r>
      <w:proofErr w:type="spellStart"/>
      <w:r>
        <w:t>helffen</w:t>
      </w:r>
      <w:proofErr w:type="spellEnd"/>
      <w:r>
        <w:t xml:space="preserve"> solle? Antwort: </w:t>
      </w:r>
      <w:r>
        <w:rPr>
          <w:rStyle w:val="Fett"/>
        </w:rPr>
        <w:t xml:space="preserve">Aus dem </w:t>
      </w:r>
      <w:proofErr w:type="spellStart"/>
      <w:r>
        <w:rPr>
          <w:rStyle w:val="Fett"/>
        </w:rPr>
        <w:t>Heiligthumb</w:t>
      </w:r>
      <w:proofErr w:type="spellEnd"/>
      <w:r>
        <w:rPr>
          <w:rStyle w:val="Fett"/>
        </w:rPr>
        <w:t xml:space="preserve"> / Von dem berge Sion.</w:t>
      </w:r>
      <w:r>
        <w:t xml:space="preserve"> Ist geredt nach </w:t>
      </w:r>
      <w:proofErr w:type="spellStart"/>
      <w:r>
        <w:t>art</w:t>
      </w:r>
      <w:proofErr w:type="spellEnd"/>
      <w:r>
        <w:t xml:space="preserve"> und </w:t>
      </w:r>
      <w:proofErr w:type="spellStart"/>
      <w:r>
        <w:t>gewonheit</w:t>
      </w:r>
      <w:proofErr w:type="spellEnd"/>
      <w:r>
        <w:t xml:space="preserve"> des alten Testaments / als in welchem es also lautete: </w:t>
      </w:r>
      <w:r>
        <w:rPr>
          <w:rStyle w:val="Fett"/>
        </w:rPr>
        <w:t xml:space="preserve">Wer bey dem </w:t>
      </w:r>
      <w:proofErr w:type="spellStart"/>
      <w:r>
        <w:rPr>
          <w:rStyle w:val="Fett"/>
        </w:rPr>
        <w:t>Heiligthumb</w:t>
      </w:r>
      <w:proofErr w:type="spellEnd"/>
      <w:r>
        <w:rPr>
          <w:rStyle w:val="Fett"/>
        </w:rPr>
        <w:t xml:space="preserve"> / oder auf dem berge Sion / auf welchen nachmals die heilige </w:t>
      </w:r>
      <w:proofErr w:type="spellStart"/>
      <w:r>
        <w:rPr>
          <w:rStyle w:val="Fett"/>
        </w:rPr>
        <w:t>Bundslade</w:t>
      </w:r>
      <w:proofErr w:type="spellEnd"/>
      <w:r>
        <w:rPr>
          <w:rStyle w:val="Fett"/>
        </w:rPr>
        <w:t xml:space="preserve"> geführet worden / den Namen Gottes </w:t>
      </w:r>
      <w:proofErr w:type="spellStart"/>
      <w:r>
        <w:rPr>
          <w:rStyle w:val="Fett"/>
        </w:rPr>
        <w:t>anruffet</w:t>
      </w:r>
      <w:proofErr w:type="spellEnd"/>
      <w:r>
        <w:rPr>
          <w:rStyle w:val="Fett"/>
        </w:rPr>
        <w:t xml:space="preserve"> / derselbe </w:t>
      </w:r>
      <w:proofErr w:type="spellStart"/>
      <w:r>
        <w:rPr>
          <w:rStyle w:val="Fett"/>
        </w:rPr>
        <w:t>sol</w:t>
      </w:r>
      <w:proofErr w:type="spellEnd"/>
      <w:r>
        <w:rPr>
          <w:rStyle w:val="Fett"/>
        </w:rPr>
        <w:t xml:space="preserve"> </w:t>
      </w:r>
      <w:proofErr w:type="spellStart"/>
      <w:r>
        <w:rPr>
          <w:rStyle w:val="Fett"/>
        </w:rPr>
        <w:t>gewislich</w:t>
      </w:r>
      <w:proofErr w:type="spellEnd"/>
      <w:r>
        <w:rPr>
          <w:rStyle w:val="Fett"/>
        </w:rPr>
        <w:t xml:space="preserve"> erhöret werden.</w:t>
      </w:r>
      <w:r>
        <w:t xml:space="preserve"> Im </w:t>
      </w:r>
      <w:proofErr w:type="spellStart"/>
      <w:r>
        <w:t>Newen</w:t>
      </w:r>
      <w:proofErr w:type="spellEnd"/>
      <w:r>
        <w:t xml:space="preserve"> Testament lautet es also: </w:t>
      </w:r>
      <w:r>
        <w:rPr>
          <w:rStyle w:val="Fett"/>
        </w:rPr>
        <w:t xml:space="preserve">Wer den </w:t>
      </w:r>
      <w:proofErr w:type="spellStart"/>
      <w:r>
        <w:rPr>
          <w:rStyle w:val="Fett"/>
        </w:rPr>
        <w:t>Himlischen</w:t>
      </w:r>
      <w:proofErr w:type="spellEnd"/>
      <w:r>
        <w:rPr>
          <w:rStyle w:val="Fett"/>
        </w:rPr>
        <w:t xml:space="preserve"> Vatter / im Namen seines einigen Sohns / Jesu Christi / unsers Heilands / </w:t>
      </w:r>
      <w:proofErr w:type="spellStart"/>
      <w:r>
        <w:rPr>
          <w:rStyle w:val="Fett"/>
        </w:rPr>
        <w:t>anruffet</w:t>
      </w:r>
      <w:proofErr w:type="spellEnd"/>
      <w:r>
        <w:rPr>
          <w:rStyle w:val="Fett"/>
        </w:rPr>
        <w:t xml:space="preserve"> / dem soll gegeben werden was er bittet.</w:t>
      </w:r>
      <w:r>
        <w:t xml:space="preserve"> Wer nun den König lieb hat / der wird von </w:t>
      </w:r>
      <w:proofErr w:type="spellStart"/>
      <w:r>
        <w:t>hertzen</w:t>
      </w:r>
      <w:proofErr w:type="spellEnd"/>
      <w:r>
        <w:t xml:space="preserve"> </w:t>
      </w:r>
      <w:proofErr w:type="spellStart"/>
      <w:r>
        <w:t>begeren</w:t>
      </w:r>
      <w:proofErr w:type="spellEnd"/>
      <w:r>
        <w:t xml:space="preserve"> / Gott wolle ihn </w:t>
      </w:r>
      <w:proofErr w:type="spellStart"/>
      <w:r>
        <w:t>umb</w:t>
      </w:r>
      <w:proofErr w:type="spellEnd"/>
      <w:r>
        <w:t xml:space="preserve"> seines Sohns Jesu willen erhören. Ferner / und zum dritten sagt das </w:t>
      </w:r>
      <w:proofErr w:type="spellStart"/>
      <w:r>
        <w:t>volck</w:t>
      </w:r>
      <w:proofErr w:type="spellEnd"/>
      <w:r>
        <w:t xml:space="preserve">: </w:t>
      </w:r>
      <w:r>
        <w:rPr>
          <w:rStyle w:val="Fett"/>
        </w:rPr>
        <w:t xml:space="preserve">Er </w:t>
      </w:r>
      <w:proofErr w:type="spellStart"/>
      <w:r>
        <w:rPr>
          <w:rStyle w:val="Fett"/>
        </w:rPr>
        <w:t>gedencke</w:t>
      </w:r>
      <w:proofErr w:type="spellEnd"/>
      <w:r>
        <w:rPr>
          <w:rStyle w:val="Fett"/>
        </w:rPr>
        <w:t xml:space="preserve"> alle deines </w:t>
      </w:r>
      <w:proofErr w:type="spellStart"/>
      <w:r>
        <w:rPr>
          <w:rStyle w:val="Fett"/>
        </w:rPr>
        <w:t>Speisopffers</w:t>
      </w:r>
      <w:proofErr w:type="spellEnd"/>
      <w:r>
        <w:rPr>
          <w:rStyle w:val="Fett"/>
        </w:rPr>
        <w:t xml:space="preserve">: und dein </w:t>
      </w:r>
      <w:proofErr w:type="spellStart"/>
      <w:r>
        <w:rPr>
          <w:rStyle w:val="Fett"/>
        </w:rPr>
        <w:t>Brandopffer</w:t>
      </w:r>
      <w:proofErr w:type="spellEnd"/>
      <w:r>
        <w:rPr>
          <w:rStyle w:val="Fett"/>
        </w:rPr>
        <w:t xml:space="preserve"> müsse fett seyn</w:t>
      </w:r>
      <w:r>
        <w:t xml:space="preserve">: Oder aber / wie es andere verdolmetschen / </w:t>
      </w:r>
      <w:r>
        <w:rPr>
          <w:rStyle w:val="Fett"/>
        </w:rPr>
        <w:t>Es müsse zur asche werden</w:t>
      </w:r>
      <w:r>
        <w:t xml:space="preserve">: Gleich wie das </w:t>
      </w:r>
      <w:proofErr w:type="spellStart"/>
      <w:r>
        <w:t>Opffer</w:t>
      </w:r>
      <w:proofErr w:type="spellEnd"/>
      <w:r>
        <w:t xml:space="preserve"> </w:t>
      </w:r>
      <w:proofErr w:type="spellStart"/>
      <w:r>
        <w:t>Aaronis</w:t>
      </w:r>
      <w:proofErr w:type="spellEnd"/>
      <w:r>
        <w:t xml:space="preserve"> / </w:t>
      </w:r>
      <w:proofErr w:type="spellStart"/>
      <w:r>
        <w:t>Eliae</w:t>
      </w:r>
      <w:proofErr w:type="spellEnd"/>
      <w:r>
        <w:t xml:space="preserve"> / </w:t>
      </w:r>
      <w:proofErr w:type="spellStart"/>
      <w:r>
        <w:t>Salomonis</w:t>
      </w:r>
      <w:proofErr w:type="spellEnd"/>
      <w:r>
        <w:t xml:space="preserve"> / vom </w:t>
      </w:r>
      <w:proofErr w:type="spellStart"/>
      <w:r>
        <w:t>fewr</w:t>
      </w:r>
      <w:proofErr w:type="spellEnd"/>
      <w:r>
        <w:t xml:space="preserve"> / so vom Himmel gefallen / verzehret ist worden. Mit welcher </w:t>
      </w:r>
      <w:proofErr w:type="spellStart"/>
      <w:r>
        <w:t>verzehrung</w:t>
      </w:r>
      <w:proofErr w:type="spellEnd"/>
      <w:r>
        <w:t xml:space="preserve"> Gott der Herr vom hohen Himmel herab bezeuget / daß ihm dieser Männer </w:t>
      </w:r>
      <w:proofErr w:type="spellStart"/>
      <w:r>
        <w:t>opffer</w:t>
      </w:r>
      <w:proofErr w:type="spellEnd"/>
      <w:r>
        <w:t xml:space="preserve"> gefällig </w:t>
      </w:r>
      <w:proofErr w:type="spellStart"/>
      <w:r>
        <w:t>were</w:t>
      </w:r>
      <w:proofErr w:type="spellEnd"/>
      <w:r>
        <w:t xml:space="preserve">. Und das </w:t>
      </w:r>
      <w:proofErr w:type="spellStart"/>
      <w:r>
        <w:t>begert</w:t>
      </w:r>
      <w:proofErr w:type="spellEnd"/>
      <w:r>
        <w:t xml:space="preserve"> </w:t>
      </w:r>
      <w:proofErr w:type="spellStart"/>
      <w:r>
        <w:t>dis</w:t>
      </w:r>
      <w:proofErr w:type="spellEnd"/>
      <w:r>
        <w:t xml:space="preserve"> fromme </w:t>
      </w:r>
      <w:proofErr w:type="spellStart"/>
      <w:r>
        <w:t>Volck</w:t>
      </w:r>
      <w:proofErr w:type="spellEnd"/>
      <w:r>
        <w:t xml:space="preserve"> allhie: Gott wolle ihn </w:t>
      </w:r>
      <w:proofErr w:type="spellStart"/>
      <w:r>
        <w:t>zeichen</w:t>
      </w:r>
      <w:proofErr w:type="spellEnd"/>
      <w:r>
        <w:t xml:space="preserve"> thun / und </w:t>
      </w:r>
      <w:proofErr w:type="spellStart"/>
      <w:r>
        <w:t>offentlich</w:t>
      </w:r>
      <w:proofErr w:type="spellEnd"/>
      <w:r>
        <w:t xml:space="preserve"> bezeugen / daß Er den König und seinen Gottesdienst lieb habe. Daraus alle Fürsten und Könige zu </w:t>
      </w:r>
      <w:proofErr w:type="spellStart"/>
      <w:r>
        <w:t>mercken</w:t>
      </w:r>
      <w:proofErr w:type="spellEnd"/>
      <w:r>
        <w:t xml:space="preserve"> haben / sie </w:t>
      </w:r>
      <w:proofErr w:type="spellStart"/>
      <w:r>
        <w:t>opffern</w:t>
      </w:r>
      <w:proofErr w:type="spellEnd"/>
      <w:r>
        <w:t xml:space="preserve"> gleich Gott oder </w:t>
      </w:r>
      <w:proofErr w:type="spellStart"/>
      <w:r>
        <w:t>menschen</w:t>
      </w:r>
      <w:proofErr w:type="spellEnd"/>
      <w:r>
        <w:t xml:space="preserve"> / so </w:t>
      </w:r>
      <w:proofErr w:type="spellStart"/>
      <w:r>
        <w:t>opffern</w:t>
      </w:r>
      <w:proofErr w:type="spellEnd"/>
      <w:r>
        <w:t xml:space="preserve"> sie nimmer </w:t>
      </w:r>
      <w:proofErr w:type="spellStart"/>
      <w:r>
        <w:t>umbsonst</w:t>
      </w:r>
      <w:proofErr w:type="spellEnd"/>
      <w:r>
        <w:t xml:space="preserve">. Dann / </w:t>
      </w:r>
      <w:proofErr w:type="spellStart"/>
      <w:r>
        <w:t>opffern</w:t>
      </w:r>
      <w:proofErr w:type="spellEnd"/>
      <w:r>
        <w:t xml:space="preserve"> sie Gott / so kommen ihr </w:t>
      </w:r>
      <w:proofErr w:type="spellStart"/>
      <w:r>
        <w:t>Gebett</w:t>
      </w:r>
      <w:proofErr w:type="spellEnd"/>
      <w:r>
        <w:t xml:space="preserve"> und </w:t>
      </w:r>
      <w:proofErr w:type="spellStart"/>
      <w:r>
        <w:t>Allmosen</w:t>
      </w:r>
      <w:proofErr w:type="spellEnd"/>
      <w:r>
        <w:t xml:space="preserve"> </w:t>
      </w:r>
      <w:proofErr w:type="spellStart"/>
      <w:r>
        <w:t>hinauff</w:t>
      </w:r>
      <w:proofErr w:type="spellEnd"/>
      <w:r>
        <w:t xml:space="preserve"> ins </w:t>
      </w:r>
      <w:proofErr w:type="spellStart"/>
      <w:r>
        <w:t>gedechtnus</w:t>
      </w:r>
      <w:proofErr w:type="spellEnd"/>
      <w:r>
        <w:t xml:space="preserve"> für Gott / Actor. 10. </w:t>
      </w:r>
      <w:proofErr w:type="spellStart"/>
      <w:r>
        <w:t>Opffern</w:t>
      </w:r>
      <w:proofErr w:type="spellEnd"/>
      <w:r>
        <w:t xml:space="preserve"> sie den </w:t>
      </w:r>
      <w:proofErr w:type="spellStart"/>
      <w:r>
        <w:t>menschen</w:t>
      </w:r>
      <w:proofErr w:type="spellEnd"/>
      <w:r>
        <w:t xml:space="preserve"> die </w:t>
      </w:r>
      <w:proofErr w:type="spellStart"/>
      <w:r>
        <w:t>opffer</w:t>
      </w:r>
      <w:proofErr w:type="spellEnd"/>
      <w:r>
        <w:t xml:space="preserve"> der liebe / </w:t>
      </w:r>
      <w:proofErr w:type="spellStart"/>
      <w:r>
        <w:t>barmhertzigkeit</w:t>
      </w:r>
      <w:proofErr w:type="spellEnd"/>
      <w:r>
        <w:t xml:space="preserve"> und </w:t>
      </w:r>
      <w:proofErr w:type="spellStart"/>
      <w:r>
        <w:t>gerechtigkeit</w:t>
      </w:r>
      <w:proofErr w:type="spellEnd"/>
      <w:r>
        <w:t xml:space="preserve"> / so rühmen die Menschen solche </w:t>
      </w:r>
      <w:proofErr w:type="spellStart"/>
      <w:r>
        <w:t>opffer</w:t>
      </w:r>
      <w:proofErr w:type="spellEnd"/>
      <w:r>
        <w:t xml:space="preserve"> </w:t>
      </w:r>
      <w:r>
        <w:lastRenderedPageBreak/>
        <w:t xml:space="preserve">in diesem / und werden sie rühmen in dem zukünftigen leben / Matth. 25. </w:t>
      </w:r>
      <w:proofErr w:type="spellStart"/>
      <w:r>
        <w:t>Darumb</w:t>
      </w:r>
      <w:proofErr w:type="spellEnd"/>
      <w:r>
        <w:t xml:space="preserve"> / O ihr Könige / </w:t>
      </w:r>
      <w:proofErr w:type="spellStart"/>
      <w:r>
        <w:t>opffert</w:t>
      </w:r>
      <w:proofErr w:type="spellEnd"/>
      <w:r>
        <w:t xml:space="preserve"> Gott dem Herrn / </w:t>
      </w:r>
      <w:proofErr w:type="spellStart"/>
      <w:r>
        <w:t>opffert</w:t>
      </w:r>
      <w:proofErr w:type="spellEnd"/>
      <w:r>
        <w:t xml:space="preserve"> den elenden </w:t>
      </w:r>
      <w:proofErr w:type="spellStart"/>
      <w:r>
        <w:t>underthanen</w:t>
      </w:r>
      <w:proofErr w:type="spellEnd"/>
      <w:r>
        <w:t xml:space="preserve">: Gott und Menschen werden solcher </w:t>
      </w:r>
      <w:proofErr w:type="spellStart"/>
      <w:r>
        <w:t>Opffer</w:t>
      </w:r>
      <w:proofErr w:type="spellEnd"/>
      <w:r>
        <w:t xml:space="preserve"> nicht vergessen. Letztlich bittet das </w:t>
      </w:r>
      <w:proofErr w:type="spellStart"/>
      <w:r>
        <w:t>Volck</w:t>
      </w:r>
      <w:proofErr w:type="spellEnd"/>
      <w:r>
        <w:t xml:space="preserve"> / Gott wolle die </w:t>
      </w:r>
      <w:proofErr w:type="spellStart"/>
      <w:r>
        <w:t>begierde</w:t>
      </w:r>
      <w:proofErr w:type="spellEnd"/>
      <w:r>
        <w:t xml:space="preserve"> und gottseligen </w:t>
      </w:r>
      <w:proofErr w:type="spellStart"/>
      <w:r>
        <w:t>fürsatz</w:t>
      </w:r>
      <w:proofErr w:type="spellEnd"/>
      <w:r>
        <w:t xml:space="preserve"> / item die weise </w:t>
      </w:r>
      <w:proofErr w:type="spellStart"/>
      <w:r>
        <w:t>anschläge</w:t>
      </w:r>
      <w:proofErr w:type="spellEnd"/>
      <w:r>
        <w:t xml:space="preserve"> des </w:t>
      </w:r>
      <w:proofErr w:type="spellStart"/>
      <w:r>
        <w:t>Königes</w:t>
      </w:r>
      <w:proofErr w:type="spellEnd"/>
      <w:r>
        <w:t xml:space="preserve"> / erfüllen. Und redet nicht von fleischlicher / sondern von Geistlicher </w:t>
      </w:r>
      <w:proofErr w:type="spellStart"/>
      <w:r>
        <w:t>begierde</w:t>
      </w:r>
      <w:proofErr w:type="spellEnd"/>
      <w:r>
        <w:t xml:space="preserve">: nicht von närrischen / unbedachtsamen / sondern von weisen an- und </w:t>
      </w:r>
      <w:proofErr w:type="spellStart"/>
      <w:r>
        <w:t>rathschlägen</w:t>
      </w:r>
      <w:proofErr w:type="spellEnd"/>
      <w:r>
        <w:t xml:space="preserve"> / welche zur ehre Gottes / und zur </w:t>
      </w:r>
      <w:proofErr w:type="spellStart"/>
      <w:r>
        <w:t>wolfahrt</w:t>
      </w:r>
      <w:proofErr w:type="spellEnd"/>
      <w:r>
        <w:t xml:space="preserve"> des Regiments / gerichtet waren. Und das muß seyn. Dann / wann ein Herr lange einen guten </w:t>
      </w:r>
      <w:proofErr w:type="spellStart"/>
      <w:r>
        <w:t>fürsatz</w:t>
      </w:r>
      <w:proofErr w:type="spellEnd"/>
      <w:r>
        <w:t xml:space="preserve"> hat / wann er auch schon eine </w:t>
      </w:r>
      <w:proofErr w:type="spellStart"/>
      <w:r>
        <w:t>sache</w:t>
      </w:r>
      <w:proofErr w:type="spellEnd"/>
      <w:r>
        <w:t xml:space="preserve"> reiflich und weislich läßt </w:t>
      </w:r>
      <w:proofErr w:type="spellStart"/>
      <w:r>
        <w:t>berathschlagen</w:t>
      </w:r>
      <w:proofErr w:type="spellEnd"/>
      <w:r>
        <w:t xml:space="preserve"> / so hilft weder </w:t>
      </w:r>
      <w:proofErr w:type="spellStart"/>
      <w:r>
        <w:t>fürsatz</w:t>
      </w:r>
      <w:proofErr w:type="spellEnd"/>
      <w:r>
        <w:t xml:space="preserve"> noch </w:t>
      </w:r>
      <w:proofErr w:type="spellStart"/>
      <w:r>
        <w:t>einrathen</w:t>
      </w:r>
      <w:proofErr w:type="spellEnd"/>
      <w:r>
        <w:t xml:space="preserve"> etwas / wann Gott der Herr nicht selbst </w:t>
      </w:r>
      <w:proofErr w:type="spellStart"/>
      <w:r>
        <w:t>fürsatz</w:t>
      </w:r>
      <w:proofErr w:type="spellEnd"/>
      <w:r>
        <w:t xml:space="preserve"> und </w:t>
      </w:r>
      <w:proofErr w:type="spellStart"/>
      <w:r>
        <w:t>anschläge</w:t>
      </w:r>
      <w:proofErr w:type="spellEnd"/>
      <w:r>
        <w:t xml:space="preserve"> erfüllet. Daß man auch in diesem fall </w:t>
      </w:r>
      <w:proofErr w:type="spellStart"/>
      <w:r>
        <w:t>wol</w:t>
      </w:r>
      <w:proofErr w:type="spellEnd"/>
      <w:r>
        <w:t xml:space="preserve"> sagen </w:t>
      </w:r>
      <w:proofErr w:type="spellStart"/>
      <w:r>
        <w:t>kan</w:t>
      </w:r>
      <w:proofErr w:type="spellEnd"/>
      <w:r>
        <w:t xml:space="preserve">: </w:t>
      </w:r>
      <w:r>
        <w:rPr>
          <w:rStyle w:val="Fett"/>
        </w:rPr>
        <w:t xml:space="preserve">Wo der Herr nicht das haus </w:t>
      </w:r>
      <w:proofErr w:type="spellStart"/>
      <w:r>
        <w:rPr>
          <w:rStyle w:val="Fett"/>
        </w:rPr>
        <w:t>bawet</w:t>
      </w:r>
      <w:proofErr w:type="spellEnd"/>
      <w:r>
        <w:rPr>
          <w:rStyle w:val="Fett"/>
        </w:rPr>
        <w:t xml:space="preserve"> / so arbeiten </w:t>
      </w:r>
      <w:proofErr w:type="spellStart"/>
      <w:r>
        <w:rPr>
          <w:rStyle w:val="Fett"/>
        </w:rPr>
        <w:t>umb</w:t>
      </w:r>
      <w:proofErr w:type="spellEnd"/>
      <w:r>
        <w:rPr>
          <w:rStyle w:val="Fett"/>
        </w:rPr>
        <w:t xml:space="preserve"> sonst / die daran </w:t>
      </w:r>
      <w:proofErr w:type="spellStart"/>
      <w:r>
        <w:rPr>
          <w:rStyle w:val="Fett"/>
        </w:rPr>
        <w:t>bawen</w:t>
      </w:r>
      <w:proofErr w:type="spellEnd"/>
      <w:r>
        <w:rPr>
          <w:rStyle w:val="Fett"/>
        </w:rPr>
        <w:t>.</w:t>
      </w:r>
      <w:r>
        <w:t xml:space="preserve"> Psalm. 127. Und woher </w:t>
      </w:r>
      <w:proofErr w:type="spellStart"/>
      <w:r>
        <w:t>kombts</w:t>
      </w:r>
      <w:proofErr w:type="spellEnd"/>
      <w:r>
        <w:t xml:space="preserve"> / daß </w:t>
      </w:r>
      <w:proofErr w:type="spellStart"/>
      <w:r>
        <w:t>ofte</w:t>
      </w:r>
      <w:proofErr w:type="spellEnd"/>
      <w:r>
        <w:t xml:space="preserve"> weltweise </w:t>
      </w:r>
      <w:proofErr w:type="spellStart"/>
      <w:r>
        <w:t>leute</w:t>
      </w:r>
      <w:proofErr w:type="spellEnd"/>
      <w:r>
        <w:t xml:space="preserve"> zusammen sitzen / </w:t>
      </w:r>
      <w:proofErr w:type="spellStart"/>
      <w:r>
        <w:t>berathschlagen</w:t>
      </w:r>
      <w:proofErr w:type="spellEnd"/>
      <w:r>
        <w:t xml:space="preserve"> eine </w:t>
      </w:r>
      <w:proofErr w:type="spellStart"/>
      <w:r>
        <w:t>sache</w:t>
      </w:r>
      <w:proofErr w:type="spellEnd"/>
      <w:r>
        <w:t xml:space="preserve"> mit allem </w:t>
      </w:r>
      <w:proofErr w:type="spellStart"/>
      <w:r>
        <w:t>fleis</w:t>
      </w:r>
      <w:proofErr w:type="spellEnd"/>
      <w:r>
        <w:t xml:space="preserve"> / und machen einen </w:t>
      </w:r>
      <w:proofErr w:type="spellStart"/>
      <w:r>
        <w:t>schluß</w:t>
      </w:r>
      <w:proofErr w:type="spellEnd"/>
      <w:r>
        <w:t xml:space="preserve"> / der ihnen ihres </w:t>
      </w:r>
      <w:proofErr w:type="spellStart"/>
      <w:r>
        <w:t>erachtens</w:t>
      </w:r>
      <w:proofErr w:type="spellEnd"/>
      <w:r>
        <w:t xml:space="preserve"> nicht fehlen </w:t>
      </w:r>
      <w:proofErr w:type="spellStart"/>
      <w:r>
        <w:t>kan</w:t>
      </w:r>
      <w:proofErr w:type="spellEnd"/>
      <w:r>
        <w:t xml:space="preserve"> / und wird doch endlich nichts daraus? Woher / sag ich / </w:t>
      </w:r>
      <w:proofErr w:type="spellStart"/>
      <w:r>
        <w:t>kombts</w:t>
      </w:r>
      <w:proofErr w:type="spellEnd"/>
      <w:r>
        <w:t xml:space="preserve"> anders / als daß der Herr die kluge </w:t>
      </w:r>
      <w:proofErr w:type="spellStart"/>
      <w:r>
        <w:t>gedancken</w:t>
      </w:r>
      <w:proofErr w:type="spellEnd"/>
      <w:r>
        <w:t xml:space="preserve"> nicht erfüllet hat? </w:t>
      </w:r>
      <w:proofErr w:type="spellStart"/>
      <w:r>
        <w:t>Darumb</w:t>
      </w:r>
      <w:proofErr w:type="spellEnd"/>
      <w:r>
        <w:t xml:space="preserve"> / o ihr glauben / Laßt uns bey Gott dem Herrn anhalten / daß er unserm Könige nicht allein den guten </w:t>
      </w:r>
      <w:proofErr w:type="spellStart"/>
      <w:r>
        <w:t>fürsatz</w:t>
      </w:r>
      <w:proofErr w:type="spellEnd"/>
      <w:r>
        <w:t xml:space="preserve"> / den Er ihm eingegeben / und die gute </w:t>
      </w:r>
      <w:proofErr w:type="spellStart"/>
      <w:r>
        <w:t>anschläge</w:t>
      </w:r>
      <w:proofErr w:type="spellEnd"/>
      <w:r>
        <w:t xml:space="preserve"> erhalte / sondern daß er sie auch nach seinem </w:t>
      </w:r>
      <w:proofErr w:type="spellStart"/>
      <w:r>
        <w:t>wolgefallen</w:t>
      </w:r>
      <w:proofErr w:type="spellEnd"/>
      <w:r>
        <w:t xml:space="preserve"> erfülle. </w:t>
      </w:r>
    </w:p>
    <w:p w14:paraId="7F81C4E5" w14:textId="77777777" w:rsidR="00453595" w:rsidRDefault="00453595" w:rsidP="00453595">
      <w:pPr>
        <w:pStyle w:val="StandardWeb"/>
      </w:pPr>
      <w:r>
        <w:t xml:space="preserve">Und also haben die frommen </w:t>
      </w:r>
      <w:proofErr w:type="spellStart"/>
      <w:r>
        <w:t>Underthanen</w:t>
      </w:r>
      <w:proofErr w:type="spellEnd"/>
      <w:r>
        <w:t xml:space="preserve"> des Königs Davids gebetet. Nicht allein aber das. Sondern sie haben auch zugegriffen / und das </w:t>
      </w:r>
      <w:proofErr w:type="spellStart"/>
      <w:r>
        <w:t>Panir</w:t>
      </w:r>
      <w:proofErr w:type="spellEnd"/>
      <w:r>
        <w:t xml:space="preserve"> </w:t>
      </w:r>
      <w:proofErr w:type="spellStart"/>
      <w:r>
        <w:t>aufgeworffen</w:t>
      </w:r>
      <w:proofErr w:type="spellEnd"/>
      <w:r>
        <w:t xml:space="preserve">: das ist: Mit dem Könige sind sie zu </w:t>
      </w:r>
      <w:proofErr w:type="spellStart"/>
      <w:r>
        <w:t>feld</w:t>
      </w:r>
      <w:proofErr w:type="spellEnd"/>
      <w:r>
        <w:t xml:space="preserve"> gezogen / und haben bey dem Könige / </w:t>
      </w:r>
      <w:proofErr w:type="spellStart"/>
      <w:r>
        <w:t>umb</w:t>
      </w:r>
      <w:proofErr w:type="spellEnd"/>
      <w:r>
        <w:t xml:space="preserve"> des Vatterlands </w:t>
      </w:r>
      <w:proofErr w:type="spellStart"/>
      <w:r>
        <w:t>wolfahrt</w:t>
      </w:r>
      <w:proofErr w:type="spellEnd"/>
      <w:r>
        <w:t xml:space="preserve"> / leib und leben / ehr und gut zugesetzt: zum Exempel allen </w:t>
      </w:r>
      <w:proofErr w:type="spellStart"/>
      <w:r>
        <w:t>trewen</w:t>
      </w:r>
      <w:proofErr w:type="spellEnd"/>
      <w:r>
        <w:t xml:space="preserve"> </w:t>
      </w:r>
      <w:proofErr w:type="spellStart"/>
      <w:r>
        <w:t>underthanen</w:t>
      </w:r>
      <w:proofErr w:type="spellEnd"/>
      <w:r>
        <w:t xml:space="preserve"> / daß sie in solchen fällen / für ihre Obrigkeit / und für das Vatterland / nicht allein </w:t>
      </w:r>
      <w:proofErr w:type="spellStart"/>
      <w:r>
        <w:t>fleissig</w:t>
      </w:r>
      <w:proofErr w:type="spellEnd"/>
      <w:r>
        <w:t xml:space="preserve"> betten / sondern auch männlich </w:t>
      </w:r>
      <w:proofErr w:type="spellStart"/>
      <w:r>
        <w:t>streitten</w:t>
      </w:r>
      <w:proofErr w:type="spellEnd"/>
      <w:r>
        <w:t xml:space="preserve"> sollen. </w:t>
      </w:r>
    </w:p>
    <w:p w14:paraId="306B816C" w14:textId="77777777" w:rsidR="00453595" w:rsidRDefault="00453595" w:rsidP="00453595">
      <w:pPr>
        <w:pStyle w:val="berschrift2"/>
      </w:pPr>
      <w:r>
        <w:t>Vom Dritten.</w:t>
      </w:r>
    </w:p>
    <w:p w14:paraId="2750EC5F" w14:textId="77777777" w:rsidR="00453595" w:rsidRDefault="00453595" w:rsidP="00453595">
      <w:pPr>
        <w:pStyle w:val="StandardWeb"/>
      </w:pPr>
      <w:r>
        <w:t xml:space="preserve">Nach dem nun unser Psalm berichtet / was der König und des Königs </w:t>
      </w:r>
      <w:proofErr w:type="spellStart"/>
      <w:r>
        <w:t>Underthanen</w:t>
      </w:r>
      <w:proofErr w:type="spellEnd"/>
      <w:r>
        <w:t xml:space="preserve"> gethan / setzt er noch eins hinzu: </w:t>
      </w:r>
      <w:proofErr w:type="spellStart"/>
      <w:r>
        <w:t>Nemblich</w:t>
      </w:r>
      <w:proofErr w:type="spellEnd"/>
      <w:r>
        <w:t xml:space="preserve"> / </w:t>
      </w:r>
      <w:proofErr w:type="spellStart"/>
      <w:r>
        <w:t>Worinn</w:t>
      </w:r>
      <w:proofErr w:type="spellEnd"/>
      <w:r>
        <w:t xml:space="preserve"> König und </w:t>
      </w:r>
      <w:proofErr w:type="spellStart"/>
      <w:r>
        <w:t>Underthanen</w:t>
      </w:r>
      <w:proofErr w:type="spellEnd"/>
      <w:r>
        <w:t xml:space="preserve"> eines </w:t>
      </w:r>
      <w:proofErr w:type="spellStart"/>
      <w:r>
        <w:t>sinnes</w:t>
      </w:r>
      <w:proofErr w:type="spellEnd"/>
      <w:r>
        <w:t xml:space="preserve"> und </w:t>
      </w:r>
      <w:proofErr w:type="spellStart"/>
      <w:r>
        <w:t>hertzens</w:t>
      </w:r>
      <w:proofErr w:type="spellEnd"/>
      <w:r>
        <w:t xml:space="preserve"> gewesen </w:t>
      </w:r>
      <w:proofErr w:type="spellStart"/>
      <w:r>
        <w:t>seynd</w:t>
      </w:r>
      <w:proofErr w:type="spellEnd"/>
      <w:r>
        <w:t xml:space="preserve">: </w:t>
      </w:r>
      <w:proofErr w:type="spellStart"/>
      <w:r>
        <w:t>nemblich</w:t>
      </w:r>
      <w:proofErr w:type="spellEnd"/>
      <w:r>
        <w:t xml:space="preserve"> </w:t>
      </w:r>
      <w:proofErr w:type="spellStart"/>
      <w:r>
        <w:t>darinn</w:t>
      </w:r>
      <w:proofErr w:type="spellEnd"/>
      <w:r>
        <w:t xml:space="preserve"> / daß König und </w:t>
      </w:r>
      <w:proofErr w:type="spellStart"/>
      <w:r>
        <w:t>Underthanen</w:t>
      </w:r>
      <w:proofErr w:type="spellEnd"/>
      <w:r>
        <w:t xml:space="preserve"> mit </w:t>
      </w:r>
      <w:proofErr w:type="spellStart"/>
      <w:r>
        <w:t>einmüthigem</w:t>
      </w:r>
      <w:proofErr w:type="spellEnd"/>
      <w:r>
        <w:t xml:space="preserve"> </w:t>
      </w:r>
      <w:proofErr w:type="spellStart"/>
      <w:r>
        <w:t>hertzen</w:t>
      </w:r>
      <w:proofErr w:type="spellEnd"/>
      <w:r>
        <w:t xml:space="preserve"> und munde gesungen: </w:t>
      </w:r>
      <w:r>
        <w:rPr>
          <w:rStyle w:val="Fett"/>
        </w:rPr>
        <w:t>Wir</w:t>
      </w:r>
      <w:r>
        <w:t xml:space="preserve"> (das ist / König und </w:t>
      </w:r>
      <w:proofErr w:type="spellStart"/>
      <w:r>
        <w:t>Underthanen</w:t>
      </w:r>
      <w:proofErr w:type="spellEnd"/>
      <w:r>
        <w:t xml:space="preserve">) </w:t>
      </w:r>
      <w:r>
        <w:rPr>
          <w:rStyle w:val="Fett"/>
        </w:rPr>
        <w:t xml:space="preserve">rühmen uns / daß du uns </w:t>
      </w:r>
      <w:proofErr w:type="spellStart"/>
      <w:r>
        <w:rPr>
          <w:rStyle w:val="Fett"/>
        </w:rPr>
        <w:t>hilffest</w:t>
      </w:r>
      <w:proofErr w:type="spellEnd"/>
      <w:r>
        <w:rPr>
          <w:rStyle w:val="Fett"/>
        </w:rPr>
        <w:t xml:space="preserve"> / Und in deinem Namen </w:t>
      </w:r>
      <w:proofErr w:type="spellStart"/>
      <w:r>
        <w:rPr>
          <w:rStyle w:val="Fett"/>
        </w:rPr>
        <w:t>werffen</w:t>
      </w:r>
      <w:proofErr w:type="spellEnd"/>
      <w:r>
        <w:rPr>
          <w:rStyle w:val="Fett"/>
        </w:rPr>
        <w:t xml:space="preserve"> wir </w:t>
      </w:r>
      <w:proofErr w:type="spellStart"/>
      <w:r>
        <w:rPr>
          <w:rStyle w:val="Fett"/>
        </w:rPr>
        <w:t>Panir</w:t>
      </w:r>
      <w:proofErr w:type="spellEnd"/>
      <w:r>
        <w:rPr>
          <w:rStyle w:val="Fett"/>
        </w:rPr>
        <w:t xml:space="preserve"> </w:t>
      </w:r>
      <w:proofErr w:type="spellStart"/>
      <w:r>
        <w:rPr>
          <w:rStyle w:val="Fett"/>
        </w:rPr>
        <w:t>auff</w:t>
      </w:r>
      <w:proofErr w:type="spellEnd"/>
      <w:r>
        <w:rPr>
          <w:rStyle w:val="Fett"/>
        </w:rPr>
        <w:t xml:space="preserve">. Jene verlassen sich auf Wagen und Rosse: Wir aber </w:t>
      </w:r>
      <w:proofErr w:type="spellStart"/>
      <w:r>
        <w:rPr>
          <w:rStyle w:val="Fett"/>
        </w:rPr>
        <w:t>dencken</w:t>
      </w:r>
      <w:proofErr w:type="spellEnd"/>
      <w:r>
        <w:rPr>
          <w:rStyle w:val="Fett"/>
        </w:rPr>
        <w:t xml:space="preserve"> an den Namen des Herren unsers Gottes.</w:t>
      </w:r>
      <w:r>
        <w:t xml:space="preserve"> Dis ist das eigentliche Kunststücken der Kinder Gottes. Das </w:t>
      </w:r>
      <w:proofErr w:type="spellStart"/>
      <w:r>
        <w:t>hertz</w:t>
      </w:r>
      <w:proofErr w:type="spellEnd"/>
      <w:r>
        <w:t xml:space="preserve"> </w:t>
      </w:r>
      <w:proofErr w:type="spellStart"/>
      <w:r>
        <w:t>reissen</w:t>
      </w:r>
      <w:proofErr w:type="spellEnd"/>
      <w:r>
        <w:t xml:space="preserve"> sie von der erde / und binden es an den </w:t>
      </w:r>
      <w:proofErr w:type="spellStart"/>
      <w:r>
        <w:t>himmel</w:t>
      </w:r>
      <w:proofErr w:type="spellEnd"/>
      <w:r>
        <w:t xml:space="preserve">. Sie gebrauchen sich der rosse und wagen: aber mitten in dem gebrauch der rosse und wagen / erwarten sie den sieg von Gott dem Herren. Das hat König David gethan / und hat obgesieget: Das hat Moses gethan / und hat obgesieget: Das hat Gedeon gethan / und hat obgesieget: Das hat </w:t>
      </w:r>
      <w:proofErr w:type="spellStart"/>
      <w:r>
        <w:t>Josaphat</w:t>
      </w:r>
      <w:proofErr w:type="spellEnd"/>
      <w:r>
        <w:t xml:space="preserve"> gethan / und hat obgesieget: Das hat Hiskias gethan / und hat obgesieget. So stattlich belohnet Gott der Herr das </w:t>
      </w:r>
      <w:proofErr w:type="spellStart"/>
      <w:r>
        <w:t>vertrawen</w:t>
      </w:r>
      <w:proofErr w:type="spellEnd"/>
      <w:r>
        <w:t xml:space="preserve"> / das man </w:t>
      </w:r>
      <w:proofErr w:type="spellStart"/>
      <w:r>
        <w:t>auff</w:t>
      </w:r>
      <w:proofErr w:type="spellEnd"/>
      <w:r>
        <w:t xml:space="preserve"> den </w:t>
      </w:r>
      <w:proofErr w:type="spellStart"/>
      <w:r>
        <w:t>himmel</w:t>
      </w:r>
      <w:proofErr w:type="spellEnd"/>
      <w:r>
        <w:t xml:space="preserve"> setzet. Hingegen / welche sich auf Rosse und Wagen verlassen / von denselben sagt der Psalm recht und </w:t>
      </w:r>
      <w:proofErr w:type="spellStart"/>
      <w:r>
        <w:t>wol</w:t>
      </w:r>
      <w:proofErr w:type="spellEnd"/>
      <w:r>
        <w:t xml:space="preserve">: </w:t>
      </w:r>
      <w:r>
        <w:rPr>
          <w:rStyle w:val="Fett"/>
        </w:rPr>
        <w:t xml:space="preserve">Sie sind </w:t>
      </w:r>
      <w:proofErr w:type="spellStart"/>
      <w:r>
        <w:rPr>
          <w:rStyle w:val="Fett"/>
        </w:rPr>
        <w:t>niedergestürtzt</w:t>
      </w:r>
      <w:proofErr w:type="spellEnd"/>
      <w:r>
        <w:rPr>
          <w:rStyle w:val="Fett"/>
        </w:rPr>
        <w:t xml:space="preserve"> und gefallen</w:t>
      </w:r>
      <w:r>
        <w:t xml:space="preserve">: Die Philister / Ammoniter und Syrer / für dem David: Die Midianiter / für Gedeon: Der König </w:t>
      </w:r>
      <w:proofErr w:type="spellStart"/>
      <w:r>
        <w:t>Og</w:t>
      </w:r>
      <w:proofErr w:type="spellEnd"/>
      <w:r>
        <w:t xml:space="preserve"> zu </w:t>
      </w:r>
      <w:proofErr w:type="spellStart"/>
      <w:r>
        <w:t>Basan</w:t>
      </w:r>
      <w:proofErr w:type="spellEnd"/>
      <w:r>
        <w:t xml:space="preserve"> / für Mose: Und welches zumal </w:t>
      </w:r>
      <w:proofErr w:type="spellStart"/>
      <w:r>
        <w:t>denckwürdig</w:t>
      </w:r>
      <w:proofErr w:type="spellEnd"/>
      <w:r>
        <w:t xml:space="preserve"> / der Stamm Juda </w:t>
      </w:r>
      <w:proofErr w:type="spellStart"/>
      <w:r>
        <w:t>fellet</w:t>
      </w:r>
      <w:proofErr w:type="spellEnd"/>
      <w:r>
        <w:t xml:space="preserve"> in einer gerechten </w:t>
      </w:r>
      <w:proofErr w:type="spellStart"/>
      <w:r>
        <w:t>sache</w:t>
      </w:r>
      <w:proofErr w:type="spellEnd"/>
      <w:r>
        <w:t xml:space="preserve"> für dem Stamm Benjamin / </w:t>
      </w:r>
      <w:proofErr w:type="spellStart"/>
      <w:r>
        <w:t>Judic</w:t>
      </w:r>
      <w:proofErr w:type="spellEnd"/>
      <w:r>
        <w:t xml:space="preserve">. 20. So sehr straft Gott das </w:t>
      </w:r>
      <w:proofErr w:type="spellStart"/>
      <w:r>
        <w:t>vertrawen</w:t>
      </w:r>
      <w:proofErr w:type="spellEnd"/>
      <w:r>
        <w:t xml:space="preserve"> / das man auf die Erde setzt / </w:t>
      </w:r>
      <w:proofErr w:type="spellStart"/>
      <w:r>
        <w:t>Darumb</w:t>
      </w:r>
      <w:proofErr w:type="spellEnd"/>
      <w:r>
        <w:t xml:space="preserve"> / so oft wir unsere Rosse und Wagen ansehen / so oft sollen wir </w:t>
      </w:r>
      <w:proofErr w:type="spellStart"/>
      <w:r>
        <w:t>gedencken</w:t>
      </w:r>
      <w:proofErr w:type="spellEnd"/>
      <w:r>
        <w:t xml:space="preserve"> an diesen Spruch: </w:t>
      </w:r>
      <w:r>
        <w:rPr>
          <w:rStyle w:val="Fett"/>
        </w:rPr>
        <w:t>Jene</w:t>
      </w:r>
      <w:r>
        <w:t xml:space="preserve"> (</w:t>
      </w:r>
      <w:proofErr w:type="spellStart"/>
      <w:r>
        <w:t>dasd</w:t>
      </w:r>
      <w:proofErr w:type="spellEnd"/>
      <w:r>
        <w:t xml:space="preserve"> ist / die Heyden / und heutiges tags Abgöttische Völcker) </w:t>
      </w:r>
      <w:r>
        <w:rPr>
          <w:rStyle w:val="Fett"/>
        </w:rPr>
        <w:t xml:space="preserve">verlassen sich auf Wagen und Rosse: Wir aber </w:t>
      </w:r>
      <w:proofErr w:type="spellStart"/>
      <w:r>
        <w:rPr>
          <w:rStyle w:val="Fett"/>
        </w:rPr>
        <w:t>dencken</w:t>
      </w:r>
      <w:proofErr w:type="spellEnd"/>
      <w:r>
        <w:rPr>
          <w:rStyle w:val="Fett"/>
        </w:rPr>
        <w:t xml:space="preserve"> an den Namen unsers Gottes. Der Herr hat nicht </w:t>
      </w:r>
      <w:proofErr w:type="spellStart"/>
      <w:r>
        <w:rPr>
          <w:rStyle w:val="Fett"/>
        </w:rPr>
        <w:t>lust</w:t>
      </w:r>
      <w:proofErr w:type="spellEnd"/>
      <w:r>
        <w:rPr>
          <w:rStyle w:val="Fett"/>
        </w:rPr>
        <w:t xml:space="preserve"> an der </w:t>
      </w:r>
      <w:proofErr w:type="spellStart"/>
      <w:r>
        <w:rPr>
          <w:rStyle w:val="Fett"/>
        </w:rPr>
        <w:t>stärcke</w:t>
      </w:r>
      <w:proofErr w:type="spellEnd"/>
      <w:r>
        <w:rPr>
          <w:rStyle w:val="Fett"/>
        </w:rPr>
        <w:t xml:space="preserve"> des Rosses / noch gefallen an jemands beinen / Der Herr hat gefallen an denen / die ihn fürchten / die auf seine </w:t>
      </w:r>
      <w:proofErr w:type="spellStart"/>
      <w:r>
        <w:rPr>
          <w:rStyle w:val="Fett"/>
        </w:rPr>
        <w:t>güte</w:t>
      </w:r>
      <w:proofErr w:type="spellEnd"/>
      <w:r>
        <w:rPr>
          <w:rStyle w:val="Fett"/>
        </w:rPr>
        <w:t xml:space="preserve"> hoffen.</w:t>
      </w:r>
      <w:r>
        <w:t xml:space="preserve"> </w:t>
      </w:r>
    </w:p>
    <w:p w14:paraId="6688ADB5" w14:textId="77777777" w:rsidR="00453595" w:rsidRDefault="00453595" w:rsidP="00453595">
      <w:pPr>
        <w:pStyle w:val="StandardWeb"/>
      </w:pPr>
      <w:proofErr w:type="spellStart"/>
      <w:r>
        <w:lastRenderedPageBreak/>
        <w:t>Alhie</w:t>
      </w:r>
      <w:proofErr w:type="spellEnd"/>
      <w:r>
        <w:t xml:space="preserve"> </w:t>
      </w:r>
      <w:proofErr w:type="spellStart"/>
      <w:r>
        <w:t>fellt</w:t>
      </w:r>
      <w:proofErr w:type="spellEnd"/>
      <w:r>
        <w:t xml:space="preserve"> die frage für: Weil dann die </w:t>
      </w:r>
      <w:proofErr w:type="spellStart"/>
      <w:r>
        <w:t>gantze</w:t>
      </w:r>
      <w:proofErr w:type="spellEnd"/>
      <w:r>
        <w:t xml:space="preserve"> heilige </w:t>
      </w:r>
      <w:proofErr w:type="spellStart"/>
      <w:r>
        <w:t>Schrifft</w:t>
      </w:r>
      <w:proofErr w:type="spellEnd"/>
      <w:r>
        <w:t xml:space="preserve"> das </w:t>
      </w:r>
      <w:proofErr w:type="spellStart"/>
      <w:r>
        <w:t>vertrawen</w:t>
      </w:r>
      <w:proofErr w:type="spellEnd"/>
      <w:r>
        <w:t xml:space="preserve"> / so auf </w:t>
      </w:r>
      <w:proofErr w:type="spellStart"/>
      <w:r>
        <w:t>Roß</w:t>
      </w:r>
      <w:proofErr w:type="spellEnd"/>
      <w:r>
        <w:t xml:space="preserve"> und Wagen gesetzt wird / verdammet / </w:t>
      </w:r>
      <w:proofErr w:type="spellStart"/>
      <w:r>
        <w:t>warumb</w:t>
      </w:r>
      <w:proofErr w:type="spellEnd"/>
      <w:r>
        <w:t xml:space="preserve"> denn Gott der Herr seine Kirche / nicht ohne </w:t>
      </w:r>
      <w:proofErr w:type="spellStart"/>
      <w:r>
        <w:t>Roß</w:t>
      </w:r>
      <w:proofErr w:type="spellEnd"/>
      <w:r>
        <w:t xml:space="preserve"> und Wagen / wider die Feinde schütze und schirme? </w:t>
      </w:r>
      <w:proofErr w:type="spellStart"/>
      <w:r>
        <w:t>antwort</w:t>
      </w:r>
      <w:proofErr w:type="spellEnd"/>
      <w:r>
        <w:t xml:space="preserve">: Gott will durch diesen streit seiner Kirchen / unsern glauben / </w:t>
      </w:r>
      <w:proofErr w:type="spellStart"/>
      <w:r>
        <w:t>gebett</w:t>
      </w:r>
      <w:proofErr w:type="spellEnd"/>
      <w:r>
        <w:t xml:space="preserve"> / </w:t>
      </w:r>
      <w:proofErr w:type="spellStart"/>
      <w:r>
        <w:t>gedult</w:t>
      </w:r>
      <w:proofErr w:type="spellEnd"/>
      <w:r>
        <w:t xml:space="preserve"> / und </w:t>
      </w:r>
      <w:proofErr w:type="spellStart"/>
      <w:r>
        <w:t>beständigkeit</w:t>
      </w:r>
      <w:proofErr w:type="spellEnd"/>
      <w:r>
        <w:t xml:space="preserve"> / </w:t>
      </w:r>
      <w:proofErr w:type="spellStart"/>
      <w:r>
        <w:t>uben</w:t>
      </w:r>
      <w:proofErr w:type="spellEnd"/>
      <w:r>
        <w:t xml:space="preserve"> und prüfen / und dem </w:t>
      </w:r>
      <w:proofErr w:type="spellStart"/>
      <w:r>
        <w:t>stoltze</w:t>
      </w:r>
      <w:proofErr w:type="spellEnd"/>
      <w:r>
        <w:t xml:space="preserve"> unserer </w:t>
      </w:r>
      <w:proofErr w:type="spellStart"/>
      <w:r>
        <w:t>hertzen</w:t>
      </w:r>
      <w:proofErr w:type="spellEnd"/>
      <w:r>
        <w:t xml:space="preserve"> wehren / welcher sich bald würde herfür thun / wenn wir allzeit gleichsam im Rosengarten </w:t>
      </w:r>
      <w:proofErr w:type="spellStart"/>
      <w:r>
        <w:t>sessen</w:t>
      </w:r>
      <w:proofErr w:type="spellEnd"/>
      <w:r>
        <w:t xml:space="preserve"> / und keine feindliche </w:t>
      </w:r>
      <w:proofErr w:type="spellStart"/>
      <w:r>
        <w:t>verfolgung</w:t>
      </w:r>
      <w:proofErr w:type="spellEnd"/>
      <w:r>
        <w:t xml:space="preserve"> zu fürchten </w:t>
      </w:r>
      <w:proofErr w:type="spellStart"/>
      <w:r>
        <w:t>hetten</w:t>
      </w:r>
      <w:proofErr w:type="spellEnd"/>
      <w:r>
        <w:t xml:space="preserve">. Es </w:t>
      </w:r>
      <w:proofErr w:type="spellStart"/>
      <w:r>
        <w:t>wil</w:t>
      </w:r>
      <w:proofErr w:type="spellEnd"/>
      <w:r>
        <w:t xml:space="preserve"> auch Gott der Herr auf diese weise seine </w:t>
      </w:r>
      <w:proofErr w:type="spellStart"/>
      <w:r>
        <w:t>herrligkeit</w:t>
      </w:r>
      <w:proofErr w:type="spellEnd"/>
      <w:r>
        <w:t xml:space="preserve"> offenbaren / wann die Midianiter vom kleinen </w:t>
      </w:r>
      <w:proofErr w:type="spellStart"/>
      <w:r>
        <w:t>häuflein</w:t>
      </w:r>
      <w:proofErr w:type="spellEnd"/>
      <w:r>
        <w:t xml:space="preserve"> </w:t>
      </w:r>
      <w:proofErr w:type="spellStart"/>
      <w:r>
        <w:t>Gedeonis</w:t>
      </w:r>
      <w:proofErr w:type="spellEnd"/>
      <w:r>
        <w:t xml:space="preserve"> / die mächtige </w:t>
      </w:r>
      <w:proofErr w:type="spellStart"/>
      <w:r>
        <w:t>Moabiten</w:t>
      </w:r>
      <w:proofErr w:type="spellEnd"/>
      <w:r>
        <w:t xml:space="preserve"> von dem kleinen </w:t>
      </w:r>
      <w:proofErr w:type="spellStart"/>
      <w:r>
        <w:t>häuflein</w:t>
      </w:r>
      <w:proofErr w:type="spellEnd"/>
      <w:r>
        <w:t xml:space="preserve"> </w:t>
      </w:r>
      <w:proofErr w:type="spellStart"/>
      <w:r>
        <w:t>Josaphats</w:t>
      </w:r>
      <w:proofErr w:type="spellEnd"/>
      <w:r>
        <w:t xml:space="preserve"> / der </w:t>
      </w:r>
      <w:proofErr w:type="spellStart"/>
      <w:r>
        <w:t>ruhmräthige</w:t>
      </w:r>
      <w:proofErr w:type="spellEnd"/>
      <w:r>
        <w:t xml:space="preserve"> Sennacherib durch das </w:t>
      </w:r>
      <w:proofErr w:type="spellStart"/>
      <w:r>
        <w:t>gebett</w:t>
      </w:r>
      <w:proofErr w:type="spellEnd"/>
      <w:r>
        <w:t xml:space="preserve"> des frommen Hiskia geschlagen werden. Zu geschweigen / daß die Kirche Gottes / durch diesen </w:t>
      </w:r>
      <w:proofErr w:type="spellStart"/>
      <w:r>
        <w:t>eusserlichen</w:t>
      </w:r>
      <w:proofErr w:type="spellEnd"/>
      <w:r>
        <w:t xml:space="preserve"> </w:t>
      </w:r>
      <w:proofErr w:type="spellStart"/>
      <w:r>
        <w:t>Kampff</w:t>
      </w:r>
      <w:proofErr w:type="spellEnd"/>
      <w:r>
        <w:t xml:space="preserve"> </w:t>
      </w:r>
      <w:proofErr w:type="spellStart"/>
      <w:r>
        <w:t>sol</w:t>
      </w:r>
      <w:proofErr w:type="spellEnd"/>
      <w:r>
        <w:t xml:space="preserve"> mutiger gemacht werden: zu dem geistlichen </w:t>
      </w:r>
      <w:proofErr w:type="spellStart"/>
      <w:r>
        <w:t>Kampff</w:t>
      </w:r>
      <w:proofErr w:type="spellEnd"/>
      <w:r>
        <w:t xml:space="preserve"> wider Sünde / Tod / </w:t>
      </w:r>
      <w:proofErr w:type="spellStart"/>
      <w:r>
        <w:t>Teuffel</w:t>
      </w:r>
      <w:proofErr w:type="spellEnd"/>
      <w:r>
        <w:t xml:space="preserve"> und Helle: in welchem </w:t>
      </w:r>
      <w:proofErr w:type="spellStart"/>
      <w:r>
        <w:t>Kampff</w:t>
      </w:r>
      <w:proofErr w:type="spellEnd"/>
      <w:r>
        <w:t xml:space="preserve"> sie so lange verharren muß / </w:t>
      </w:r>
      <w:proofErr w:type="spellStart"/>
      <w:r>
        <w:t>biß</w:t>
      </w:r>
      <w:proofErr w:type="spellEnd"/>
      <w:r>
        <w:t xml:space="preserve"> daß sie den zweck des </w:t>
      </w:r>
      <w:proofErr w:type="spellStart"/>
      <w:r>
        <w:t>glaubens</w:t>
      </w:r>
      <w:proofErr w:type="spellEnd"/>
      <w:r>
        <w:t xml:space="preserve"> / welcher ist das ewige leben / erreiche. </w:t>
      </w:r>
    </w:p>
    <w:p w14:paraId="247CF79C" w14:textId="77777777" w:rsidR="00453595" w:rsidRDefault="00453595" w:rsidP="00453595">
      <w:pPr>
        <w:pStyle w:val="berschrift2"/>
      </w:pPr>
      <w:r>
        <w:t>Beschluß.</w:t>
      </w:r>
    </w:p>
    <w:p w14:paraId="6933E300" w14:textId="77777777" w:rsidR="00453595" w:rsidRDefault="00453595" w:rsidP="00453595">
      <w:pPr>
        <w:pStyle w:val="StandardWeb"/>
      </w:pPr>
      <w:r>
        <w:t xml:space="preserve">Und das hab ich bey der </w:t>
      </w:r>
      <w:proofErr w:type="spellStart"/>
      <w:r>
        <w:t>erklärung</w:t>
      </w:r>
      <w:proofErr w:type="spellEnd"/>
      <w:r>
        <w:t xml:space="preserve"> dieses Psalms bey dieser </w:t>
      </w:r>
      <w:proofErr w:type="spellStart"/>
      <w:r>
        <w:t>gelegenheit</w:t>
      </w:r>
      <w:proofErr w:type="spellEnd"/>
      <w:r>
        <w:t xml:space="preserve"> erinnern wollen. </w:t>
      </w:r>
    </w:p>
    <w:p w14:paraId="06987436" w14:textId="77777777" w:rsidR="00453595" w:rsidRDefault="00453595" w:rsidP="00453595">
      <w:pPr>
        <w:pStyle w:val="StandardWeb"/>
      </w:pPr>
      <w:r>
        <w:t xml:space="preserve">Wir wissen je / Was für ein zustand unsers Königs / und des Königreichs </w:t>
      </w:r>
      <w:proofErr w:type="spellStart"/>
      <w:r>
        <w:t>Böheimb</w:t>
      </w:r>
      <w:proofErr w:type="spellEnd"/>
      <w:r>
        <w:t xml:space="preserve"> sey: Wir haben auch gehöret / was sich für </w:t>
      </w:r>
      <w:proofErr w:type="spellStart"/>
      <w:r>
        <w:t>Difficulteten</w:t>
      </w:r>
      <w:proofErr w:type="spellEnd"/>
      <w:r>
        <w:t xml:space="preserve"> bey der angehenden Königlichen </w:t>
      </w:r>
      <w:proofErr w:type="spellStart"/>
      <w:r>
        <w:t>regierung</w:t>
      </w:r>
      <w:proofErr w:type="spellEnd"/>
      <w:r>
        <w:t xml:space="preserve"> Königs Davids eräuget haben. </w:t>
      </w:r>
      <w:proofErr w:type="spellStart"/>
      <w:r>
        <w:t>Wol</w:t>
      </w:r>
      <w:proofErr w:type="spellEnd"/>
      <w:r>
        <w:t xml:space="preserve"> gut: König Davids und seiner </w:t>
      </w:r>
      <w:proofErr w:type="spellStart"/>
      <w:r>
        <w:t>underthanen</w:t>
      </w:r>
      <w:proofErr w:type="spellEnd"/>
      <w:r>
        <w:t xml:space="preserve"> </w:t>
      </w:r>
      <w:proofErr w:type="spellStart"/>
      <w:r>
        <w:t>gebett</w:t>
      </w:r>
      <w:proofErr w:type="spellEnd"/>
      <w:r>
        <w:t xml:space="preserve"> hat das beste gethan: König Davids und seiner </w:t>
      </w:r>
      <w:proofErr w:type="spellStart"/>
      <w:r>
        <w:t>underthanen</w:t>
      </w:r>
      <w:proofErr w:type="spellEnd"/>
      <w:r>
        <w:t xml:space="preserve"> </w:t>
      </w:r>
      <w:proofErr w:type="spellStart"/>
      <w:r>
        <w:t>grosses</w:t>
      </w:r>
      <w:proofErr w:type="spellEnd"/>
      <w:r>
        <w:t xml:space="preserve"> </w:t>
      </w:r>
      <w:proofErr w:type="spellStart"/>
      <w:r>
        <w:t>vertrawen</w:t>
      </w:r>
      <w:proofErr w:type="spellEnd"/>
      <w:r>
        <w:t xml:space="preserve"> auf die Rosse und Wagen Gottes / haben heraus </w:t>
      </w:r>
      <w:proofErr w:type="spellStart"/>
      <w:r>
        <w:t>geholffen</w:t>
      </w:r>
      <w:proofErr w:type="spellEnd"/>
      <w:r>
        <w:t xml:space="preserve">. Der Gott lebet noch: Unsers </w:t>
      </w:r>
      <w:proofErr w:type="spellStart"/>
      <w:r>
        <w:t>Kiönigs</w:t>
      </w:r>
      <w:proofErr w:type="spellEnd"/>
      <w:r>
        <w:t xml:space="preserve"> und unser der </w:t>
      </w:r>
      <w:proofErr w:type="spellStart"/>
      <w:r>
        <w:t>underthanen</w:t>
      </w:r>
      <w:proofErr w:type="spellEnd"/>
      <w:r>
        <w:t xml:space="preserve"> </w:t>
      </w:r>
      <w:proofErr w:type="spellStart"/>
      <w:r>
        <w:t>gebett</w:t>
      </w:r>
      <w:proofErr w:type="spellEnd"/>
      <w:r>
        <w:t xml:space="preserve"> wird noch heute das beste thun. Gottes </w:t>
      </w:r>
      <w:proofErr w:type="spellStart"/>
      <w:r>
        <w:t>werck</w:t>
      </w:r>
      <w:proofErr w:type="spellEnd"/>
      <w:r>
        <w:t xml:space="preserve"> ist es / und nicht der Menschen. Gott wird auch ausführen nach der kraft / nach welcher er alles vermag: Daß ich / und ein jeder </w:t>
      </w:r>
      <w:proofErr w:type="spellStart"/>
      <w:r>
        <w:t>glaubiger</w:t>
      </w:r>
      <w:proofErr w:type="spellEnd"/>
      <w:r>
        <w:t xml:space="preserve"> / zu seiner zeit werden sagen können / was ferner im Psalmen stehet: </w:t>
      </w:r>
      <w:r>
        <w:rPr>
          <w:rStyle w:val="Fett"/>
        </w:rPr>
        <w:t xml:space="preserve">Nun </w:t>
      </w:r>
      <w:proofErr w:type="spellStart"/>
      <w:r>
        <w:rPr>
          <w:rStyle w:val="Fett"/>
        </w:rPr>
        <w:t>mercke</w:t>
      </w:r>
      <w:proofErr w:type="spellEnd"/>
      <w:r>
        <w:rPr>
          <w:rStyle w:val="Fett"/>
        </w:rPr>
        <w:t xml:space="preserve"> ich / daß der Herr seinem gesalbten hilft / und erhöret ihn in seinem heiligen Himmel. Seine rechte </w:t>
      </w:r>
      <w:proofErr w:type="spellStart"/>
      <w:r>
        <w:rPr>
          <w:rStyle w:val="Fett"/>
        </w:rPr>
        <w:t>hand</w:t>
      </w:r>
      <w:proofErr w:type="spellEnd"/>
      <w:r>
        <w:rPr>
          <w:rStyle w:val="Fett"/>
        </w:rPr>
        <w:t xml:space="preserve"> </w:t>
      </w:r>
      <w:proofErr w:type="spellStart"/>
      <w:r>
        <w:rPr>
          <w:rStyle w:val="Fett"/>
        </w:rPr>
        <w:t>hilfft</w:t>
      </w:r>
      <w:proofErr w:type="spellEnd"/>
      <w:r>
        <w:rPr>
          <w:rStyle w:val="Fett"/>
        </w:rPr>
        <w:t xml:space="preserve"> gewaltiglich.</w:t>
      </w:r>
      <w:r>
        <w:t xml:space="preserve"> </w:t>
      </w:r>
    </w:p>
    <w:p w14:paraId="21AEDCBD" w14:textId="77777777" w:rsidR="00453595" w:rsidRDefault="00453595" w:rsidP="00453595">
      <w:pPr>
        <w:pStyle w:val="StandardWeb"/>
      </w:pPr>
      <w:r>
        <w:t xml:space="preserve">Wann es dann dem ewigen </w:t>
      </w:r>
      <w:proofErr w:type="spellStart"/>
      <w:r>
        <w:t>allweisen</w:t>
      </w:r>
      <w:proofErr w:type="spellEnd"/>
      <w:r>
        <w:t xml:space="preserve"> Gott also </w:t>
      </w:r>
      <w:proofErr w:type="spellStart"/>
      <w:r>
        <w:t>wol</w:t>
      </w:r>
      <w:proofErr w:type="spellEnd"/>
      <w:r>
        <w:t xml:space="preserve"> gefallen / </w:t>
      </w:r>
      <w:proofErr w:type="spellStart"/>
      <w:r>
        <w:t>Gnedigster</w:t>
      </w:r>
      <w:proofErr w:type="spellEnd"/>
      <w:r>
        <w:t xml:space="preserve"> HERR / Ewer </w:t>
      </w:r>
      <w:proofErr w:type="spellStart"/>
      <w:r>
        <w:t>Königl</w:t>
      </w:r>
      <w:proofErr w:type="spellEnd"/>
      <w:r>
        <w:t xml:space="preserve">: </w:t>
      </w:r>
      <w:proofErr w:type="spellStart"/>
      <w:r>
        <w:t>Mayest</w:t>
      </w:r>
      <w:proofErr w:type="spellEnd"/>
      <w:r>
        <w:t xml:space="preserve">: mit der </w:t>
      </w:r>
      <w:proofErr w:type="spellStart"/>
      <w:r>
        <w:t>Cron</w:t>
      </w:r>
      <w:proofErr w:type="spellEnd"/>
      <w:r>
        <w:t xml:space="preserve"> </w:t>
      </w:r>
      <w:proofErr w:type="spellStart"/>
      <w:r>
        <w:t>Böheimb</w:t>
      </w:r>
      <w:proofErr w:type="spellEnd"/>
      <w:r>
        <w:t xml:space="preserve"> zu verehren / als </w:t>
      </w:r>
      <w:proofErr w:type="spellStart"/>
      <w:r>
        <w:t>kan</w:t>
      </w:r>
      <w:proofErr w:type="spellEnd"/>
      <w:r>
        <w:t xml:space="preserve"> ich </w:t>
      </w:r>
      <w:proofErr w:type="spellStart"/>
      <w:r>
        <w:t>ampts</w:t>
      </w:r>
      <w:proofErr w:type="spellEnd"/>
      <w:r>
        <w:t xml:space="preserve"> halben nicht </w:t>
      </w:r>
      <w:proofErr w:type="spellStart"/>
      <w:r>
        <w:t>fürüber</w:t>
      </w:r>
      <w:proofErr w:type="spellEnd"/>
      <w:r>
        <w:t xml:space="preserve">: Ewer </w:t>
      </w:r>
      <w:proofErr w:type="spellStart"/>
      <w:r>
        <w:t>Königl</w:t>
      </w:r>
      <w:proofErr w:type="spellEnd"/>
      <w:r>
        <w:t xml:space="preserve">: </w:t>
      </w:r>
      <w:proofErr w:type="spellStart"/>
      <w:r>
        <w:t>Mayest</w:t>
      </w:r>
      <w:proofErr w:type="spellEnd"/>
      <w:r>
        <w:t xml:space="preserve">: </w:t>
      </w:r>
      <w:proofErr w:type="spellStart"/>
      <w:r>
        <w:t>wündsche</w:t>
      </w:r>
      <w:proofErr w:type="spellEnd"/>
      <w:r>
        <w:t xml:space="preserve"> ich von </w:t>
      </w:r>
      <w:proofErr w:type="spellStart"/>
      <w:r>
        <w:t>grund</w:t>
      </w:r>
      <w:proofErr w:type="spellEnd"/>
      <w:r>
        <w:t xml:space="preserve"> meines </w:t>
      </w:r>
      <w:proofErr w:type="spellStart"/>
      <w:r>
        <w:t>hertzens</w:t>
      </w:r>
      <w:proofErr w:type="spellEnd"/>
      <w:r>
        <w:t xml:space="preserve"> / für Gottes / der heiligen Engel / und dieser </w:t>
      </w:r>
      <w:proofErr w:type="spellStart"/>
      <w:r>
        <w:t>ansehlichen</w:t>
      </w:r>
      <w:proofErr w:type="spellEnd"/>
      <w:r>
        <w:t xml:space="preserve"> </w:t>
      </w:r>
      <w:proofErr w:type="spellStart"/>
      <w:r>
        <w:t>versamlung</w:t>
      </w:r>
      <w:proofErr w:type="spellEnd"/>
      <w:r>
        <w:t xml:space="preserve"> / zu diesem Hohen </w:t>
      </w:r>
      <w:proofErr w:type="spellStart"/>
      <w:r>
        <w:t>Ampte</w:t>
      </w:r>
      <w:proofErr w:type="spellEnd"/>
      <w:r>
        <w:t xml:space="preserve"> / glück / </w:t>
      </w:r>
      <w:proofErr w:type="spellStart"/>
      <w:r>
        <w:t>segen</w:t>
      </w:r>
      <w:proofErr w:type="spellEnd"/>
      <w:r>
        <w:t xml:space="preserve"> / heil und alle </w:t>
      </w:r>
      <w:proofErr w:type="spellStart"/>
      <w:r>
        <w:t>wolfarth</w:t>
      </w:r>
      <w:proofErr w:type="spellEnd"/>
      <w:r>
        <w:t xml:space="preserve">. Gott der ewige Vatter wolle seine himmelbreite </w:t>
      </w:r>
      <w:proofErr w:type="spellStart"/>
      <w:r>
        <w:t>barmhertzigkeit</w:t>
      </w:r>
      <w:proofErr w:type="spellEnd"/>
      <w:r>
        <w:t xml:space="preserve"> / der Sohn Gottes Jesus Christus wolle seine bestendige liebe / der </w:t>
      </w:r>
      <w:proofErr w:type="spellStart"/>
      <w:r>
        <w:t>heiige</w:t>
      </w:r>
      <w:proofErr w:type="spellEnd"/>
      <w:r>
        <w:t xml:space="preserve"> Geist / der </w:t>
      </w:r>
      <w:proofErr w:type="spellStart"/>
      <w:r>
        <w:t>ware</w:t>
      </w:r>
      <w:proofErr w:type="spellEnd"/>
      <w:r>
        <w:t xml:space="preserve"> Tröster in aller noth / wolle seine </w:t>
      </w:r>
      <w:proofErr w:type="spellStart"/>
      <w:r>
        <w:t>durchwirckende</w:t>
      </w:r>
      <w:proofErr w:type="spellEnd"/>
      <w:r>
        <w:t xml:space="preserve"> kraft / </w:t>
      </w:r>
      <w:proofErr w:type="spellStart"/>
      <w:r>
        <w:t>uber</w:t>
      </w:r>
      <w:proofErr w:type="spellEnd"/>
      <w:r>
        <w:t xml:space="preserve"> Ewer Königliche </w:t>
      </w:r>
      <w:proofErr w:type="spellStart"/>
      <w:r>
        <w:t>Mayestät</w:t>
      </w:r>
      <w:proofErr w:type="spellEnd"/>
      <w:r>
        <w:t xml:space="preserve"> schalten und walten lassen von nun an </w:t>
      </w:r>
      <w:proofErr w:type="spellStart"/>
      <w:r>
        <w:t>biß</w:t>
      </w:r>
      <w:proofErr w:type="spellEnd"/>
      <w:r>
        <w:t xml:space="preserve"> in </w:t>
      </w:r>
      <w:proofErr w:type="spellStart"/>
      <w:r>
        <w:t>ewigkeit</w:t>
      </w:r>
      <w:proofErr w:type="spellEnd"/>
      <w:r>
        <w:t xml:space="preserve">. Und soll Ewer </w:t>
      </w:r>
      <w:proofErr w:type="spellStart"/>
      <w:r>
        <w:t>Königl</w:t>
      </w:r>
      <w:proofErr w:type="spellEnd"/>
      <w:r>
        <w:t xml:space="preserve">.: </w:t>
      </w:r>
      <w:proofErr w:type="spellStart"/>
      <w:r>
        <w:t>Mayestät</w:t>
      </w:r>
      <w:proofErr w:type="spellEnd"/>
      <w:r>
        <w:t xml:space="preserve"> dessen nur vergewissert seyn / daß Gott der Herr / heut zu tage / Ewer </w:t>
      </w:r>
      <w:proofErr w:type="spellStart"/>
      <w:r>
        <w:t>Königl</w:t>
      </w:r>
      <w:proofErr w:type="spellEnd"/>
      <w:r>
        <w:t xml:space="preserve">: </w:t>
      </w:r>
      <w:proofErr w:type="spellStart"/>
      <w:r>
        <w:t>Mayestät</w:t>
      </w:r>
      <w:proofErr w:type="spellEnd"/>
      <w:r>
        <w:t xml:space="preserve"> vom hohen </w:t>
      </w:r>
      <w:proofErr w:type="spellStart"/>
      <w:r>
        <w:t>himmel</w:t>
      </w:r>
      <w:proofErr w:type="spellEnd"/>
      <w:r>
        <w:t xml:space="preserve"> herab / eben mit diesen worten anredet / mit welchen er vor </w:t>
      </w:r>
      <w:proofErr w:type="spellStart"/>
      <w:r>
        <w:t>zeitten</w:t>
      </w:r>
      <w:proofErr w:type="spellEnd"/>
      <w:r>
        <w:t xml:space="preserve"> den </w:t>
      </w:r>
      <w:proofErr w:type="spellStart"/>
      <w:r>
        <w:t>thewren</w:t>
      </w:r>
      <w:proofErr w:type="spellEnd"/>
      <w:r>
        <w:t xml:space="preserve"> Held </w:t>
      </w:r>
      <w:proofErr w:type="spellStart"/>
      <w:r>
        <w:t>Josuam</w:t>
      </w:r>
      <w:proofErr w:type="spellEnd"/>
      <w:r>
        <w:t xml:space="preserve"> hat angeredet / als derselbe zum </w:t>
      </w:r>
      <w:proofErr w:type="spellStart"/>
      <w:r>
        <w:t>Haubt</w:t>
      </w:r>
      <w:proofErr w:type="spellEnd"/>
      <w:r>
        <w:t xml:space="preserve"> </w:t>
      </w:r>
      <w:proofErr w:type="spellStart"/>
      <w:r>
        <w:t>uber</w:t>
      </w:r>
      <w:proofErr w:type="spellEnd"/>
      <w:r>
        <w:t xml:space="preserve"> Israel erweckt war: </w:t>
      </w:r>
      <w:r>
        <w:rPr>
          <w:rStyle w:val="Fett"/>
        </w:rPr>
        <w:t xml:space="preserve">Sey getrost und unverzagt / Ich will dich nicht verlassen / noch von dir weichen. Sey nur getrost und sehr </w:t>
      </w:r>
      <w:proofErr w:type="spellStart"/>
      <w:r>
        <w:rPr>
          <w:rStyle w:val="Fett"/>
        </w:rPr>
        <w:t>frewdig</w:t>
      </w:r>
      <w:proofErr w:type="spellEnd"/>
      <w:r>
        <w:rPr>
          <w:rStyle w:val="Fett"/>
        </w:rPr>
        <w:t xml:space="preserve"> / daß du haltest und </w:t>
      </w:r>
      <w:proofErr w:type="spellStart"/>
      <w:r>
        <w:rPr>
          <w:rStyle w:val="Fett"/>
        </w:rPr>
        <w:t>thuest</w:t>
      </w:r>
      <w:proofErr w:type="spellEnd"/>
      <w:r>
        <w:rPr>
          <w:rStyle w:val="Fett"/>
        </w:rPr>
        <w:t xml:space="preserve"> allerdings nach meinem </w:t>
      </w:r>
      <w:proofErr w:type="spellStart"/>
      <w:r>
        <w:rPr>
          <w:rStyle w:val="Fett"/>
        </w:rPr>
        <w:t>gesetze</w:t>
      </w:r>
      <w:proofErr w:type="spellEnd"/>
      <w:r>
        <w:rPr>
          <w:rStyle w:val="Fett"/>
        </w:rPr>
        <w:t xml:space="preserve">. Laß dasselbe nicht von deinem munde kommen / sondern betrachte es tag und nach. Alsdann wird dir gelingen in allem das du thust / und wirst weislich handeln können. Laß dir nicht </w:t>
      </w:r>
      <w:proofErr w:type="spellStart"/>
      <w:r>
        <w:rPr>
          <w:rStyle w:val="Fett"/>
        </w:rPr>
        <w:t>grawen</w:t>
      </w:r>
      <w:proofErr w:type="spellEnd"/>
      <w:r>
        <w:rPr>
          <w:rStyle w:val="Fett"/>
        </w:rPr>
        <w:t xml:space="preserve"> / und entsetze dich nicht: Dann ich der Herr dein Gott / bin mit dir in allem / was du thun wirst.</w:t>
      </w:r>
      <w:r>
        <w:t xml:space="preserve"> Das </w:t>
      </w:r>
      <w:proofErr w:type="spellStart"/>
      <w:r>
        <w:t>helffe</w:t>
      </w:r>
      <w:proofErr w:type="spellEnd"/>
      <w:r>
        <w:t xml:space="preserve"> derselbige </w:t>
      </w:r>
      <w:proofErr w:type="spellStart"/>
      <w:r>
        <w:t>trewe</w:t>
      </w:r>
      <w:proofErr w:type="spellEnd"/>
      <w:r>
        <w:t xml:space="preserve"> Gott / durch seinen Sohn Jesum Christum / in </w:t>
      </w:r>
      <w:proofErr w:type="spellStart"/>
      <w:r>
        <w:t>krafft</w:t>
      </w:r>
      <w:proofErr w:type="spellEnd"/>
      <w:r>
        <w:t xml:space="preserve"> </w:t>
      </w:r>
      <w:proofErr w:type="spellStart"/>
      <w:r>
        <w:t>dees</w:t>
      </w:r>
      <w:proofErr w:type="spellEnd"/>
      <w:r>
        <w:t xml:space="preserve"> Heiligen Geistes / Amen. </w:t>
      </w:r>
    </w:p>
    <w:p w14:paraId="4C56FD13" w14:textId="77777777" w:rsidR="00453595" w:rsidRDefault="00453595" w:rsidP="00453595">
      <w:pPr>
        <w:pStyle w:val="berschrift2"/>
      </w:pPr>
      <w:proofErr w:type="spellStart"/>
      <w:r>
        <w:lastRenderedPageBreak/>
        <w:t>Gebett</w:t>
      </w:r>
      <w:proofErr w:type="spellEnd"/>
      <w:r>
        <w:t xml:space="preserve"> nach der Predigt.</w:t>
      </w:r>
    </w:p>
    <w:p w14:paraId="4037A781" w14:textId="77777777" w:rsidR="00453595" w:rsidRDefault="00453595" w:rsidP="00453595">
      <w:pPr>
        <w:pStyle w:val="StandardWeb"/>
      </w:pPr>
      <w:r>
        <w:t xml:space="preserve">Allmächtiger / </w:t>
      </w:r>
      <w:proofErr w:type="spellStart"/>
      <w:r>
        <w:t>Barmhertziger</w:t>
      </w:r>
      <w:proofErr w:type="spellEnd"/>
      <w:r>
        <w:t xml:space="preserve"> Gott und Vatter / Wir sagen dir lob und </w:t>
      </w:r>
      <w:proofErr w:type="spellStart"/>
      <w:r>
        <w:t>danck</w:t>
      </w:r>
      <w:proofErr w:type="spellEnd"/>
      <w:r>
        <w:t xml:space="preserve"> / daß du dir durch das gepredigte Wort / und durchdringende kraft des heiligen Geistes / </w:t>
      </w:r>
      <w:proofErr w:type="spellStart"/>
      <w:r>
        <w:t>under</w:t>
      </w:r>
      <w:proofErr w:type="spellEnd"/>
      <w:r>
        <w:t xml:space="preserve"> uns gnädig eine Kirche </w:t>
      </w:r>
      <w:proofErr w:type="spellStart"/>
      <w:r>
        <w:t>samlest</w:t>
      </w:r>
      <w:proofErr w:type="spellEnd"/>
      <w:r>
        <w:t xml:space="preserve"> / und die du </w:t>
      </w:r>
      <w:proofErr w:type="spellStart"/>
      <w:r>
        <w:t>samlest</w:t>
      </w:r>
      <w:proofErr w:type="spellEnd"/>
      <w:r>
        <w:t xml:space="preserve"> / mächtig </w:t>
      </w:r>
      <w:proofErr w:type="spellStart"/>
      <w:r>
        <w:t>erhältest</w:t>
      </w:r>
      <w:proofErr w:type="spellEnd"/>
      <w:r>
        <w:t xml:space="preserve">. Insonderheit aber </w:t>
      </w:r>
      <w:proofErr w:type="spellStart"/>
      <w:r>
        <w:t>dancken</w:t>
      </w:r>
      <w:proofErr w:type="spellEnd"/>
      <w:r>
        <w:t xml:space="preserve"> wir dir / daß du </w:t>
      </w:r>
      <w:proofErr w:type="spellStart"/>
      <w:r>
        <w:t>thewre</w:t>
      </w:r>
      <w:proofErr w:type="spellEnd"/>
      <w:r>
        <w:t xml:space="preserve"> Helden / Fürsten und Könige erweckest / welche nach der </w:t>
      </w:r>
      <w:proofErr w:type="spellStart"/>
      <w:r>
        <w:t>Propheceyung</w:t>
      </w:r>
      <w:proofErr w:type="spellEnd"/>
      <w:r>
        <w:t xml:space="preserve"> </w:t>
      </w:r>
      <w:proofErr w:type="spellStart"/>
      <w:r>
        <w:t>Esaiae</w:t>
      </w:r>
      <w:proofErr w:type="spellEnd"/>
      <w:r>
        <w:t xml:space="preserve"> / bey diesen letzten </w:t>
      </w:r>
      <w:proofErr w:type="spellStart"/>
      <w:r>
        <w:t>zeiten</w:t>
      </w:r>
      <w:proofErr w:type="spellEnd"/>
      <w:r>
        <w:t xml:space="preserve"> der Welt / deiner Kirchen Pfleger und </w:t>
      </w:r>
      <w:proofErr w:type="spellStart"/>
      <w:r>
        <w:t>Seugammen</w:t>
      </w:r>
      <w:proofErr w:type="spellEnd"/>
      <w:r>
        <w:t xml:space="preserve"> </w:t>
      </w:r>
      <w:proofErr w:type="spellStart"/>
      <w:r>
        <w:t>seynd</w:t>
      </w:r>
      <w:proofErr w:type="spellEnd"/>
      <w:r>
        <w:t xml:space="preserve">. Und demnach die Könige durch dich herrschen / so befehlen wir dir alle Christliche Potentaten / Könige / Fürsten und Herren / </w:t>
      </w:r>
      <w:proofErr w:type="spellStart"/>
      <w:r>
        <w:t>bevorab</w:t>
      </w:r>
      <w:proofErr w:type="spellEnd"/>
      <w:r>
        <w:t xml:space="preserve"> die </w:t>
      </w:r>
      <w:proofErr w:type="spellStart"/>
      <w:r>
        <w:t>Königl</w:t>
      </w:r>
      <w:proofErr w:type="spellEnd"/>
      <w:r>
        <w:t xml:space="preserve">: Würde in Gros Britannien / und dann die </w:t>
      </w:r>
      <w:proofErr w:type="spellStart"/>
      <w:r>
        <w:t>Königl</w:t>
      </w:r>
      <w:proofErr w:type="spellEnd"/>
      <w:r>
        <w:t xml:space="preserve">: </w:t>
      </w:r>
      <w:proofErr w:type="spellStart"/>
      <w:r>
        <w:t>Mayest</w:t>
      </w:r>
      <w:proofErr w:type="spellEnd"/>
      <w:r>
        <w:t xml:space="preserve">: in </w:t>
      </w:r>
      <w:proofErr w:type="spellStart"/>
      <w:r>
        <w:t>Böheimb</w:t>
      </w:r>
      <w:proofErr w:type="spellEnd"/>
      <w:r>
        <w:t xml:space="preserve"> / Ihrer </w:t>
      </w:r>
      <w:proofErr w:type="spellStart"/>
      <w:r>
        <w:t>Mayest</w:t>
      </w:r>
      <w:proofErr w:type="spellEnd"/>
      <w:r>
        <w:t xml:space="preserve">: Königliche Gemahlin / </w:t>
      </w:r>
      <w:proofErr w:type="spellStart"/>
      <w:r>
        <w:t>Fraw</w:t>
      </w:r>
      <w:proofErr w:type="spellEnd"/>
      <w:r>
        <w:t xml:space="preserve"> Mutter / Herrn Bruder / Junge </w:t>
      </w:r>
      <w:proofErr w:type="spellStart"/>
      <w:r>
        <w:t>Herrschafft</w:t>
      </w:r>
      <w:proofErr w:type="spellEnd"/>
      <w:r>
        <w:t xml:space="preserve"> und </w:t>
      </w:r>
      <w:proofErr w:type="spellStart"/>
      <w:r>
        <w:t>Fräwlin</w:t>
      </w:r>
      <w:proofErr w:type="spellEnd"/>
      <w:r>
        <w:t xml:space="preserve"> / </w:t>
      </w:r>
      <w:proofErr w:type="spellStart"/>
      <w:r>
        <w:t>sampt</w:t>
      </w:r>
      <w:proofErr w:type="spellEnd"/>
      <w:r>
        <w:t xml:space="preserve"> allen an- und </w:t>
      </w:r>
      <w:proofErr w:type="spellStart"/>
      <w:r>
        <w:t>zuverwandten</w:t>
      </w:r>
      <w:proofErr w:type="spellEnd"/>
      <w:r>
        <w:t xml:space="preserve">: desgleichen Ihrer </w:t>
      </w:r>
      <w:proofErr w:type="spellStart"/>
      <w:r>
        <w:t>Königl</w:t>
      </w:r>
      <w:proofErr w:type="spellEnd"/>
      <w:r>
        <w:t xml:space="preserve">: </w:t>
      </w:r>
      <w:proofErr w:type="spellStart"/>
      <w:r>
        <w:t>Mayest</w:t>
      </w:r>
      <w:proofErr w:type="spellEnd"/>
      <w:r>
        <w:t xml:space="preserve">: Herrn Stadthalter in der Obern Churfürstlichen </w:t>
      </w:r>
      <w:proofErr w:type="spellStart"/>
      <w:r>
        <w:t>Pfaltz</w:t>
      </w:r>
      <w:proofErr w:type="spellEnd"/>
      <w:r>
        <w:t xml:space="preserve"> / Herrn Christian / Fürsten zu Anhalt / </w:t>
      </w:r>
      <w:proofErr w:type="spellStart"/>
      <w:r>
        <w:t>sampt</w:t>
      </w:r>
      <w:proofErr w:type="spellEnd"/>
      <w:r>
        <w:t xml:space="preserve"> Ihrer Fürstlichen </w:t>
      </w:r>
      <w:proofErr w:type="spellStart"/>
      <w:r>
        <w:t>Gn</w:t>
      </w:r>
      <w:proofErr w:type="spellEnd"/>
      <w:r>
        <w:t xml:space="preserve">: geliebten Gemahlin / Junger </w:t>
      </w:r>
      <w:proofErr w:type="spellStart"/>
      <w:r>
        <w:t>Herrschafft</w:t>
      </w:r>
      <w:proofErr w:type="spellEnd"/>
      <w:r>
        <w:t xml:space="preserve"> und </w:t>
      </w:r>
      <w:proofErr w:type="spellStart"/>
      <w:r>
        <w:t>Fräwlin</w:t>
      </w:r>
      <w:proofErr w:type="spellEnd"/>
      <w:r>
        <w:t xml:space="preserve">. Erhöre / o Gott / den König / wann er dich </w:t>
      </w:r>
      <w:proofErr w:type="spellStart"/>
      <w:r>
        <w:t>anruffet</w:t>
      </w:r>
      <w:proofErr w:type="spellEnd"/>
      <w:r>
        <w:t xml:space="preserve">: Behüte ihn als deinen </w:t>
      </w:r>
      <w:proofErr w:type="spellStart"/>
      <w:r>
        <w:t>Augapffel</w:t>
      </w:r>
      <w:proofErr w:type="spellEnd"/>
      <w:r>
        <w:t xml:space="preserve">: Erhöhe ihn nach deinem </w:t>
      </w:r>
      <w:proofErr w:type="spellStart"/>
      <w:r>
        <w:t>wolgefallen</w:t>
      </w:r>
      <w:proofErr w:type="spellEnd"/>
      <w:r>
        <w:t xml:space="preserve">: </w:t>
      </w:r>
      <w:proofErr w:type="spellStart"/>
      <w:r>
        <w:t>Hilff</w:t>
      </w:r>
      <w:proofErr w:type="spellEnd"/>
      <w:r>
        <w:t xml:space="preserve"> ihm aus deinem </w:t>
      </w:r>
      <w:proofErr w:type="spellStart"/>
      <w:r>
        <w:t>Heiligthumb</w:t>
      </w:r>
      <w:proofErr w:type="spellEnd"/>
      <w:r>
        <w:t xml:space="preserve">: </w:t>
      </w:r>
      <w:proofErr w:type="spellStart"/>
      <w:r>
        <w:t>Gedencke</w:t>
      </w:r>
      <w:proofErr w:type="spellEnd"/>
      <w:r>
        <w:t xml:space="preserve"> an alle seine </w:t>
      </w:r>
      <w:proofErr w:type="spellStart"/>
      <w:r>
        <w:t>opffer</w:t>
      </w:r>
      <w:proofErr w:type="spellEnd"/>
      <w:r>
        <w:t xml:space="preserve">: Erfülle alle seine </w:t>
      </w:r>
      <w:proofErr w:type="spellStart"/>
      <w:r>
        <w:t>anschläge</w:t>
      </w:r>
      <w:proofErr w:type="spellEnd"/>
      <w:r>
        <w:t xml:space="preserve"> und begehren. Gib allen </w:t>
      </w:r>
      <w:proofErr w:type="spellStart"/>
      <w:r>
        <w:t>Underthanen</w:t>
      </w:r>
      <w:proofErr w:type="spellEnd"/>
      <w:r>
        <w:t xml:space="preserve"> ein williges / gehorsames / ehrerbietendes </w:t>
      </w:r>
      <w:proofErr w:type="spellStart"/>
      <w:r>
        <w:t>hertz</w:t>
      </w:r>
      <w:proofErr w:type="spellEnd"/>
      <w:r>
        <w:t xml:space="preserve"> gegen ihren König: damit </w:t>
      </w:r>
      <w:proofErr w:type="spellStart"/>
      <w:r>
        <w:t>under</w:t>
      </w:r>
      <w:proofErr w:type="spellEnd"/>
      <w:r>
        <w:t xml:space="preserve"> Ihrer </w:t>
      </w:r>
      <w:proofErr w:type="spellStart"/>
      <w:r>
        <w:t>Königl</w:t>
      </w:r>
      <w:proofErr w:type="spellEnd"/>
      <w:r>
        <w:t xml:space="preserve">: </w:t>
      </w:r>
      <w:proofErr w:type="spellStart"/>
      <w:r>
        <w:t>Mayest</w:t>
      </w:r>
      <w:proofErr w:type="spellEnd"/>
      <w:r>
        <w:t xml:space="preserve">: </w:t>
      </w:r>
      <w:proofErr w:type="spellStart"/>
      <w:r>
        <w:t>regierung</w:t>
      </w:r>
      <w:proofErr w:type="spellEnd"/>
      <w:r>
        <w:t xml:space="preserve"> alles glücklich daher gehe / die gottlosen </w:t>
      </w:r>
      <w:proofErr w:type="spellStart"/>
      <w:r>
        <w:t>verwelcken</w:t>
      </w:r>
      <w:proofErr w:type="spellEnd"/>
      <w:r>
        <w:t xml:space="preserve"> / die frommen grünen und blühen / und deren je länger je mehr werden / die dich und deinen Sohn Jesum Christum recht erkennen / und deinen </w:t>
      </w:r>
      <w:proofErr w:type="spellStart"/>
      <w:r>
        <w:t>werthen</w:t>
      </w:r>
      <w:proofErr w:type="spellEnd"/>
      <w:r>
        <w:t xml:space="preserve"> Namen preisen. Laß dir in </w:t>
      </w:r>
      <w:proofErr w:type="spellStart"/>
      <w:r>
        <w:t>gnaden</w:t>
      </w:r>
      <w:proofErr w:type="spellEnd"/>
      <w:r>
        <w:t xml:space="preserve"> befohlen seyn alle die / welche in Böhmen / Mähren / </w:t>
      </w:r>
      <w:proofErr w:type="spellStart"/>
      <w:r>
        <w:t>Oesterreich</w:t>
      </w:r>
      <w:proofErr w:type="spellEnd"/>
      <w:r>
        <w:t xml:space="preserve"> und anderswo / von den grimmigen feinden deines Worts / mit </w:t>
      </w:r>
      <w:proofErr w:type="spellStart"/>
      <w:r>
        <w:t>fewr</w:t>
      </w:r>
      <w:proofErr w:type="spellEnd"/>
      <w:r>
        <w:t xml:space="preserve"> und </w:t>
      </w:r>
      <w:proofErr w:type="spellStart"/>
      <w:r>
        <w:t>schwerd</w:t>
      </w:r>
      <w:proofErr w:type="spellEnd"/>
      <w:r>
        <w:t xml:space="preserve"> verfolget werden: Stehe ihnen bey mit deinem mächtigen arm: </w:t>
      </w:r>
      <w:proofErr w:type="spellStart"/>
      <w:r>
        <w:t>Stürtze</w:t>
      </w:r>
      <w:proofErr w:type="spellEnd"/>
      <w:r>
        <w:t xml:space="preserve"> darnieder die Rosse und Wagen der Feinde / auf daß sie erkennen / daß du HERR / deines </w:t>
      </w:r>
      <w:proofErr w:type="spellStart"/>
      <w:r>
        <w:t>Volcks</w:t>
      </w:r>
      <w:proofErr w:type="spellEnd"/>
      <w:r>
        <w:t xml:space="preserve"> schirm und </w:t>
      </w:r>
      <w:proofErr w:type="spellStart"/>
      <w:r>
        <w:t>schutz</w:t>
      </w:r>
      <w:proofErr w:type="spellEnd"/>
      <w:r>
        <w:t xml:space="preserve"> </w:t>
      </w:r>
      <w:proofErr w:type="spellStart"/>
      <w:r>
        <w:t>seyst</w:t>
      </w:r>
      <w:proofErr w:type="spellEnd"/>
      <w:r>
        <w:t xml:space="preserve">. </w:t>
      </w:r>
      <w:proofErr w:type="spellStart"/>
      <w:r>
        <w:t>Nimb</w:t>
      </w:r>
      <w:proofErr w:type="spellEnd"/>
      <w:r>
        <w:t xml:space="preserve"> dich an / aller angefochtenen / </w:t>
      </w:r>
      <w:proofErr w:type="spellStart"/>
      <w:r>
        <w:t>krancken</w:t>
      </w:r>
      <w:proofErr w:type="spellEnd"/>
      <w:r>
        <w:t xml:space="preserve"> / und bekümmerten </w:t>
      </w:r>
      <w:proofErr w:type="spellStart"/>
      <w:r>
        <w:t>hertzen</w:t>
      </w:r>
      <w:proofErr w:type="spellEnd"/>
      <w:r>
        <w:t xml:space="preserve"> / und sende ihnen und uns deinen frieden / durch Jesum Christum deinen Sohn: welcher uns hat befohlen / in seinem </w:t>
      </w:r>
      <w:proofErr w:type="spellStart"/>
      <w:r>
        <w:t>namen</w:t>
      </w:r>
      <w:proofErr w:type="spellEnd"/>
      <w:r>
        <w:t xml:space="preserve"> dich ferner also </w:t>
      </w:r>
      <w:proofErr w:type="spellStart"/>
      <w:r>
        <w:t>anzuruffen</w:t>
      </w:r>
      <w:proofErr w:type="spellEnd"/>
      <w:r>
        <w:t xml:space="preserve">: </w:t>
      </w:r>
    </w:p>
    <w:p w14:paraId="3221E564" w14:textId="77777777" w:rsidR="00453595" w:rsidRDefault="00453595" w:rsidP="00453595">
      <w:pPr>
        <w:pStyle w:val="StandardWeb"/>
      </w:pPr>
      <w:r>
        <w:t xml:space="preserve">Unser Vatter / etc. </w:t>
      </w:r>
    </w:p>
    <w:p w14:paraId="47EDE8C9" w14:textId="77777777" w:rsidR="00453595" w:rsidRDefault="00453595" w:rsidP="00453595">
      <w:pPr>
        <w:pStyle w:val="berschrift1"/>
        <w:rPr>
          <w:sz w:val="48"/>
        </w:rPr>
      </w:pPr>
      <w:r>
        <w:t xml:space="preserve">Evangelische </w:t>
      </w:r>
      <w:proofErr w:type="spellStart"/>
      <w:r>
        <w:t>JubelJahrs</w:t>
      </w:r>
      <w:proofErr w:type="spellEnd"/>
      <w:r>
        <w:t xml:space="preserve"> Predigt:</w:t>
      </w:r>
    </w:p>
    <w:p w14:paraId="0D08516C" w14:textId="77777777" w:rsidR="00453595" w:rsidRDefault="00453595" w:rsidP="00453595">
      <w:pPr>
        <w:pStyle w:val="StandardWeb"/>
      </w:pPr>
      <w:r>
        <w:t xml:space="preserve">Zu Heidelberg den 2. </w:t>
      </w:r>
      <w:proofErr w:type="spellStart"/>
      <w:r>
        <w:t>Novembris</w:t>
      </w:r>
      <w:proofErr w:type="spellEnd"/>
      <w:r>
        <w:t xml:space="preserve"> anno 1617. in der </w:t>
      </w:r>
      <w:proofErr w:type="spellStart"/>
      <w:r>
        <w:t>kirchen</w:t>
      </w:r>
      <w:proofErr w:type="spellEnd"/>
      <w:r>
        <w:t xml:space="preserve"> zum H. Geist gehalten / </w:t>
      </w:r>
    </w:p>
    <w:p w14:paraId="13284D04" w14:textId="77777777" w:rsidR="00453595" w:rsidRDefault="00453595" w:rsidP="00453595">
      <w:pPr>
        <w:pStyle w:val="StandardWeb"/>
      </w:pPr>
      <w:r>
        <w:t xml:space="preserve">Durch Abraham Schultetum. </w:t>
      </w:r>
    </w:p>
    <w:p w14:paraId="0C1F4F73" w14:textId="77777777" w:rsidR="00453595" w:rsidRDefault="00453595" w:rsidP="00453595">
      <w:pPr>
        <w:pStyle w:val="StandardWeb"/>
      </w:pPr>
      <w:r>
        <w:t xml:space="preserve">Gedruckt zu </w:t>
      </w:r>
      <w:proofErr w:type="spellStart"/>
      <w:r>
        <w:t>Heydelberg</w:t>
      </w:r>
      <w:proofErr w:type="spellEnd"/>
      <w:r>
        <w:t xml:space="preserve"> / Bey Johan </w:t>
      </w:r>
      <w:proofErr w:type="spellStart"/>
      <w:r>
        <w:t>Lancellot</w:t>
      </w:r>
      <w:proofErr w:type="spellEnd"/>
      <w:r>
        <w:t xml:space="preserve"> / </w:t>
      </w:r>
      <w:proofErr w:type="spellStart"/>
      <w:r>
        <w:t>Universitet</w:t>
      </w:r>
      <w:proofErr w:type="spellEnd"/>
      <w:r>
        <w:t xml:space="preserve"> Buchtrucker. </w:t>
      </w:r>
    </w:p>
    <w:p w14:paraId="28379CB6" w14:textId="77777777" w:rsidR="00453595" w:rsidRDefault="00453595" w:rsidP="00453595">
      <w:pPr>
        <w:pStyle w:val="StandardWeb"/>
      </w:pPr>
      <w:r>
        <w:t xml:space="preserve">Der </w:t>
      </w:r>
      <w:proofErr w:type="spellStart"/>
      <w:r>
        <w:t>Durchleuchtigsten</w:t>
      </w:r>
      <w:proofErr w:type="spellEnd"/>
      <w:r>
        <w:t xml:space="preserve"> / </w:t>
      </w:r>
      <w:proofErr w:type="spellStart"/>
      <w:r>
        <w:t>Hochgebornen</w:t>
      </w:r>
      <w:proofErr w:type="spellEnd"/>
      <w:r>
        <w:t xml:space="preserve"> </w:t>
      </w:r>
      <w:proofErr w:type="spellStart"/>
      <w:r>
        <w:t>fürstinnen</w:t>
      </w:r>
      <w:proofErr w:type="spellEnd"/>
      <w:r>
        <w:t xml:space="preserve"> und </w:t>
      </w:r>
      <w:proofErr w:type="spellStart"/>
      <w:r>
        <w:t>Frawen</w:t>
      </w:r>
      <w:proofErr w:type="spellEnd"/>
      <w:r>
        <w:t xml:space="preserve"> / </w:t>
      </w:r>
    </w:p>
    <w:p w14:paraId="7883B2DA" w14:textId="77777777" w:rsidR="00453595" w:rsidRDefault="00453595" w:rsidP="00453595">
      <w:pPr>
        <w:pStyle w:val="StandardWeb"/>
      </w:pPr>
      <w:proofErr w:type="spellStart"/>
      <w:r>
        <w:t>Frawen</w:t>
      </w:r>
      <w:proofErr w:type="spellEnd"/>
      <w:r>
        <w:t xml:space="preserve"> </w:t>
      </w:r>
      <w:proofErr w:type="spellStart"/>
      <w:r>
        <w:t>Loysa</w:t>
      </w:r>
      <w:proofErr w:type="spellEnd"/>
      <w:r>
        <w:t xml:space="preserve"> Juliana / </w:t>
      </w:r>
      <w:proofErr w:type="spellStart"/>
      <w:r>
        <w:t>gebornen</w:t>
      </w:r>
      <w:proofErr w:type="spellEnd"/>
      <w:r>
        <w:t xml:space="preserve"> </w:t>
      </w:r>
      <w:proofErr w:type="spellStart"/>
      <w:r>
        <w:t>Princessin</w:t>
      </w:r>
      <w:proofErr w:type="spellEnd"/>
      <w:r>
        <w:t xml:space="preserve"> von </w:t>
      </w:r>
      <w:proofErr w:type="spellStart"/>
      <w:r>
        <w:t>Orangien</w:t>
      </w:r>
      <w:proofErr w:type="spellEnd"/>
      <w:r>
        <w:t xml:space="preserve"> / </w:t>
      </w:r>
      <w:proofErr w:type="spellStart"/>
      <w:r>
        <w:t>Grävin</w:t>
      </w:r>
      <w:proofErr w:type="spellEnd"/>
      <w:r>
        <w:t xml:space="preserve"> von </w:t>
      </w:r>
      <w:proofErr w:type="spellStart"/>
      <w:r>
        <w:t>Nassaw</w:t>
      </w:r>
      <w:proofErr w:type="spellEnd"/>
      <w:r>
        <w:t xml:space="preserve"> / etc. </w:t>
      </w:r>
      <w:proofErr w:type="spellStart"/>
      <w:r>
        <w:t>Pfaltzgrävin</w:t>
      </w:r>
      <w:proofErr w:type="spellEnd"/>
      <w:r>
        <w:t xml:space="preserve"> bey Rhein / deß </w:t>
      </w:r>
      <w:proofErr w:type="spellStart"/>
      <w:r>
        <w:t>Durchleuchtigsten</w:t>
      </w:r>
      <w:proofErr w:type="spellEnd"/>
      <w:r>
        <w:t xml:space="preserve"> / </w:t>
      </w:r>
      <w:proofErr w:type="spellStart"/>
      <w:r>
        <w:t>Hochgebornen</w:t>
      </w:r>
      <w:proofErr w:type="spellEnd"/>
      <w:r>
        <w:t xml:space="preserve"> Fürsten und Herren / Herren Friderichs deß </w:t>
      </w:r>
      <w:proofErr w:type="spellStart"/>
      <w:r>
        <w:t>vierdten</w:t>
      </w:r>
      <w:proofErr w:type="spellEnd"/>
      <w:r>
        <w:t xml:space="preserve"> / </w:t>
      </w:r>
      <w:proofErr w:type="spellStart"/>
      <w:r>
        <w:t>Pfaltzgraven</w:t>
      </w:r>
      <w:proofErr w:type="spellEnd"/>
      <w:r>
        <w:t xml:space="preserve"> Churfürsten / hochlöblichster </w:t>
      </w:r>
      <w:proofErr w:type="spellStart"/>
      <w:r>
        <w:t>gedechtnus</w:t>
      </w:r>
      <w:proofErr w:type="spellEnd"/>
      <w:r>
        <w:t xml:space="preserve"> / hinterlassener Wittib / meiner gnädigsten Fürstinnen und </w:t>
      </w:r>
      <w:proofErr w:type="spellStart"/>
      <w:r>
        <w:t>Frawen</w:t>
      </w:r>
      <w:proofErr w:type="spellEnd"/>
      <w:r>
        <w:t xml:space="preserve">. </w:t>
      </w:r>
    </w:p>
    <w:p w14:paraId="6F7152FF" w14:textId="77777777" w:rsidR="00453595" w:rsidRDefault="00453595" w:rsidP="00453595">
      <w:pPr>
        <w:pStyle w:val="StandardWeb"/>
      </w:pPr>
      <w:r>
        <w:t xml:space="preserve">Gnad und </w:t>
      </w:r>
      <w:proofErr w:type="spellStart"/>
      <w:r>
        <w:t>fried</w:t>
      </w:r>
      <w:proofErr w:type="spellEnd"/>
      <w:r>
        <w:t xml:space="preserve"> in Christo Jesu / unserm </w:t>
      </w:r>
      <w:proofErr w:type="spellStart"/>
      <w:r>
        <w:t>HErrn</w:t>
      </w:r>
      <w:proofErr w:type="spellEnd"/>
      <w:r>
        <w:t xml:space="preserve"> und Heyland. </w:t>
      </w:r>
    </w:p>
    <w:p w14:paraId="6989FFF0" w14:textId="77777777" w:rsidR="00453595" w:rsidRDefault="00453595" w:rsidP="00453595">
      <w:pPr>
        <w:pStyle w:val="StandardWeb"/>
      </w:pPr>
      <w:proofErr w:type="spellStart"/>
      <w:r>
        <w:t>Durchleuchtigste</w:t>
      </w:r>
      <w:proofErr w:type="spellEnd"/>
      <w:r>
        <w:t xml:space="preserve"> / </w:t>
      </w:r>
      <w:proofErr w:type="spellStart"/>
      <w:r>
        <w:t>Hochgebohrne</w:t>
      </w:r>
      <w:proofErr w:type="spellEnd"/>
      <w:r>
        <w:t xml:space="preserve"> / Gnädigste </w:t>
      </w:r>
      <w:proofErr w:type="spellStart"/>
      <w:r>
        <w:t>Churfürstinne</w:t>
      </w:r>
      <w:proofErr w:type="spellEnd"/>
      <w:r>
        <w:t xml:space="preserve"> und </w:t>
      </w:r>
      <w:proofErr w:type="spellStart"/>
      <w:r>
        <w:t>Fraw</w:t>
      </w:r>
      <w:proofErr w:type="spellEnd"/>
      <w:r>
        <w:t xml:space="preserve">. </w:t>
      </w:r>
    </w:p>
    <w:p w14:paraId="6E2C8B67" w14:textId="77777777" w:rsidR="00453595" w:rsidRDefault="00453595" w:rsidP="00453595">
      <w:pPr>
        <w:pStyle w:val="StandardWeb"/>
      </w:pPr>
      <w:proofErr w:type="spellStart"/>
      <w:r>
        <w:lastRenderedPageBreak/>
        <w:t>Duppel</w:t>
      </w:r>
      <w:proofErr w:type="spellEnd"/>
      <w:r>
        <w:t xml:space="preserve"> </w:t>
      </w:r>
      <w:proofErr w:type="spellStart"/>
      <w:r>
        <w:t>ursach</w:t>
      </w:r>
      <w:proofErr w:type="spellEnd"/>
      <w:r>
        <w:t xml:space="preserve"> habe ich </w:t>
      </w:r>
      <w:proofErr w:type="spellStart"/>
      <w:r>
        <w:t>E.C.G</w:t>
      </w:r>
      <w:proofErr w:type="spellEnd"/>
      <w:r>
        <w:t xml:space="preserve">. bey </w:t>
      </w:r>
      <w:proofErr w:type="spellStart"/>
      <w:r>
        <w:t>deroselben</w:t>
      </w:r>
      <w:proofErr w:type="spellEnd"/>
      <w:r>
        <w:t xml:space="preserve"> glücklichen </w:t>
      </w:r>
      <w:proofErr w:type="spellStart"/>
      <w:r>
        <w:t>ankunnft</w:t>
      </w:r>
      <w:proofErr w:type="spellEnd"/>
      <w:r>
        <w:t xml:space="preserve"> / diese Jubeljahrs predigt zu </w:t>
      </w:r>
      <w:proofErr w:type="spellStart"/>
      <w:r>
        <w:t>dediciren</w:t>
      </w:r>
      <w:proofErr w:type="spellEnd"/>
      <w:r>
        <w:t xml:space="preserve">. Dann einmal zweifelt mir </w:t>
      </w:r>
      <w:proofErr w:type="spellStart"/>
      <w:r>
        <w:t>gantz</w:t>
      </w:r>
      <w:proofErr w:type="spellEnd"/>
      <w:r>
        <w:t xml:space="preserve"> und gar nicht / </w:t>
      </w:r>
      <w:proofErr w:type="spellStart"/>
      <w:r>
        <w:t>E.C.G</w:t>
      </w:r>
      <w:proofErr w:type="spellEnd"/>
      <w:r>
        <w:t xml:space="preserve">. werde den 2. </w:t>
      </w:r>
      <w:proofErr w:type="spellStart"/>
      <w:r>
        <w:t>Novembris</w:t>
      </w:r>
      <w:proofErr w:type="spellEnd"/>
      <w:r>
        <w:t xml:space="preserve"> mir ihrem sinn / </w:t>
      </w:r>
      <w:proofErr w:type="spellStart"/>
      <w:r>
        <w:t>hertz</w:t>
      </w:r>
      <w:proofErr w:type="spellEnd"/>
      <w:r>
        <w:t xml:space="preserve"> und </w:t>
      </w:r>
      <w:proofErr w:type="spellStart"/>
      <w:r>
        <w:t>gedancken</w:t>
      </w:r>
      <w:proofErr w:type="spellEnd"/>
      <w:r>
        <w:t xml:space="preserve"> bey uns gewesen seyn / und werde neben uns und viel </w:t>
      </w:r>
      <w:proofErr w:type="spellStart"/>
      <w:r>
        <w:t>tausent</w:t>
      </w:r>
      <w:proofErr w:type="spellEnd"/>
      <w:r>
        <w:t xml:space="preserve"> und aber </w:t>
      </w:r>
      <w:proofErr w:type="spellStart"/>
      <w:r>
        <w:t>tausent</w:t>
      </w:r>
      <w:proofErr w:type="spellEnd"/>
      <w:r>
        <w:t xml:space="preserve"> </w:t>
      </w:r>
      <w:proofErr w:type="spellStart"/>
      <w:r>
        <w:t>Christglaubigen</w:t>
      </w:r>
      <w:proofErr w:type="spellEnd"/>
      <w:r>
        <w:t xml:space="preserve"> </w:t>
      </w:r>
      <w:proofErr w:type="spellStart"/>
      <w:r>
        <w:t>menschen</w:t>
      </w:r>
      <w:proofErr w:type="spellEnd"/>
      <w:r>
        <w:t xml:space="preserve"> dem lieben Gott </w:t>
      </w:r>
      <w:proofErr w:type="spellStart"/>
      <w:r>
        <w:t>gedancket</w:t>
      </w:r>
      <w:proofErr w:type="spellEnd"/>
      <w:r>
        <w:t xml:space="preserve"> haben / daß er uns </w:t>
      </w:r>
      <w:proofErr w:type="spellStart"/>
      <w:r>
        <w:t>auß</w:t>
      </w:r>
      <w:proofErr w:type="spellEnd"/>
      <w:r>
        <w:t xml:space="preserve"> den </w:t>
      </w:r>
      <w:proofErr w:type="spellStart"/>
      <w:r>
        <w:t>grewlichen</w:t>
      </w:r>
      <w:proofErr w:type="spellEnd"/>
      <w:r>
        <w:t xml:space="preserve"> </w:t>
      </w:r>
      <w:proofErr w:type="spellStart"/>
      <w:r>
        <w:t>finsternussen</w:t>
      </w:r>
      <w:proofErr w:type="spellEnd"/>
      <w:r>
        <w:t xml:space="preserve"> deß </w:t>
      </w:r>
      <w:proofErr w:type="spellStart"/>
      <w:r>
        <w:t>Bapstthumbs</w:t>
      </w:r>
      <w:proofErr w:type="spellEnd"/>
      <w:r>
        <w:t xml:space="preserve"> mit </w:t>
      </w:r>
      <w:proofErr w:type="spellStart"/>
      <w:r>
        <w:t>gewalt</w:t>
      </w:r>
      <w:proofErr w:type="spellEnd"/>
      <w:r>
        <w:t xml:space="preserve"> gerissen / und in das helle </w:t>
      </w:r>
      <w:proofErr w:type="spellStart"/>
      <w:r>
        <w:t>liecht</w:t>
      </w:r>
      <w:proofErr w:type="spellEnd"/>
      <w:r>
        <w:t xml:space="preserve"> deß </w:t>
      </w:r>
      <w:proofErr w:type="spellStart"/>
      <w:r>
        <w:t>Evangelions</w:t>
      </w:r>
      <w:proofErr w:type="spellEnd"/>
      <w:r>
        <w:t xml:space="preserve"> geführet hat. </w:t>
      </w:r>
      <w:proofErr w:type="spellStart"/>
      <w:r>
        <w:t>Unnd</w:t>
      </w:r>
      <w:proofErr w:type="spellEnd"/>
      <w:r>
        <w:t xml:space="preserve"> weil sich die </w:t>
      </w:r>
      <w:proofErr w:type="spellStart"/>
      <w:r>
        <w:t>glaubige</w:t>
      </w:r>
      <w:proofErr w:type="spellEnd"/>
      <w:r>
        <w:t xml:space="preserve"> Christen in der </w:t>
      </w:r>
      <w:proofErr w:type="spellStart"/>
      <w:r>
        <w:t>stadt</w:t>
      </w:r>
      <w:proofErr w:type="spellEnd"/>
      <w:r>
        <w:t xml:space="preserve"> </w:t>
      </w:r>
      <w:proofErr w:type="spellStart"/>
      <w:r>
        <w:t>Heydelberg</w:t>
      </w:r>
      <w:proofErr w:type="spellEnd"/>
      <w:r>
        <w:t xml:space="preserve"> mit </w:t>
      </w:r>
      <w:proofErr w:type="spellStart"/>
      <w:r>
        <w:t>besonderm</w:t>
      </w:r>
      <w:proofErr w:type="spellEnd"/>
      <w:r>
        <w:t xml:space="preserve"> </w:t>
      </w:r>
      <w:proofErr w:type="spellStart"/>
      <w:r>
        <w:t>eyffer</w:t>
      </w:r>
      <w:proofErr w:type="spellEnd"/>
      <w:r>
        <w:t xml:space="preserve"> in </w:t>
      </w:r>
      <w:proofErr w:type="spellStart"/>
      <w:r>
        <w:t>grosser</w:t>
      </w:r>
      <w:proofErr w:type="spellEnd"/>
      <w:r>
        <w:t xml:space="preserve"> </w:t>
      </w:r>
      <w:proofErr w:type="spellStart"/>
      <w:r>
        <w:t>anzahl</w:t>
      </w:r>
      <w:proofErr w:type="spellEnd"/>
      <w:r>
        <w:t xml:space="preserve"> bey der predigt Göttliches </w:t>
      </w:r>
      <w:proofErr w:type="spellStart"/>
      <w:r>
        <w:t>worts</w:t>
      </w:r>
      <w:proofErr w:type="spellEnd"/>
      <w:r>
        <w:t xml:space="preserve"> / </w:t>
      </w:r>
      <w:proofErr w:type="spellStart"/>
      <w:r>
        <w:t>anruffung</w:t>
      </w:r>
      <w:proofErr w:type="spellEnd"/>
      <w:r>
        <w:t xml:space="preserve"> seines </w:t>
      </w:r>
      <w:proofErr w:type="spellStart"/>
      <w:r>
        <w:t>werthen</w:t>
      </w:r>
      <w:proofErr w:type="spellEnd"/>
      <w:r>
        <w:t xml:space="preserve"> </w:t>
      </w:r>
      <w:proofErr w:type="spellStart"/>
      <w:r>
        <w:t>nahmens</w:t>
      </w:r>
      <w:proofErr w:type="spellEnd"/>
      <w:r>
        <w:t xml:space="preserve"> / und dann dem gebrauch deß H. Abendmals haben finden lassen / werden </w:t>
      </w:r>
      <w:proofErr w:type="spellStart"/>
      <w:r>
        <w:t>E.C.G</w:t>
      </w:r>
      <w:proofErr w:type="spellEnd"/>
      <w:r>
        <w:t xml:space="preserve">. </w:t>
      </w:r>
      <w:proofErr w:type="spellStart"/>
      <w:r>
        <w:t>zweifels</w:t>
      </w:r>
      <w:proofErr w:type="spellEnd"/>
      <w:r>
        <w:t xml:space="preserve"> </w:t>
      </w:r>
      <w:proofErr w:type="spellStart"/>
      <w:r>
        <w:t>ohn</w:t>
      </w:r>
      <w:proofErr w:type="spellEnd"/>
      <w:r>
        <w:t xml:space="preserve"> gern wissen wollen / wie man </w:t>
      </w:r>
      <w:proofErr w:type="spellStart"/>
      <w:r>
        <w:t>alhie</w:t>
      </w:r>
      <w:proofErr w:type="spellEnd"/>
      <w:r>
        <w:t xml:space="preserve"> </w:t>
      </w:r>
      <w:proofErr w:type="spellStart"/>
      <w:r>
        <w:t>diß</w:t>
      </w:r>
      <w:proofErr w:type="spellEnd"/>
      <w:r>
        <w:t xml:space="preserve"> Jubelfest </w:t>
      </w:r>
      <w:proofErr w:type="spellStart"/>
      <w:r>
        <w:t>gefeyret</w:t>
      </w:r>
      <w:proofErr w:type="spellEnd"/>
      <w:r>
        <w:t xml:space="preserve"> / </w:t>
      </w:r>
      <w:proofErr w:type="spellStart"/>
      <w:r>
        <w:t>unn</w:t>
      </w:r>
      <w:proofErr w:type="spellEnd"/>
      <w:r>
        <w:t xml:space="preserve"> was man </w:t>
      </w:r>
      <w:proofErr w:type="spellStart"/>
      <w:r>
        <w:t>alls</w:t>
      </w:r>
      <w:proofErr w:type="spellEnd"/>
      <w:r>
        <w:t xml:space="preserve"> für </w:t>
      </w:r>
      <w:proofErr w:type="spellStart"/>
      <w:r>
        <w:t>thaten</w:t>
      </w:r>
      <w:proofErr w:type="spellEnd"/>
      <w:r>
        <w:t xml:space="preserve"> </w:t>
      </w:r>
      <w:proofErr w:type="spellStart"/>
      <w:r>
        <w:t>gottes</w:t>
      </w:r>
      <w:proofErr w:type="spellEnd"/>
      <w:r>
        <w:t xml:space="preserve"> hervor gezogen / und den </w:t>
      </w:r>
      <w:proofErr w:type="spellStart"/>
      <w:r>
        <w:t>Christglaubigen</w:t>
      </w:r>
      <w:proofErr w:type="spellEnd"/>
      <w:r>
        <w:t xml:space="preserve"> </w:t>
      </w:r>
      <w:proofErr w:type="spellStart"/>
      <w:r>
        <w:t>zuhörern</w:t>
      </w:r>
      <w:proofErr w:type="spellEnd"/>
      <w:r>
        <w:t xml:space="preserve"> eingebildet / </w:t>
      </w:r>
      <w:proofErr w:type="spellStart"/>
      <w:r>
        <w:t>umb</w:t>
      </w:r>
      <w:proofErr w:type="spellEnd"/>
      <w:r>
        <w:t xml:space="preserve"> welcher willen der Allerhöchste von ihnen in diesem und dem ewigen Jubeljahr solle gelobt und gepriesen werden. Welches alles dann in dieser predigt / </w:t>
      </w:r>
      <w:proofErr w:type="spellStart"/>
      <w:r>
        <w:t>unnd</w:t>
      </w:r>
      <w:proofErr w:type="spellEnd"/>
      <w:r>
        <w:t xml:space="preserve"> </w:t>
      </w:r>
      <w:proofErr w:type="spellStart"/>
      <w:r>
        <w:t>beygefügter</w:t>
      </w:r>
      <w:proofErr w:type="spellEnd"/>
      <w:r>
        <w:t xml:space="preserve"> </w:t>
      </w:r>
      <w:proofErr w:type="spellStart"/>
      <w:r>
        <w:t>dancksagung</w:t>
      </w:r>
      <w:proofErr w:type="spellEnd"/>
      <w:r>
        <w:t xml:space="preserve"> zu finden. </w:t>
      </w:r>
    </w:p>
    <w:p w14:paraId="3DECD9DE" w14:textId="77777777" w:rsidR="00453595" w:rsidRDefault="00453595" w:rsidP="00453595">
      <w:pPr>
        <w:pStyle w:val="StandardWeb"/>
      </w:pPr>
      <w:r>
        <w:t xml:space="preserve">Zu dem so hat Gott der </w:t>
      </w:r>
      <w:proofErr w:type="spellStart"/>
      <w:r>
        <w:t>HErr</w:t>
      </w:r>
      <w:proofErr w:type="spellEnd"/>
      <w:r>
        <w:t xml:space="preserve"> mit </w:t>
      </w:r>
      <w:proofErr w:type="spellStart"/>
      <w:r>
        <w:t>E.C.G</w:t>
      </w:r>
      <w:proofErr w:type="spellEnd"/>
      <w:r>
        <w:t xml:space="preserve">. dieses </w:t>
      </w:r>
      <w:proofErr w:type="spellStart"/>
      <w:r>
        <w:t>jahr</w:t>
      </w:r>
      <w:proofErr w:type="spellEnd"/>
      <w:r>
        <w:t xml:space="preserve"> ein </w:t>
      </w:r>
      <w:proofErr w:type="spellStart"/>
      <w:r>
        <w:t>besonder</w:t>
      </w:r>
      <w:proofErr w:type="spellEnd"/>
      <w:r>
        <w:t xml:space="preserve"> Jubelfest </w:t>
      </w:r>
      <w:proofErr w:type="spellStart"/>
      <w:r>
        <w:t>gefeyret</w:t>
      </w:r>
      <w:proofErr w:type="spellEnd"/>
      <w:r>
        <w:t xml:space="preserve"> / in </w:t>
      </w:r>
      <w:proofErr w:type="spellStart"/>
      <w:r>
        <w:t>deme</w:t>
      </w:r>
      <w:proofErr w:type="spellEnd"/>
      <w:r>
        <w:t xml:space="preserve"> durch desselbigen </w:t>
      </w:r>
      <w:proofErr w:type="spellStart"/>
      <w:r>
        <w:t>wunderbahre</w:t>
      </w:r>
      <w:proofErr w:type="spellEnd"/>
      <w:r>
        <w:t xml:space="preserve"> </w:t>
      </w:r>
      <w:proofErr w:type="spellStart"/>
      <w:r>
        <w:t>güte</w:t>
      </w:r>
      <w:proofErr w:type="spellEnd"/>
      <w:r>
        <w:t xml:space="preserve"> </w:t>
      </w:r>
      <w:proofErr w:type="spellStart"/>
      <w:r>
        <w:t>E.C.G</w:t>
      </w:r>
      <w:proofErr w:type="spellEnd"/>
      <w:r>
        <w:t xml:space="preserve">. innerhalb wenig Monat in </w:t>
      </w:r>
      <w:proofErr w:type="spellStart"/>
      <w:r>
        <w:t>zweyen</w:t>
      </w:r>
      <w:proofErr w:type="spellEnd"/>
      <w:r>
        <w:t xml:space="preserve"> hochlöblichen Chur: und Fürstlichen </w:t>
      </w:r>
      <w:proofErr w:type="spellStart"/>
      <w:r>
        <w:t>häusern</w:t>
      </w:r>
      <w:proofErr w:type="spellEnd"/>
      <w:r>
        <w:t xml:space="preserve"> / </w:t>
      </w:r>
      <w:proofErr w:type="spellStart"/>
      <w:r>
        <w:t>Brandeburg</w:t>
      </w:r>
      <w:proofErr w:type="spellEnd"/>
      <w:r>
        <w:t xml:space="preserve"> und </w:t>
      </w:r>
      <w:proofErr w:type="spellStart"/>
      <w:r>
        <w:t>Zweybrück</w:t>
      </w:r>
      <w:proofErr w:type="spellEnd"/>
      <w:r>
        <w:t xml:space="preserve"> zwey Fürstliche </w:t>
      </w:r>
      <w:proofErr w:type="spellStart"/>
      <w:r>
        <w:t>Encklein</w:t>
      </w:r>
      <w:proofErr w:type="spellEnd"/>
      <w:r>
        <w:t xml:space="preserve"> </w:t>
      </w:r>
      <w:proofErr w:type="spellStart"/>
      <w:r>
        <w:t>uberkommen</w:t>
      </w:r>
      <w:proofErr w:type="spellEnd"/>
      <w:r>
        <w:t xml:space="preserve"> / und deß </w:t>
      </w:r>
      <w:proofErr w:type="spellStart"/>
      <w:r>
        <w:t>drittten</w:t>
      </w:r>
      <w:proofErr w:type="spellEnd"/>
      <w:r>
        <w:t xml:space="preserve"> in dem </w:t>
      </w:r>
      <w:proofErr w:type="spellStart"/>
      <w:r>
        <w:t>Churhauß</w:t>
      </w:r>
      <w:proofErr w:type="spellEnd"/>
      <w:r>
        <w:t xml:space="preserve"> </w:t>
      </w:r>
      <w:proofErr w:type="spellStart"/>
      <w:r>
        <w:t>Pfaltz</w:t>
      </w:r>
      <w:proofErr w:type="spellEnd"/>
      <w:r>
        <w:t xml:space="preserve"> in </w:t>
      </w:r>
      <w:proofErr w:type="spellStart"/>
      <w:r>
        <w:t>kurtzem</w:t>
      </w:r>
      <w:proofErr w:type="spellEnd"/>
      <w:r>
        <w:t xml:space="preserve"> mit </w:t>
      </w:r>
      <w:proofErr w:type="spellStart"/>
      <w:r>
        <w:t>frewden</w:t>
      </w:r>
      <w:proofErr w:type="spellEnd"/>
      <w:r>
        <w:t xml:space="preserve"> gewärtig </w:t>
      </w:r>
      <w:proofErr w:type="spellStart"/>
      <w:r>
        <w:t>seynd</w:t>
      </w:r>
      <w:proofErr w:type="spellEnd"/>
      <w:r>
        <w:t xml:space="preserve">. Welche </w:t>
      </w:r>
      <w:proofErr w:type="spellStart"/>
      <w:r>
        <w:t>wolthaten</w:t>
      </w:r>
      <w:proofErr w:type="spellEnd"/>
      <w:r>
        <w:t xml:space="preserve"> / weil sie wenigen / </w:t>
      </w:r>
      <w:proofErr w:type="spellStart"/>
      <w:r>
        <w:t>unnd</w:t>
      </w:r>
      <w:proofErr w:type="spellEnd"/>
      <w:r>
        <w:t xml:space="preserve"> dazu selten </w:t>
      </w:r>
      <w:proofErr w:type="spellStart"/>
      <w:r>
        <w:t>gedeyen</w:t>
      </w:r>
      <w:proofErr w:type="spellEnd"/>
      <w:r>
        <w:t xml:space="preserve"> / </w:t>
      </w:r>
      <w:proofErr w:type="spellStart"/>
      <w:r>
        <w:t>dancken</w:t>
      </w:r>
      <w:proofErr w:type="spellEnd"/>
      <w:r>
        <w:t xml:space="preserve"> wir </w:t>
      </w:r>
      <w:proofErr w:type="spellStart"/>
      <w:r>
        <w:t>billich</w:t>
      </w:r>
      <w:proofErr w:type="spellEnd"/>
      <w:r>
        <w:t xml:space="preserve"> dem </w:t>
      </w:r>
      <w:proofErr w:type="spellStart"/>
      <w:r>
        <w:t>trewen</w:t>
      </w:r>
      <w:proofErr w:type="spellEnd"/>
      <w:r>
        <w:t xml:space="preserve"> Gott dafür / und preisen seine </w:t>
      </w:r>
      <w:proofErr w:type="spellStart"/>
      <w:r>
        <w:t>weißheit</w:t>
      </w:r>
      <w:proofErr w:type="spellEnd"/>
      <w:r>
        <w:t xml:space="preserve"> und </w:t>
      </w:r>
      <w:proofErr w:type="spellStart"/>
      <w:r>
        <w:t>güte</w:t>
      </w:r>
      <w:proofErr w:type="spellEnd"/>
      <w:r>
        <w:t xml:space="preserve"> / nach welcher er </w:t>
      </w:r>
      <w:proofErr w:type="spellStart"/>
      <w:r>
        <w:t>offtermal</w:t>
      </w:r>
      <w:proofErr w:type="spellEnd"/>
      <w:r>
        <w:t xml:space="preserve"> seine </w:t>
      </w:r>
      <w:proofErr w:type="spellStart"/>
      <w:r>
        <w:t>liebhaber</w:t>
      </w:r>
      <w:proofErr w:type="spellEnd"/>
      <w:r>
        <w:t xml:space="preserve"> zu der zeit / da sie es nicht gedacht </w:t>
      </w:r>
      <w:proofErr w:type="spellStart"/>
      <w:r>
        <w:t>hetten</w:t>
      </w:r>
      <w:proofErr w:type="spellEnd"/>
      <w:r>
        <w:t xml:space="preserve"> / mehr </w:t>
      </w:r>
      <w:proofErr w:type="spellStart"/>
      <w:r>
        <w:t>erfrewet</w:t>
      </w:r>
      <w:proofErr w:type="spellEnd"/>
      <w:r>
        <w:t xml:space="preserve"> / als er sie zuvor jemals betrübet hat. Denselben </w:t>
      </w:r>
      <w:proofErr w:type="spellStart"/>
      <w:r>
        <w:t>trewen</w:t>
      </w:r>
      <w:proofErr w:type="spellEnd"/>
      <w:r>
        <w:t xml:space="preserve"> Gott bitte ich von </w:t>
      </w:r>
      <w:proofErr w:type="spellStart"/>
      <w:r>
        <w:t>hertzen</w:t>
      </w:r>
      <w:proofErr w:type="spellEnd"/>
      <w:r>
        <w:t xml:space="preserve"> / er wolle </w:t>
      </w:r>
      <w:proofErr w:type="spellStart"/>
      <w:r>
        <w:t>E.C.G</w:t>
      </w:r>
      <w:proofErr w:type="spellEnd"/>
      <w:r>
        <w:t xml:space="preserve">. auch ins </w:t>
      </w:r>
      <w:proofErr w:type="spellStart"/>
      <w:r>
        <w:t>künfftige</w:t>
      </w:r>
      <w:proofErr w:type="spellEnd"/>
      <w:r>
        <w:t xml:space="preserve"> / </w:t>
      </w:r>
      <w:proofErr w:type="spellStart"/>
      <w:r>
        <w:t>sambt</w:t>
      </w:r>
      <w:proofErr w:type="spellEnd"/>
      <w:r>
        <w:t xml:space="preserve"> allen </w:t>
      </w:r>
      <w:proofErr w:type="spellStart"/>
      <w:r>
        <w:t>deroselbigen</w:t>
      </w:r>
      <w:proofErr w:type="spellEnd"/>
      <w:r>
        <w:t xml:space="preserve"> an und </w:t>
      </w:r>
      <w:proofErr w:type="spellStart"/>
      <w:r>
        <w:t>zuverwandten</w:t>
      </w:r>
      <w:proofErr w:type="spellEnd"/>
      <w:r>
        <w:t xml:space="preserve"> </w:t>
      </w:r>
      <w:proofErr w:type="spellStart"/>
      <w:r>
        <w:t>kindern</w:t>
      </w:r>
      <w:proofErr w:type="spellEnd"/>
      <w:r>
        <w:t xml:space="preserve"> und </w:t>
      </w:r>
      <w:proofErr w:type="spellStart"/>
      <w:r>
        <w:t>kindeskindern</w:t>
      </w:r>
      <w:proofErr w:type="spellEnd"/>
      <w:r>
        <w:t xml:space="preserve"> mit seiner reichen </w:t>
      </w:r>
      <w:proofErr w:type="spellStart"/>
      <w:r>
        <w:t>gnade</w:t>
      </w:r>
      <w:proofErr w:type="spellEnd"/>
      <w:r>
        <w:t xml:space="preserve"> je länger je mehr krönen / </w:t>
      </w:r>
      <w:proofErr w:type="spellStart"/>
      <w:r>
        <w:t>domit</w:t>
      </w:r>
      <w:proofErr w:type="spellEnd"/>
      <w:r>
        <w:t xml:space="preserve"> durch dieselbige </w:t>
      </w:r>
      <w:proofErr w:type="spellStart"/>
      <w:r>
        <w:t>sampt</w:t>
      </w:r>
      <w:proofErr w:type="spellEnd"/>
      <w:r>
        <w:t xml:space="preserve"> und sonders der </w:t>
      </w:r>
      <w:proofErr w:type="spellStart"/>
      <w:r>
        <w:t>Sathan</w:t>
      </w:r>
      <w:proofErr w:type="spellEnd"/>
      <w:r>
        <w:t xml:space="preserve"> betrübet / Christus und seine </w:t>
      </w:r>
      <w:proofErr w:type="spellStart"/>
      <w:r>
        <w:t>kirche</w:t>
      </w:r>
      <w:proofErr w:type="spellEnd"/>
      <w:r>
        <w:t xml:space="preserve"> </w:t>
      </w:r>
      <w:proofErr w:type="spellStart"/>
      <w:r>
        <w:t>erfrewet</w:t>
      </w:r>
      <w:proofErr w:type="spellEnd"/>
      <w:r>
        <w:t xml:space="preserve"> werde. </w:t>
      </w:r>
      <w:proofErr w:type="spellStart"/>
      <w:r>
        <w:t>Heydelberg</w:t>
      </w:r>
      <w:proofErr w:type="spellEnd"/>
      <w:r>
        <w:t xml:space="preserve"> / den II. </w:t>
      </w:r>
      <w:proofErr w:type="spellStart"/>
      <w:r>
        <w:t>Novembris</w:t>
      </w:r>
      <w:proofErr w:type="spellEnd"/>
      <w:r>
        <w:t xml:space="preserve"> / im </w:t>
      </w:r>
      <w:proofErr w:type="spellStart"/>
      <w:r>
        <w:t>jahr</w:t>
      </w:r>
      <w:proofErr w:type="spellEnd"/>
      <w:r>
        <w:t xml:space="preserve"> 1617. </w:t>
      </w:r>
    </w:p>
    <w:p w14:paraId="426EDF68" w14:textId="77777777" w:rsidR="00453595" w:rsidRDefault="00453595" w:rsidP="00453595">
      <w:pPr>
        <w:pStyle w:val="StandardWeb"/>
      </w:pPr>
      <w:r>
        <w:t xml:space="preserve">Der allmächtige Gott wolle seiner </w:t>
      </w:r>
      <w:proofErr w:type="spellStart"/>
      <w:r>
        <w:t>kirchen</w:t>
      </w:r>
      <w:proofErr w:type="spellEnd"/>
      <w:r>
        <w:t xml:space="preserve"> je länger je </w:t>
      </w:r>
      <w:proofErr w:type="spellStart"/>
      <w:r>
        <w:t>stärcker</w:t>
      </w:r>
      <w:proofErr w:type="spellEnd"/>
      <w:r>
        <w:t xml:space="preserve"> </w:t>
      </w:r>
      <w:proofErr w:type="spellStart"/>
      <w:r>
        <w:t>beywohnen</w:t>
      </w:r>
      <w:proofErr w:type="spellEnd"/>
      <w:r>
        <w:t xml:space="preserve"> / </w:t>
      </w:r>
      <w:proofErr w:type="spellStart"/>
      <w:r>
        <w:t>domit</w:t>
      </w:r>
      <w:proofErr w:type="spellEnd"/>
      <w:r>
        <w:t xml:space="preserve"> das reich des </w:t>
      </w:r>
      <w:proofErr w:type="spellStart"/>
      <w:r>
        <w:t>Sathans</w:t>
      </w:r>
      <w:proofErr w:type="spellEnd"/>
      <w:r>
        <w:t xml:space="preserve"> </w:t>
      </w:r>
      <w:proofErr w:type="spellStart"/>
      <w:r>
        <w:t>zerstöhret</w:t>
      </w:r>
      <w:proofErr w:type="spellEnd"/>
      <w:r>
        <w:t xml:space="preserve"> werde / das reich Jesu Christi aber seines </w:t>
      </w:r>
      <w:proofErr w:type="spellStart"/>
      <w:r>
        <w:t>sohns</w:t>
      </w:r>
      <w:proofErr w:type="spellEnd"/>
      <w:r>
        <w:t xml:space="preserve"> </w:t>
      </w:r>
      <w:proofErr w:type="spellStart"/>
      <w:r>
        <w:t>oberal</w:t>
      </w:r>
      <w:proofErr w:type="spellEnd"/>
      <w:r>
        <w:t xml:space="preserve"> grüne und blühe. Amen. </w:t>
      </w:r>
    </w:p>
    <w:p w14:paraId="327D76BE" w14:textId="77777777" w:rsidR="00453595" w:rsidRDefault="00453595" w:rsidP="00453595">
      <w:pPr>
        <w:pStyle w:val="StandardWeb"/>
      </w:pPr>
      <w:proofErr w:type="spellStart"/>
      <w:r>
        <w:t>E.C.G</w:t>
      </w:r>
      <w:proofErr w:type="spellEnd"/>
      <w:r>
        <w:t xml:space="preserve">. </w:t>
      </w:r>
      <w:proofErr w:type="spellStart"/>
      <w:r>
        <w:t>Unterthänigster</w:t>
      </w:r>
      <w:proofErr w:type="spellEnd"/>
      <w:r>
        <w:t xml:space="preserve"> Diener Abraham </w:t>
      </w:r>
      <w:proofErr w:type="spellStart"/>
      <w:r>
        <w:t>Schultetus</w:t>
      </w:r>
      <w:proofErr w:type="spellEnd"/>
      <w:r>
        <w:t xml:space="preserve">. </w:t>
      </w:r>
    </w:p>
    <w:p w14:paraId="12412853" w14:textId="77777777" w:rsidR="00453595" w:rsidRDefault="00453595" w:rsidP="00453595">
      <w:pPr>
        <w:pStyle w:val="StandardWeb"/>
      </w:pPr>
      <w:r>
        <w:t xml:space="preserve">Jubeljahrs Predigt: </w:t>
      </w:r>
    </w:p>
    <w:p w14:paraId="68B4AEB3" w14:textId="77777777" w:rsidR="00453595" w:rsidRDefault="00453595" w:rsidP="00453595">
      <w:pPr>
        <w:pStyle w:val="StandardWeb"/>
      </w:pPr>
      <w:r>
        <w:t xml:space="preserve">gehalten in der Stadtkirchen zum H. Geist / den 2. </w:t>
      </w:r>
      <w:proofErr w:type="spellStart"/>
      <w:r>
        <w:t>Novembris</w:t>
      </w:r>
      <w:proofErr w:type="spellEnd"/>
      <w:r>
        <w:t xml:space="preserve">. </w:t>
      </w:r>
    </w:p>
    <w:p w14:paraId="769EEBDB" w14:textId="77777777" w:rsidR="00453595" w:rsidRDefault="00453595" w:rsidP="00453595">
      <w:pPr>
        <w:pStyle w:val="berschrift2"/>
      </w:pPr>
      <w:r>
        <w:t>Eingang.</w:t>
      </w:r>
    </w:p>
    <w:p w14:paraId="49CB20CD" w14:textId="77777777" w:rsidR="00453595" w:rsidRDefault="00453595" w:rsidP="00453595">
      <w:pPr>
        <w:pStyle w:val="StandardWeb"/>
      </w:pPr>
      <w:r>
        <w:t xml:space="preserve">Die </w:t>
      </w:r>
      <w:proofErr w:type="spellStart"/>
      <w:r>
        <w:t>gnade</w:t>
      </w:r>
      <w:proofErr w:type="spellEnd"/>
      <w:r>
        <w:t xml:space="preserve"> von Gott dem </w:t>
      </w:r>
      <w:proofErr w:type="spellStart"/>
      <w:r>
        <w:t>vatter</w:t>
      </w:r>
      <w:proofErr w:type="spellEnd"/>
      <w:r>
        <w:t xml:space="preserve"> / durch unsern </w:t>
      </w:r>
      <w:proofErr w:type="spellStart"/>
      <w:r>
        <w:t>herrn</w:t>
      </w:r>
      <w:proofErr w:type="spellEnd"/>
      <w:r>
        <w:t xml:space="preserve"> und </w:t>
      </w:r>
      <w:proofErr w:type="spellStart"/>
      <w:r>
        <w:t>heiland</w:t>
      </w:r>
      <w:proofErr w:type="spellEnd"/>
      <w:r>
        <w:t xml:space="preserve"> Jesum Christum / </w:t>
      </w:r>
      <w:proofErr w:type="spellStart"/>
      <w:r>
        <w:t>sampt</w:t>
      </w:r>
      <w:proofErr w:type="spellEnd"/>
      <w:r>
        <w:t xml:space="preserve"> der gemeinschafft des heiligen Geistes / sey mit uns allen / Amen. </w:t>
      </w:r>
    </w:p>
    <w:p w14:paraId="10B63636" w14:textId="77777777" w:rsidR="00453595" w:rsidRDefault="00453595" w:rsidP="00453595">
      <w:pPr>
        <w:pStyle w:val="StandardWeb"/>
      </w:pPr>
      <w:r>
        <w:t xml:space="preserve">Geliebte im </w:t>
      </w:r>
      <w:proofErr w:type="spellStart"/>
      <w:r>
        <w:t>HErren</w:t>
      </w:r>
      <w:proofErr w:type="spellEnd"/>
      <w:r>
        <w:t xml:space="preserve">: Heut sollen wir rühmen und preisen die hohe </w:t>
      </w:r>
      <w:proofErr w:type="spellStart"/>
      <w:r>
        <w:t>wolthat</w:t>
      </w:r>
      <w:proofErr w:type="spellEnd"/>
      <w:r>
        <w:t xml:space="preserve"> Gottes / daß er vor hundert </w:t>
      </w:r>
      <w:proofErr w:type="spellStart"/>
      <w:r>
        <w:t>jahren</w:t>
      </w:r>
      <w:proofErr w:type="spellEnd"/>
      <w:r>
        <w:t xml:space="preserve"> unsere liebe vorfahren </w:t>
      </w:r>
      <w:proofErr w:type="spellStart"/>
      <w:r>
        <w:t>auß</w:t>
      </w:r>
      <w:proofErr w:type="spellEnd"/>
      <w:r>
        <w:t xml:space="preserve"> der </w:t>
      </w:r>
      <w:proofErr w:type="spellStart"/>
      <w:r>
        <w:t>tyranney</w:t>
      </w:r>
      <w:proofErr w:type="spellEnd"/>
      <w:r>
        <w:t xml:space="preserve"> des </w:t>
      </w:r>
      <w:proofErr w:type="spellStart"/>
      <w:r>
        <w:t>Bapstumbs</w:t>
      </w:r>
      <w:proofErr w:type="spellEnd"/>
      <w:r>
        <w:t xml:space="preserve"> gerissen / und in die Christliche </w:t>
      </w:r>
      <w:proofErr w:type="spellStart"/>
      <w:r>
        <w:t>freyheit</w:t>
      </w:r>
      <w:proofErr w:type="spellEnd"/>
      <w:r>
        <w:t xml:space="preserve"> des </w:t>
      </w:r>
      <w:proofErr w:type="spellStart"/>
      <w:r>
        <w:t>Evangelions</w:t>
      </w:r>
      <w:proofErr w:type="spellEnd"/>
      <w:r>
        <w:t xml:space="preserve"> </w:t>
      </w:r>
      <w:proofErr w:type="spellStart"/>
      <w:r>
        <w:t>versezt</w:t>
      </w:r>
      <w:proofErr w:type="spellEnd"/>
      <w:r>
        <w:t xml:space="preserve"> hat. </w:t>
      </w:r>
      <w:proofErr w:type="spellStart"/>
      <w:r>
        <w:t>Wannenher</w:t>
      </w:r>
      <w:proofErr w:type="spellEnd"/>
      <w:r>
        <w:t xml:space="preserve"> können wir aber </w:t>
      </w:r>
      <w:proofErr w:type="spellStart"/>
      <w:r>
        <w:t>diß</w:t>
      </w:r>
      <w:proofErr w:type="spellEnd"/>
      <w:r>
        <w:t xml:space="preserve"> Jubelfest besser </w:t>
      </w:r>
      <w:proofErr w:type="spellStart"/>
      <w:r>
        <w:t>anfahen</w:t>
      </w:r>
      <w:proofErr w:type="spellEnd"/>
      <w:r>
        <w:t xml:space="preserve"> / als von dem ein wenig </w:t>
      </w:r>
      <w:proofErr w:type="spellStart"/>
      <w:r>
        <w:t>verendertem</w:t>
      </w:r>
      <w:proofErr w:type="spellEnd"/>
      <w:r>
        <w:t xml:space="preserve"> </w:t>
      </w:r>
      <w:proofErr w:type="spellStart"/>
      <w:r>
        <w:t>psalmen</w:t>
      </w:r>
      <w:proofErr w:type="spellEnd"/>
      <w:r>
        <w:t xml:space="preserve"> und </w:t>
      </w:r>
      <w:proofErr w:type="spellStart"/>
      <w:r>
        <w:t>frewdengesang</w:t>
      </w:r>
      <w:proofErr w:type="spellEnd"/>
      <w:r>
        <w:t xml:space="preserve"> / welchen vorzeiten die frommen </w:t>
      </w:r>
      <w:proofErr w:type="spellStart"/>
      <w:r>
        <w:t>glaubigen</w:t>
      </w:r>
      <w:proofErr w:type="spellEnd"/>
      <w:r>
        <w:t xml:space="preserve"> in der </w:t>
      </w:r>
      <w:proofErr w:type="spellStart"/>
      <w:r>
        <w:t>stadt</w:t>
      </w:r>
      <w:proofErr w:type="spellEnd"/>
      <w:r>
        <w:t xml:space="preserve"> </w:t>
      </w:r>
      <w:proofErr w:type="spellStart"/>
      <w:r>
        <w:t>Tyro</w:t>
      </w:r>
      <w:proofErr w:type="spellEnd"/>
      <w:r>
        <w:t xml:space="preserve"> Gott zu ehren gesungen haben / nach dem die Christenheit von der zehenjährigen </w:t>
      </w:r>
      <w:proofErr w:type="spellStart"/>
      <w:r>
        <w:t>tyranney</w:t>
      </w:r>
      <w:proofErr w:type="spellEnd"/>
      <w:r>
        <w:t xml:space="preserve"> der </w:t>
      </w:r>
      <w:proofErr w:type="spellStart"/>
      <w:r>
        <w:t>verfolger</w:t>
      </w:r>
      <w:proofErr w:type="spellEnd"/>
      <w:r>
        <w:t xml:space="preserve"> erlöset worden? </w:t>
      </w:r>
    </w:p>
    <w:p w14:paraId="394A7203" w14:textId="77777777" w:rsidR="00453595" w:rsidRDefault="00453595" w:rsidP="00453595">
      <w:pPr>
        <w:pStyle w:val="StandardWeb"/>
      </w:pPr>
      <w:proofErr w:type="spellStart"/>
      <w:r>
        <w:rPr>
          <w:rStyle w:val="Fett"/>
        </w:rPr>
        <w:t>HErr</w:t>
      </w:r>
      <w:proofErr w:type="spellEnd"/>
      <w:r>
        <w:rPr>
          <w:rStyle w:val="Fett"/>
        </w:rPr>
        <w:t xml:space="preserve"> Gott / wir haben mit unsern </w:t>
      </w:r>
      <w:proofErr w:type="spellStart"/>
      <w:r>
        <w:rPr>
          <w:rStyle w:val="Fett"/>
        </w:rPr>
        <w:t>ohren</w:t>
      </w:r>
      <w:proofErr w:type="spellEnd"/>
      <w:r>
        <w:rPr>
          <w:rStyle w:val="Fett"/>
        </w:rPr>
        <w:t xml:space="preserve"> gehöret / unsere </w:t>
      </w:r>
      <w:proofErr w:type="spellStart"/>
      <w:r>
        <w:rPr>
          <w:rStyle w:val="Fett"/>
        </w:rPr>
        <w:t>vätter</w:t>
      </w:r>
      <w:proofErr w:type="spellEnd"/>
      <w:r>
        <w:rPr>
          <w:rStyle w:val="Fett"/>
        </w:rPr>
        <w:t xml:space="preserve"> </w:t>
      </w:r>
      <w:proofErr w:type="spellStart"/>
      <w:r>
        <w:rPr>
          <w:rStyle w:val="Fett"/>
        </w:rPr>
        <w:t>habens</w:t>
      </w:r>
      <w:proofErr w:type="spellEnd"/>
      <w:r>
        <w:rPr>
          <w:rStyle w:val="Fett"/>
        </w:rPr>
        <w:t xml:space="preserve"> uns </w:t>
      </w:r>
      <w:proofErr w:type="spellStart"/>
      <w:r>
        <w:rPr>
          <w:rStyle w:val="Fett"/>
        </w:rPr>
        <w:t>erzehlet</w:t>
      </w:r>
      <w:proofErr w:type="spellEnd"/>
      <w:r>
        <w:rPr>
          <w:rStyle w:val="Fett"/>
        </w:rPr>
        <w:t xml:space="preserve"> / was du gethan hast zu ihren </w:t>
      </w:r>
      <w:proofErr w:type="spellStart"/>
      <w:r>
        <w:rPr>
          <w:rStyle w:val="Fett"/>
        </w:rPr>
        <w:t>zeiten</w:t>
      </w:r>
      <w:proofErr w:type="spellEnd"/>
      <w:r>
        <w:rPr>
          <w:rStyle w:val="Fett"/>
        </w:rPr>
        <w:t xml:space="preserve"> vor alters.</w:t>
      </w:r>
      <w:r>
        <w:t xml:space="preserve"> </w:t>
      </w:r>
    </w:p>
    <w:p w14:paraId="78049FFF" w14:textId="77777777" w:rsidR="00453595" w:rsidRDefault="00453595" w:rsidP="00453595">
      <w:pPr>
        <w:pStyle w:val="StandardWeb"/>
      </w:pPr>
      <w:proofErr w:type="spellStart"/>
      <w:r>
        <w:lastRenderedPageBreak/>
        <w:t>HErr</w:t>
      </w:r>
      <w:proofErr w:type="spellEnd"/>
      <w:r>
        <w:t xml:space="preserve"> Gott / wir </w:t>
      </w:r>
      <w:proofErr w:type="spellStart"/>
      <w:r>
        <w:t>habens</w:t>
      </w:r>
      <w:proofErr w:type="spellEnd"/>
      <w:r>
        <w:t xml:space="preserve"> mit unsern </w:t>
      </w:r>
      <w:proofErr w:type="spellStart"/>
      <w:r>
        <w:t>ohren</w:t>
      </w:r>
      <w:proofErr w:type="spellEnd"/>
      <w:r>
        <w:t xml:space="preserve"> gehöret / unsere </w:t>
      </w:r>
      <w:proofErr w:type="spellStart"/>
      <w:r>
        <w:t>vätter</w:t>
      </w:r>
      <w:proofErr w:type="spellEnd"/>
      <w:r>
        <w:t xml:space="preserve"> </w:t>
      </w:r>
      <w:proofErr w:type="spellStart"/>
      <w:r>
        <w:t>habens</w:t>
      </w:r>
      <w:proofErr w:type="spellEnd"/>
      <w:r>
        <w:t xml:space="preserve"> uns </w:t>
      </w:r>
      <w:proofErr w:type="spellStart"/>
      <w:r>
        <w:t>erzehlet</w:t>
      </w:r>
      <w:proofErr w:type="spellEnd"/>
      <w:r>
        <w:t xml:space="preserve"> / wie </w:t>
      </w:r>
      <w:proofErr w:type="spellStart"/>
      <w:r>
        <w:t>wunderbarlich</w:t>
      </w:r>
      <w:proofErr w:type="spellEnd"/>
      <w:r>
        <w:t xml:space="preserve"> du sie vor hundert </w:t>
      </w:r>
      <w:proofErr w:type="spellStart"/>
      <w:r>
        <w:t>jahren</w:t>
      </w:r>
      <w:proofErr w:type="spellEnd"/>
      <w:r>
        <w:t xml:space="preserve"> </w:t>
      </w:r>
      <w:proofErr w:type="spellStart"/>
      <w:r>
        <w:t>auß</w:t>
      </w:r>
      <w:proofErr w:type="spellEnd"/>
      <w:r>
        <w:t xml:space="preserve"> dem </w:t>
      </w:r>
      <w:proofErr w:type="spellStart"/>
      <w:r>
        <w:t>Bäpstischen</w:t>
      </w:r>
      <w:proofErr w:type="spellEnd"/>
      <w:r>
        <w:t xml:space="preserve"> </w:t>
      </w:r>
      <w:proofErr w:type="spellStart"/>
      <w:r>
        <w:t>Aegyptenland</w:t>
      </w:r>
      <w:proofErr w:type="spellEnd"/>
      <w:r>
        <w:t xml:space="preserve"> geführet hast. </w:t>
      </w:r>
    </w:p>
    <w:p w14:paraId="647B01B4" w14:textId="77777777" w:rsidR="00453595" w:rsidRDefault="00453595" w:rsidP="00453595">
      <w:pPr>
        <w:pStyle w:val="StandardWeb"/>
      </w:pPr>
      <w:r>
        <w:rPr>
          <w:rStyle w:val="Fett"/>
        </w:rPr>
        <w:t xml:space="preserve">Ja / unser Gott / wie wirs gehöret haben / so sehen wirs / in der </w:t>
      </w:r>
      <w:proofErr w:type="spellStart"/>
      <w:r>
        <w:rPr>
          <w:rStyle w:val="Fett"/>
        </w:rPr>
        <w:t>stadt</w:t>
      </w:r>
      <w:proofErr w:type="spellEnd"/>
      <w:r>
        <w:rPr>
          <w:rStyle w:val="Fett"/>
        </w:rPr>
        <w:t xml:space="preserve"> Gottes / </w:t>
      </w:r>
      <w:proofErr w:type="spellStart"/>
      <w:r>
        <w:rPr>
          <w:rStyle w:val="Fett"/>
        </w:rPr>
        <w:t>auff</w:t>
      </w:r>
      <w:proofErr w:type="spellEnd"/>
      <w:r>
        <w:rPr>
          <w:rStyle w:val="Fett"/>
        </w:rPr>
        <w:t xml:space="preserve"> seinem heiligen berge.</w:t>
      </w:r>
      <w:r>
        <w:t xml:space="preserve"> </w:t>
      </w:r>
    </w:p>
    <w:p w14:paraId="5DFD5132" w14:textId="77777777" w:rsidR="00453595" w:rsidRDefault="00453595" w:rsidP="00453595">
      <w:pPr>
        <w:pStyle w:val="StandardWeb"/>
      </w:pPr>
      <w:r>
        <w:t xml:space="preserve">Ja / unser Gott / wie wir gehört haben / so sehen wirs / in der </w:t>
      </w:r>
      <w:proofErr w:type="spellStart"/>
      <w:r>
        <w:t>stadt</w:t>
      </w:r>
      <w:proofErr w:type="spellEnd"/>
      <w:r>
        <w:t xml:space="preserve"> </w:t>
      </w:r>
      <w:proofErr w:type="spellStart"/>
      <w:r>
        <w:t>Heydelberg</w:t>
      </w:r>
      <w:proofErr w:type="spellEnd"/>
      <w:r>
        <w:t xml:space="preserve"> / </w:t>
      </w:r>
      <w:proofErr w:type="spellStart"/>
      <w:r>
        <w:t>auff</w:t>
      </w:r>
      <w:proofErr w:type="spellEnd"/>
      <w:r>
        <w:t xml:space="preserve"> dem Sion des </w:t>
      </w:r>
      <w:proofErr w:type="spellStart"/>
      <w:r>
        <w:t>Pfältzischen</w:t>
      </w:r>
      <w:proofErr w:type="spellEnd"/>
      <w:r>
        <w:t xml:space="preserve"> Jerusalems. </w:t>
      </w:r>
    </w:p>
    <w:p w14:paraId="5A20E033" w14:textId="77777777" w:rsidR="00453595" w:rsidRDefault="00453595" w:rsidP="00453595">
      <w:pPr>
        <w:pStyle w:val="StandardWeb"/>
      </w:pPr>
      <w:r>
        <w:t xml:space="preserve">Heut wird ein jeder </w:t>
      </w:r>
      <w:proofErr w:type="spellStart"/>
      <w:r>
        <w:t>glaubiger</w:t>
      </w:r>
      <w:proofErr w:type="spellEnd"/>
      <w:r>
        <w:t xml:space="preserve"> bey sich sagen: </w:t>
      </w:r>
    </w:p>
    <w:p w14:paraId="3A45FA17" w14:textId="77777777" w:rsidR="00453595" w:rsidRDefault="00453595" w:rsidP="00453595">
      <w:pPr>
        <w:pStyle w:val="StandardWeb"/>
      </w:pPr>
      <w:r>
        <w:rPr>
          <w:rStyle w:val="Hervorhebung"/>
        </w:rPr>
        <w:t xml:space="preserve">Ich </w:t>
      </w:r>
      <w:proofErr w:type="spellStart"/>
      <w:r>
        <w:rPr>
          <w:rStyle w:val="Hervorhebung"/>
        </w:rPr>
        <w:t>frewe</w:t>
      </w:r>
      <w:proofErr w:type="spellEnd"/>
      <w:r>
        <w:rPr>
          <w:rStyle w:val="Hervorhebung"/>
        </w:rPr>
        <w:t xml:space="preserve"> mich des das mir geredt ist / wir sollen wider ins haus des </w:t>
      </w:r>
      <w:proofErr w:type="spellStart"/>
      <w:r>
        <w:rPr>
          <w:rStyle w:val="Hervorhebung"/>
        </w:rPr>
        <w:t>HErren</w:t>
      </w:r>
      <w:proofErr w:type="spellEnd"/>
      <w:r>
        <w:rPr>
          <w:rStyle w:val="Hervorhebung"/>
        </w:rPr>
        <w:t xml:space="preserve"> gehen.</w:t>
      </w:r>
      <w:r>
        <w:rPr>
          <w:i/>
          <w:iCs/>
        </w:rPr>
        <w:br/>
      </w:r>
      <w:proofErr w:type="spellStart"/>
      <w:r>
        <w:rPr>
          <w:rStyle w:val="Hervorhebung"/>
        </w:rPr>
        <w:t>HErr</w:t>
      </w:r>
      <w:proofErr w:type="spellEnd"/>
      <w:r>
        <w:rPr>
          <w:rStyle w:val="Hervorhebung"/>
        </w:rPr>
        <w:t xml:space="preserve"> / ich habe lieb die </w:t>
      </w:r>
      <w:proofErr w:type="spellStart"/>
      <w:r>
        <w:rPr>
          <w:rStyle w:val="Hervorhebung"/>
        </w:rPr>
        <w:t>stette</w:t>
      </w:r>
      <w:proofErr w:type="spellEnd"/>
      <w:r>
        <w:rPr>
          <w:rStyle w:val="Hervorhebung"/>
        </w:rPr>
        <w:t xml:space="preserve"> deines </w:t>
      </w:r>
      <w:proofErr w:type="spellStart"/>
      <w:r>
        <w:rPr>
          <w:rStyle w:val="Hervorhebung"/>
        </w:rPr>
        <w:t>hauses</w:t>
      </w:r>
      <w:proofErr w:type="spellEnd"/>
      <w:r>
        <w:rPr>
          <w:rStyle w:val="Hervorhebung"/>
        </w:rPr>
        <w:t xml:space="preserve"> / und den </w:t>
      </w:r>
      <w:proofErr w:type="spellStart"/>
      <w:r>
        <w:rPr>
          <w:rStyle w:val="Hervorhebung"/>
        </w:rPr>
        <w:t>ort</w:t>
      </w:r>
      <w:proofErr w:type="spellEnd"/>
      <w:r>
        <w:rPr>
          <w:rStyle w:val="Hervorhebung"/>
        </w:rPr>
        <w:t xml:space="preserve"> da deine ehre wohnet.</w:t>
      </w:r>
      <w:r>
        <w:rPr>
          <w:i/>
          <w:iCs/>
        </w:rPr>
        <w:br/>
      </w:r>
      <w:r>
        <w:rPr>
          <w:rStyle w:val="Hervorhebung"/>
        </w:rPr>
        <w:t xml:space="preserve">Groß ist der </w:t>
      </w:r>
      <w:proofErr w:type="spellStart"/>
      <w:r>
        <w:rPr>
          <w:rStyle w:val="Hervorhebung"/>
        </w:rPr>
        <w:t>HErr</w:t>
      </w:r>
      <w:proofErr w:type="spellEnd"/>
      <w:r>
        <w:rPr>
          <w:rStyle w:val="Hervorhebung"/>
        </w:rPr>
        <w:t xml:space="preserve"> / und hoch </w:t>
      </w:r>
      <w:proofErr w:type="spellStart"/>
      <w:r>
        <w:rPr>
          <w:rStyle w:val="Hervorhebung"/>
        </w:rPr>
        <w:t>berümbt</w:t>
      </w:r>
      <w:proofErr w:type="spellEnd"/>
      <w:r>
        <w:rPr>
          <w:rStyle w:val="Hervorhebung"/>
        </w:rPr>
        <w:t xml:space="preserve"> in der </w:t>
      </w:r>
      <w:proofErr w:type="spellStart"/>
      <w:r>
        <w:rPr>
          <w:rStyle w:val="Hervorhebung"/>
        </w:rPr>
        <w:t>stadt</w:t>
      </w:r>
      <w:proofErr w:type="spellEnd"/>
      <w:r>
        <w:rPr>
          <w:rStyle w:val="Hervorhebung"/>
        </w:rPr>
        <w:t xml:space="preserve"> unsers Gottes / </w:t>
      </w:r>
      <w:proofErr w:type="spellStart"/>
      <w:r>
        <w:rPr>
          <w:rStyle w:val="Hervorhebung"/>
        </w:rPr>
        <w:t>auff</w:t>
      </w:r>
      <w:proofErr w:type="spellEnd"/>
      <w:r>
        <w:rPr>
          <w:rStyle w:val="Hervorhebung"/>
        </w:rPr>
        <w:t xml:space="preserve"> seinem heiligen berge.</w:t>
      </w:r>
      <w:r>
        <w:rPr>
          <w:i/>
          <w:iCs/>
        </w:rPr>
        <w:br/>
      </w:r>
      <w:r>
        <w:rPr>
          <w:rStyle w:val="Hervorhebung"/>
        </w:rPr>
        <w:t xml:space="preserve">Groß ist der </w:t>
      </w:r>
      <w:proofErr w:type="spellStart"/>
      <w:r>
        <w:rPr>
          <w:rStyle w:val="Hervorhebung"/>
        </w:rPr>
        <w:t>HErr</w:t>
      </w:r>
      <w:proofErr w:type="spellEnd"/>
      <w:r>
        <w:rPr>
          <w:rStyle w:val="Hervorhebung"/>
        </w:rPr>
        <w:t xml:space="preserve"> / der allein wunder thut.</w:t>
      </w:r>
      <w:r>
        <w:rPr>
          <w:i/>
          <w:iCs/>
        </w:rPr>
        <w:br/>
      </w:r>
      <w:r>
        <w:rPr>
          <w:rStyle w:val="Hervorhebung"/>
        </w:rPr>
        <w:t xml:space="preserve">Der den geringen </w:t>
      </w:r>
      <w:proofErr w:type="spellStart"/>
      <w:r>
        <w:rPr>
          <w:rStyle w:val="Hervorhebung"/>
        </w:rPr>
        <w:t>auffricht</w:t>
      </w:r>
      <w:proofErr w:type="spellEnd"/>
      <w:r>
        <w:rPr>
          <w:rStyle w:val="Hervorhebung"/>
        </w:rPr>
        <w:t xml:space="preserve"> </w:t>
      </w:r>
      <w:proofErr w:type="spellStart"/>
      <w:r>
        <w:rPr>
          <w:rStyle w:val="Hervorhebung"/>
        </w:rPr>
        <w:t>auß</w:t>
      </w:r>
      <w:proofErr w:type="spellEnd"/>
      <w:r>
        <w:rPr>
          <w:rStyle w:val="Hervorhebung"/>
        </w:rPr>
        <w:t xml:space="preserve"> dem staube / und erhöhet den armen </w:t>
      </w:r>
      <w:proofErr w:type="spellStart"/>
      <w:r>
        <w:rPr>
          <w:rStyle w:val="Hervorhebung"/>
        </w:rPr>
        <w:t>auß</w:t>
      </w:r>
      <w:proofErr w:type="spellEnd"/>
      <w:r>
        <w:rPr>
          <w:rStyle w:val="Hervorhebung"/>
        </w:rPr>
        <w:t xml:space="preserve"> dem </w:t>
      </w:r>
      <w:proofErr w:type="spellStart"/>
      <w:r>
        <w:rPr>
          <w:rStyle w:val="Hervorhebung"/>
        </w:rPr>
        <w:t>kott</w:t>
      </w:r>
      <w:proofErr w:type="spellEnd"/>
      <w:r>
        <w:rPr>
          <w:rStyle w:val="Hervorhebung"/>
        </w:rPr>
        <w:t>.</w:t>
      </w:r>
      <w:r>
        <w:rPr>
          <w:i/>
          <w:iCs/>
        </w:rPr>
        <w:br/>
      </w:r>
      <w:r>
        <w:rPr>
          <w:rStyle w:val="Hervorhebung"/>
        </w:rPr>
        <w:t xml:space="preserve">Er hat die gewaltigen vom </w:t>
      </w:r>
      <w:proofErr w:type="spellStart"/>
      <w:r>
        <w:rPr>
          <w:rStyle w:val="Hervorhebung"/>
        </w:rPr>
        <w:t>stul</w:t>
      </w:r>
      <w:proofErr w:type="spellEnd"/>
      <w:r>
        <w:rPr>
          <w:rStyle w:val="Hervorhebung"/>
        </w:rPr>
        <w:t xml:space="preserve"> </w:t>
      </w:r>
      <w:proofErr w:type="spellStart"/>
      <w:r>
        <w:rPr>
          <w:rStyle w:val="Hervorhebung"/>
        </w:rPr>
        <w:t>gestossen</w:t>
      </w:r>
      <w:proofErr w:type="spellEnd"/>
      <w:r>
        <w:rPr>
          <w:rStyle w:val="Hervorhebung"/>
        </w:rPr>
        <w:t xml:space="preserve"> / und die elenden erhöhet. </w:t>
      </w:r>
      <w:r>
        <w:rPr>
          <w:i/>
          <w:iCs/>
        </w:rPr>
        <w:br/>
      </w:r>
      <w:r>
        <w:rPr>
          <w:rStyle w:val="Hervorhebung"/>
        </w:rPr>
        <w:t xml:space="preserve">Er hat die hungrigen mit </w:t>
      </w:r>
      <w:proofErr w:type="spellStart"/>
      <w:r>
        <w:rPr>
          <w:rStyle w:val="Hervorhebung"/>
        </w:rPr>
        <w:t>gütern</w:t>
      </w:r>
      <w:proofErr w:type="spellEnd"/>
      <w:r>
        <w:rPr>
          <w:rStyle w:val="Hervorhebung"/>
        </w:rPr>
        <w:t xml:space="preserve"> erfüllet / </w:t>
      </w:r>
      <w:proofErr w:type="spellStart"/>
      <w:r>
        <w:rPr>
          <w:rStyle w:val="Hervorhebung"/>
        </w:rPr>
        <w:t>unnd</w:t>
      </w:r>
      <w:proofErr w:type="spellEnd"/>
      <w:r>
        <w:rPr>
          <w:rStyle w:val="Hervorhebung"/>
        </w:rPr>
        <w:t xml:space="preserve"> der </w:t>
      </w:r>
      <w:proofErr w:type="spellStart"/>
      <w:r>
        <w:rPr>
          <w:rStyle w:val="Hervorhebung"/>
        </w:rPr>
        <w:t>stoltzen</w:t>
      </w:r>
      <w:proofErr w:type="spellEnd"/>
      <w:r>
        <w:rPr>
          <w:rStyle w:val="Hervorhebung"/>
        </w:rPr>
        <w:t xml:space="preserve"> arm zerbrochen.</w:t>
      </w:r>
      <w:r>
        <w:rPr>
          <w:i/>
          <w:iCs/>
        </w:rPr>
        <w:br/>
      </w:r>
      <w:r>
        <w:rPr>
          <w:rStyle w:val="Hervorhebung"/>
        </w:rPr>
        <w:t xml:space="preserve">Er zeiget Jacob sein heil / und Israel seine </w:t>
      </w:r>
      <w:proofErr w:type="spellStart"/>
      <w:r>
        <w:rPr>
          <w:rStyle w:val="Hervorhebung"/>
        </w:rPr>
        <w:t>sitten</w:t>
      </w:r>
      <w:proofErr w:type="spellEnd"/>
      <w:r>
        <w:rPr>
          <w:rStyle w:val="Hervorhebung"/>
        </w:rPr>
        <w:t>.</w:t>
      </w:r>
      <w:r>
        <w:rPr>
          <w:i/>
          <w:iCs/>
        </w:rPr>
        <w:br/>
      </w:r>
      <w:r>
        <w:rPr>
          <w:rStyle w:val="Hervorhebung"/>
        </w:rPr>
        <w:t xml:space="preserve">So thut er keinen </w:t>
      </w:r>
      <w:proofErr w:type="spellStart"/>
      <w:r>
        <w:rPr>
          <w:rStyle w:val="Hervorhebung"/>
        </w:rPr>
        <w:t>heiden</w:t>
      </w:r>
      <w:proofErr w:type="spellEnd"/>
      <w:r>
        <w:rPr>
          <w:rStyle w:val="Hervorhebung"/>
        </w:rPr>
        <w:t xml:space="preserve"> / noch läßt sie wissen seine rechte / Halleluja.</w:t>
      </w:r>
      <w:r>
        <w:t xml:space="preserve"> </w:t>
      </w:r>
    </w:p>
    <w:p w14:paraId="29981DF9" w14:textId="77777777" w:rsidR="00453595" w:rsidRDefault="00453595" w:rsidP="00453595">
      <w:pPr>
        <w:pStyle w:val="StandardWeb"/>
      </w:pPr>
      <w:proofErr w:type="spellStart"/>
      <w:r>
        <w:t>Diß</w:t>
      </w:r>
      <w:proofErr w:type="spellEnd"/>
      <w:r>
        <w:t xml:space="preserve"> war der alten Christen </w:t>
      </w:r>
      <w:proofErr w:type="spellStart"/>
      <w:r>
        <w:t>jubelgesang</w:t>
      </w:r>
      <w:proofErr w:type="spellEnd"/>
      <w:r>
        <w:t xml:space="preserve"> / als man zahlte nach Christi </w:t>
      </w:r>
      <w:proofErr w:type="spellStart"/>
      <w:r>
        <w:t>geburt</w:t>
      </w:r>
      <w:proofErr w:type="spellEnd"/>
      <w:r>
        <w:t xml:space="preserve"> / </w:t>
      </w:r>
      <w:proofErr w:type="spellStart"/>
      <w:r>
        <w:t>dreyhundert</w:t>
      </w:r>
      <w:proofErr w:type="spellEnd"/>
      <w:r>
        <w:t xml:space="preserve"> und </w:t>
      </w:r>
      <w:proofErr w:type="spellStart"/>
      <w:r>
        <w:t>dreyzehen</w:t>
      </w:r>
      <w:proofErr w:type="spellEnd"/>
      <w:r>
        <w:t xml:space="preserve"> </w:t>
      </w:r>
      <w:proofErr w:type="spellStart"/>
      <w:r>
        <w:t>jahr</w:t>
      </w:r>
      <w:proofErr w:type="spellEnd"/>
      <w:r>
        <w:t xml:space="preserve">. </w:t>
      </w:r>
      <w:proofErr w:type="spellStart"/>
      <w:r>
        <w:t>Diß</w:t>
      </w:r>
      <w:proofErr w:type="spellEnd"/>
      <w:r>
        <w:t xml:space="preserve"> ist unser </w:t>
      </w:r>
      <w:proofErr w:type="spellStart"/>
      <w:r>
        <w:t>widerholter</w:t>
      </w:r>
      <w:proofErr w:type="spellEnd"/>
      <w:r>
        <w:t xml:space="preserve"> </w:t>
      </w:r>
      <w:proofErr w:type="spellStart"/>
      <w:r>
        <w:t>frewdengesang</w:t>
      </w:r>
      <w:proofErr w:type="spellEnd"/>
      <w:r>
        <w:t xml:space="preserve"> / in diesem nach Christi </w:t>
      </w:r>
      <w:proofErr w:type="spellStart"/>
      <w:r>
        <w:t>geburt</w:t>
      </w:r>
      <w:proofErr w:type="spellEnd"/>
      <w:r>
        <w:t xml:space="preserve"> zum </w:t>
      </w:r>
      <w:proofErr w:type="spellStart"/>
      <w:r>
        <w:t>mehrertheil</w:t>
      </w:r>
      <w:proofErr w:type="spellEnd"/>
      <w:r>
        <w:t xml:space="preserve"> verflossenen </w:t>
      </w:r>
      <w:proofErr w:type="spellStart"/>
      <w:r>
        <w:t>tausent</w:t>
      </w:r>
      <w:proofErr w:type="spellEnd"/>
      <w:r>
        <w:t xml:space="preserve"> sechshundert und </w:t>
      </w:r>
      <w:proofErr w:type="spellStart"/>
      <w:r>
        <w:t>siebenzehenden</w:t>
      </w:r>
      <w:proofErr w:type="spellEnd"/>
      <w:r>
        <w:t xml:space="preserve"> </w:t>
      </w:r>
      <w:proofErr w:type="spellStart"/>
      <w:r>
        <w:t>jahre</w:t>
      </w:r>
      <w:proofErr w:type="spellEnd"/>
      <w:r>
        <w:t xml:space="preserve">. </w:t>
      </w:r>
    </w:p>
    <w:p w14:paraId="4BC29639" w14:textId="77777777" w:rsidR="00453595" w:rsidRDefault="00453595" w:rsidP="00453595">
      <w:pPr>
        <w:pStyle w:val="StandardWeb"/>
      </w:pPr>
      <w:proofErr w:type="spellStart"/>
      <w:r>
        <w:rPr>
          <w:rStyle w:val="Hervorhebung"/>
        </w:rPr>
        <w:t>HErr</w:t>
      </w:r>
      <w:proofErr w:type="spellEnd"/>
      <w:r>
        <w:rPr>
          <w:rStyle w:val="Hervorhebung"/>
        </w:rPr>
        <w:t xml:space="preserve"> Gott / laß dir </w:t>
      </w:r>
      <w:proofErr w:type="spellStart"/>
      <w:r>
        <w:rPr>
          <w:rStyle w:val="Hervorhebung"/>
        </w:rPr>
        <w:t>wolgefallen</w:t>
      </w:r>
      <w:proofErr w:type="spellEnd"/>
      <w:r>
        <w:rPr>
          <w:rStyle w:val="Hervorhebung"/>
        </w:rPr>
        <w:t xml:space="preserve"> die rede unsers </w:t>
      </w:r>
      <w:proofErr w:type="spellStart"/>
      <w:r>
        <w:rPr>
          <w:rStyle w:val="Hervorhebung"/>
        </w:rPr>
        <w:t>mundes</w:t>
      </w:r>
      <w:proofErr w:type="spellEnd"/>
      <w:r>
        <w:rPr>
          <w:rStyle w:val="Hervorhebung"/>
        </w:rPr>
        <w:t xml:space="preserve"> / und das </w:t>
      </w:r>
      <w:proofErr w:type="spellStart"/>
      <w:r>
        <w:rPr>
          <w:rStyle w:val="Hervorhebung"/>
        </w:rPr>
        <w:t>gespräch</w:t>
      </w:r>
      <w:proofErr w:type="spellEnd"/>
      <w:r>
        <w:rPr>
          <w:rStyle w:val="Hervorhebung"/>
        </w:rPr>
        <w:t xml:space="preserve"> unsers </w:t>
      </w:r>
      <w:proofErr w:type="spellStart"/>
      <w:r>
        <w:rPr>
          <w:rStyle w:val="Hervorhebung"/>
        </w:rPr>
        <w:t>hertzens</w:t>
      </w:r>
      <w:proofErr w:type="spellEnd"/>
      <w:r>
        <w:rPr>
          <w:rStyle w:val="Hervorhebung"/>
        </w:rPr>
        <w:t>.</w:t>
      </w:r>
      <w:r>
        <w:t xml:space="preserve"> </w:t>
      </w:r>
    </w:p>
    <w:p w14:paraId="0309EE77" w14:textId="77777777" w:rsidR="00453595" w:rsidRDefault="00453595" w:rsidP="00453595">
      <w:pPr>
        <w:pStyle w:val="StandardWeb"/>
      </w:pPr>
      <w:r>
        <w:t xml:space="preserve">Demnach es aber recht und </w:t>
      </w:r>
      <w:proofErr w:type="spellStart"/>
      <w:r>
        <w:t>wol</w:t>
      </w:r>
      <w:proofErr w:type="spellEnd"/>
      <w:r>
        <w:t xml:space="preserve"> gesagt ist von dem frommen Tobia: Könige / Fürsten und Herrn </w:t>
      </w:r>
      <w:proofErr w:type="spellStart"/>
      <w:r>
        <w:t>rath</w:t>
      </w:r>
      <w:proofErr w:type="spellEnd"/>
      <w:r>
        <w:t xml:space="preserve"> </w:t>
      </w:r>
      <w:proofErr w:type="spellStart"/>
      <w:r>
        <w:t>sol</w:t>
      </w:r>
      <w:proofErr w:type="spellEnd"/>
      <w:r>
        <w:t xml:space="preserve"> man verschweigen / aber Gottes </w:t>
      </w:r>
      <w:proofErr w:type="spellStart"/>
      <w:r>
        <w:t>werck</w:t>
      </w:r>
      <w:proofErr w:type="spellEnd"/>
      <w:r>
        <w:t xml:space="preserve"> </w:t>
      </w:r>
      <w:proofErr w:type="spellStart"/>
      <w:r>
        <w:t>sol</w:t>
      </w:r>
      <w:proofErr w:type="spellEnd"/>
      <w:r>
        <w:t xml:space="preserve"> man offenbaren: so wöllen auch wir von dem wunderbaren </w:t>
      </w:r>
      <w:proofErr w:type="spellStart"/>
      <w:r>
        <w:t>werck</w:t>
      </w:r>
      <w:proofErr w:type="spellEnd"/>
      <w:r>
        <w:t xml:space="preserve"> der Kirchen </w:t>
      </w:r>
      <w:proofErr w:type="spellStart"/>
      <w:r>
        <w:t>reformation</w:t>
      </w:r>
      <w:proofErr w:type="spellEnd"/>
      <w:r>
        <w:t xml:space="preserve"> reden / und </w:t>
      </w:r>
      <w:proofErr w:type="spellStart"/>
      <w:r>
        <w:t>hiezu</w:t>
      </w:r>
      <w:proofErr w:type="spellEnd"/>
      <w:r>
        <w:t xml:space="preserve"> Gott den </w:t>
      </w:r>
      <w:proofErr w:type="spellStart"/>
      <w:r>
        <w:t>allmechtigen</w:t>
      </w:r>
      <w:proofErr w:type="spellEnd"/>
      <w:r>
        <w:t xml:space="preserve"> </w:t>
      </w:r>
      <w:proofErr w:type="spellStart"/>
      <w:r>
        <w:t>umb</w:t>
      </w:r>
      <w:proofErr w:type="spellEnd"/>
      <w:r>
        <w:t xml:space="preserve"> seine </w:t>
      </w:r>
      <w:proofErr w:type="spellStart"/>
      <w:r>
        <w:t>gnad</w:t>
      </w:r>
      <w:proofErr w:type="spellEnd"/>
      <w:r>
        <w:t xml:space="preserve"> und </w:t>
      </w:r>
      <w:proofErr w:type="spellStart"/>
      <w:r>
        <w:t>beystand</w:t>
      </w:r>
      <w:proofErr w:type="spellEnd"/>
      <w:r>
        <w:t xml:space="preserve"> </w:t>
      </w:r>
      <w:proofErr w:type="spellStart"/>
      <w:r>
        <w:t>anruffen</w:t>
      </w:r>
      <w:proofErr w:type="spellEnd"/>
      <w:r>
        <w:t xml:space="preserve">. </w:t>
      </w:r>
    </w:p>
    <w:p w14:paraId="2F0DF1F8" w14:textId="77777777" w:rsidR="00453595" w:rsidRDefault="00453595" w:rsidP="00453595">
      <w:pPr>
        <w:pStyle w:val="StandardWeb"/>
      </w:pPr>
      <w:r>
        <w:t xml:space="preserve">Unser </w:t>
      </w:r>
      <w:proofErr w:type="spellStart"/>
      <w:r>
        <w:t>vatter</w:t>
      </w:r>
      <w:proofErr w:type="spellEnd"/>
      <w:r>
        <w:t xml:space="preserve"> etc. </w:t>
      </w:r>
    </w:p>
    <w:p w14:paraId="45088D6A" w14:textId="77777777" w:rsidR="00453595" w:rsidRDefault="00453595" w:rsidP="00453595">
      <w:pPr>
        <w:pStyle w:val="berschrift2"/>
      </w:pPr>
      <w:r>
        <w:t>Text.</w:t>
      </w:r>
    </w:p>
    <w:p w14:paraId="7425EF93" w14:textId="77777777" w:rsidR="00453595" w:rsidRDefault="00453595" w:rsidP="00453595">
      <w:pPr>
        <w:pStyle w:val="StandardWeb"/>
      </w:pPr>
      <w:r>
        <w:t xml:space="preserve">Am andern buch der Könige im 23. </w:t>
      </w:r>
      <w:proofErr w:type="spellStart"/>
      <w:r>
        <w:t>Capitel</w:t>
      </w:r>
      <w:proofErr w:type="spellEnd"/>
      <w:r>
        <w:t xml:space="preserve">. </w:t>
      </w:r>
    </w:p>
    <w:p w14:paraId="6E64D2F6" w14:textId="77777777" w:rsidR="00453595" w:rsidRDefault="00453595" w:rsidP="00453595">
      <w:pPr>
        <w:pStyle w:val="StandardWeb"/>
      </w:pPr>
      <w:r>
        <w:rPr>
          <w:rStyle w:val="Fett"/>
        </w:rPr>
        <w:t xml:space="preserve">Und der </w:t>
      </w:r>
      <w:proofErr w:type="spellStart"/>
      <w:r>
        <w:rPr>
          <w:rStyle w:val="Fett"/>
        </w:rPr>
        <w:t>könig</w:t>
      </w:r>
      <w:proofErr w:type="spellEnd"/>
      <w:r>
        <w:rPr>
          <w:rStyle w:val="Fett"/>
        </w:rPr>
        <w:t xml:space="preserve"> (Josias) sandte hin / und es </w:t>
      </w:r>
      <w:proofErr w:type="spellStart"/>
      <w:r>
        <w:rPr>
          <w:rStyle w:val="Fett"/>
        </w:rPr>
        <w:t>versamleten</w:t>
      </w:r>
      <w:proofErr w:type="spellEnd"/>
      <w:r>
        <w:rPr>
          <w:rStyle w:val="Fett"/>
        </w:rPr>
        <w:t xml:space="preserve"> sich zu ihm alle </w:t>
      </w:r>
      <w:proofErr w:type="spellStart"/>
      <w:r>
        <w:rPr>
          <w:rStyle w:val="Fett"/>
        </w:rPr>
        <w:t>eltesten</w:t>
      </w:r>
      <w:proofErr w:type="spellEnd"/>
      <w:r>
        <w:rPr>
          <w:rStyle w:val="Fett"/>
        </w:rPr>
        <w:t xml:space="preserve"> in Juda </w:t>
      </w:r>
      <w:proofErr w:type="spellStart"/>
      <w:r>
        <w:rPr>
          <w:rStyle w:val="Fett"/>
        </w:rPr>
        <w:t>unnd</w:t>
      </w:r>
      <w:proofErr w:type="spellEnd"/>
      <w:r>
        <w:rPr>
          <w:rStyle w:val="Fett"/>
        </w:rPr>
        <w:t xml:space="preserve"> Jerusalem. Und der </w:t>
      </w:r>
      <w:proofErr w:type="spellStart"/>
      <w:r>
        <w:rPr>
          <w:rStyle w:val="Fett"/>
        </w:rPr>
        <w:t>könig</w:t>
      </w:r>
      <w:proofErr w:type="spellEnd"/>
      <w:r>
        <w:rPr>
          <w:rStyle w:val="Fett"/>
        </w:rPr>
        <w:t xml:space="preserve"> </w:t>
      </w:r>
      <w:proofErr w:type="spellStart"/>
      <w:r>
        <w:rPr>
          <w:rStyle w:val="Fett"/>
        </w:rPr>
        <w:t>gieng</w:t>
      </w:r>
      <w:proofErr w:type="spellEnd"/>
      <w:r>
        <w:rPr>
          <w:rStyle w:val="Fett"/>
        </w:rPr>
        <w:t xml:space="preserve"> hinauf ins haus des Herrn / und alle man von Juda und alle </w:t>
      </w:r>
      <w:proofErr w:type="spellStart"/>
      <w:r>
        <w:rPr>
          <w:rStyle w:val="Fett"/>
        </w:rPr>
        <w:t>einwohner</w:t>
      </w:r>
      <w:proofErr w:type="spellEnd"/>
      <w:r>
        <w:rPr>
          <w:rStyle w:val="Fett"/>
        </w:rPr>
        <w:t xml:space="preserve"> zu Jerusalem mit ihm / Priester </w:t>
      </w:r>
      <w:proofErr w:type="spellStart"/>
      <w:r>
        <w:rPr>
          <w:rStyle w:val="Fett"/>
        </w:rPr>
        <w:t>unnd</w:t>
      </w:r>
      <w:proofErr w:type="spellEnd"/>
      <w:r>
        <w:rPr>
          <w:rStyle w:val="Fett"/>
        </w:rPr>
        <w:t xml:space="preserve"> Propheten / und alles </w:t>
      </w:r>
      <w:proofErr w:type="spellStart"/>
      <w:r>
        <w:rPr>
          <w:rStyle w:val="Fett"/>
        </w:rPr>
        <w:t>volck</w:t>
      </w:r>
      <w:proofErr w:type="spellEnd"/>
      <w:r>
        <w:rPr>
          <w:rStyle w:val="Fett"/>
        </w:rPr>
        <w:t xml:space="preserve"> / </w:t>
      </w:r>
      <w:proofErr w:type="spellStart"/>
      <w:r>
        <w:rPr>
          <w:rStyle w:val="Fett"/>
        </w:rPr>
        <w:t>beyde</w:t>
      </w:r>
      <w:proofErr w:type="spellEnd"/>
      <w:r>
        <w:rPr>
          <w:rStyle w:val="Fett"/>
        </w:rPr>
        <w:t xml:space="preserve"> klein </w:t>
      </w:r>
      <w:proofErr w:type="spellStart"/>
      <w:r>
        <w:rPr>
          <w:rStyle w:val="Fett"/>
        </w:rPr>
        <w:t>unnd</w:t>
      </w:r>
      <w:proofErr w:type="spellEnd"/>
      <w:r>
        <w:rPr>
          <w:rStyle w:val="Fett"/>
        </w:rPr>
        <w:t xml:space="preserve"> groß. </w:t>
      </w:r>
      <w:proofErr w:type="spellStart"/>
      <w:r>
        <w:rPr>
          <w:rStyle w:val="Fett"/>
        </w:rPr>
        <w:t>Unnd</w:t>
      </w:r>
      <w:proofErr w:type="spellEnd"/>
      <w:r>
        <w:rPr>
          <w:rStyle w:val="Fett"/>
        </w:rPr>
        <w:t xml:space="preserve"> man </w:t>
      </w:r>
      <w:proofErr w:type="spellStart"/>
      <w:r>
        <w:rPr>
          <w:rStyle w:val="Fett"/>
        </w:rPr>
        <w:t>lase</w:t>
      </w:r>
      <w:proofErr w:type="spellEnd"/>
      <w:r>
        <w:rPr>
          <w:rStyle w:val="Fett"/>
        </w:rPr>
        <w:t xml:space="preserve"> für ihren </w:t>
      </w:r>
      <w:proofErr w:type="spellStart"/>
      <w:r>
        <w:rPr>
          <w:rStyle w:val="Fett"/>
        </w:rPr>
        <w:t>ohren</w:t>
      </w:r>
      <w:proofErr w:type="spellEnd"/>
      <w:r>
        <w:rPr>
          <w:rStyle w:val="Fett"/>
        </w:rPr>
        <w:t xml:space="preserve"> alle </w:t>
      </w:r>
      <w:proofErr w:type="spellStart"/>
      <w:r>
        <w:rPr>
          <w:rStyle w:val="Fett"/>
        </w:rPr>
        <w:t>wort</w:t>
      </w:r>
      <w:proofErr w:type="spellEnd"/>
      <w:r>
        <w:rPr>
          <w:rStyle w:val="Fett"/>
        </w:rPr>
        <w:t xml:space="preserve"> des </w:t>
      </w:r>
      <w:proofErr w:type="spellStart"/>
      <w:r>
        <w:rPr>
          <w:rStyle w:val="Fett"/>
        </w:rPr>
        <w:t>buchs</w:t>
      </w:r>
      <w:proofErr w:type="spellEnd"/>
      <w:r>
        <w:rPr>
          <w:rStyle w:val="Fett"/>
        </w:rPr>
        <w:t xml:space="preserve"> vom </w:t>
      </w:r>
      <w:proofErr w:type="spellStart"/>
      <w:r>
        <w:rPr>
          <w:rStyle w:val="Fett"/>
        </w:rPr>
        <w:t>bund</w:t>
      </w:r>
      <w:proofErr w:type="spellEnd"/>
      <w:r>
        <w:rPr>
          <w:rStyle w:val="Fett"/>
        </w:rPr>
        <w:t xml:space="preserve"> / das im hause des Herrn gefunden war. Und der </w:t>
      </w:r>
      <w:proofErr w:type="spellStart"/>
      <w:r>
        <w:rPr>
          <w:rStyle w:val="Fett"/>
        </w:rPr>
        <w:t>köngi</w:t>
      </w:r>
      <w:proofErr w:type="spellEnd"/>
      <w:r>
        <w:rPr>
          <w:rStyle w:val="Fett"/>
        </w:rPr>
        <w:t xml:space="preserve"> trat an eine </w:t>
      </w:r>
      <w:proofErr w:type="spellStart"/>
      <w:r>
        <w:rPr>
          <w:rStyle w:val="Fett"/>
        </w:rPr>
        <w:t>seule</w:t>
      </w:r>
      <w:proofErr w:type="spellEnd"/>
      <w:r>
        <w:rPr>
          <w:rStyle w:val="Fett"/>
        </w:rPr>
        <w:t xml:space="preserve"> / und macht einen </w:t>
      </w:r>
      <w:proofErr w:type="spellStart"/>
      <w:r>
        <w:rPr>
          <w:rStyle w:val="Fett"/>
        </w:rPr>
        <w:t>bund</w:t>
      </w:r>
      <w:proofErr w:type="spellEnd"/>
      <w:r>
        <w:rPr>
          <w:rStyle w:val="Fett"/>
        </w:rPr>
        <w:t xml:space="preserve"> für dem Herrn / daß sie </w:t>
      </w:r>
      <w:proofErr w:type="spellStart"/>
      <w:r>
        <w:rPr>
          <w:rStyle w:val="Fett"/>
        </w:rPr>
        <w:t>solten</w:t>
      </w:r>
      <w:proofErr w:type="spellEnd"/>
      <w:r>
        <w:rPr>
          <w:rStyle w:val="Fett"/>
        </w:rPr>
        <w:t xml:space="preserve"> wandeln dem Herrn nach / </w:t>
      </w:r>
      <w:proofErr w:type="spellStart"/>
      <w:r>
        <w:rPr>
          <w:rStyle w:val="Fett"/>
        </w:rPr>
        <w:t>unnd</w:t>
      </w:r>
      <w:proofErr w:type="spellEnd"/>
      <w:r>
        <w:rPr>
          <w:rStyle w:val="Fett"/>
        </w:rPr>
        <w:t xml:space="preserve"> halten seine </w:t>
      </w:r>
      <w:proofErr w:type="spellStart"/>
      <w:r>
        <w:rPr>
          <w:rStyle w:val="Fett"/>
        </w:rPr>
        <w:t>gebott</w:t>
      </w:r>
      <w:proofErr w:type="spellEnd"/>
      <w:r>
        <w:rPr>
          <w:rStyle w:val="Fett"/>
        </w:rPr>
        <w:t xml:space="preserve"> und </w:t>
      </w:r>
      <w:proofErr w:type="spellStart"/>
      <w:r>
        <w:rPr>
          <w:rStyle w:val="Fett"/>
        </w:rPr>
        <w:t>zeugnüs</w:t>
      </w:r>
      <w:proofErr w:type="spellEnd"/>
      <w:r>
        <w:rPr>
          <w:rStyle w:val="Fett"/>
        </w:rPr>
        <w:t xml:space="preserve"> und rechte / von </w:t>
      </w:r>
      <w:proofErr w:type="spellStart"/>
      <w:r>
        <w:rPr>
          <w:rStyle w:val="Fett"/>
        </w:rPr>
        <w:t>gantzen</w:t>
      </w:r>
      <w:proofErr w:type="spellEnd"/>
      <w:r>
        <w:rPr>
          <w:rStyle w:val="Fett"/>
        </w:rPr>
        <w:t xml:space="preserve"> </w:t>
      </w:r>
      <w:proofErr w:type="spellStart"/>
      <w:r>
        <w:rPr>
          <w:rStyle w:val="Fett"/>
        </w:rPr>
        <w:t>hertzen</w:t>
      </w:r>
      <w:proofErr w:type="spellEnd"/>
      <w:r>
        <w:rPr>
          <w:rStyle w:val="Fett"/>
        </w:rPr>
        <w:t xml:space="preserve"> und von </w:t>
      </w:r>
      <w:proofErr w:type="spellStart"/>
      <w:r>
        <w:rPr>
          <w:rStyle w:val="Fett"/>
        </w:rPr>
        <w:t>gantzer</w:t>
      </w:r>
      <w:proofErr w:type="spellEnd"/>
      <w:r>
        <w:rPr>
          <w:rStyle w:val="Fett"/>
        </w:rPr>
        <w:t xml:space="preserve"> </w:t>
      </w:r>
      <w:proofErr w:type="spellStart"/>
      <w:r>
        <w:rPr>
          <w:rStyle w:val="Fett"/>
        </w:rPr>
        <w:t>seele</w:t>
      </w:r>
      <w:proofErr w:type="spellEnd"/>
      <w:r>
        <w:rPr>
          <w:rStyle w:val="Fett"/>
        </w:rPr>
        <w:t xml:space="preserve"> / daß sie </w:t>
      </w:r>
      <w:proofErr w:type="spellStart"/>
      <w:r>
        <w:rPr>
          <w:rStyle w:val="Fett"/>
        </w:rPr>
        <w:t>außrichten</w:t>
      </w:r>
      <w:proofErr w:type="spellEnd"/>
      <w:r>
        <w:rPr>
          <w:rStyle w:val="Fett"/>
        </w:rPr>
        <w:t xml:space="preserve"> die </w:t>
      </w:r>
      <w:proofErr w:type="spellStart"/>
      <w:r>
        <w:rPr>
          <w:rStyle w:val="Fett"/>
        </w:rPr>
        <w:t>wort</w:t>
      </w:r>
      <w:proofErr w:type="spellEnd"/>
      <w:r>
        <w:rPr>
          <w:rStyle w:val="Fett"/>
        </w:rPr>
        <w:t xml:space="preserve"> dieses </w:t>
      </w:r>
      <w:proofErr w:type="spellStart"/>
      <w:r>
        <w:rPr>
          <w:rStyle w:val="Fett"/>
        </w:rPr>
        <w:t>bundes</w:t>
      </w:r>
      <w:proofErr w:type="spellEnd"/>
      <w:r>
        <w:rPr>
          <w:rStyle w:val="Fett"/>
        </w:rPr>
        <w:t xml:space="preserve"> / die geschrieben stunden in diesem buch / </w:t>
      </w:r>
      <w:proofErr w:type="spellStart"/>
      <w:r>
        <w:rPr>
          <w:rStyle w:val="Fett"/>
        </w:rPr>
        <w:t>unnd</w:t>
      </w:r>
      <w:proofErr w:type="spellEnd"/>
      <w:r>
        <w:rPr>
          <w:rStyle w:val="Fett"/>
        </w:rPr>
        <w:t xml:space="preserve"> alles </w:t>
      </w:r>
      <w:proofErr w:type="spellStart"/>
      <w:r>
        <w:rPr>
          <w:rStyle w:val="Fett"/>
        </w:rPr>
        <w:t>volckt</w:t>
      </w:r>
      <w:proofErr w:type="spellEnd"/>
      <w:r>
        <w:rPr>
          <w:rStyle w:val="Fett"/>
        </w:rPr>
        <w:t xml:space="preserve"> trat in den </w:t>
      </w:r>
      <w:proofErr w:type="spellStart"/>
      <w:r>
        <w:rPr>
          <w:rStyle w:val="Fett"/>
        </w:rPr>
        <w:t>bund</w:t>
      </w:r>
      <w:proofErr w:type="spellEnd"/>
      <w:r>
        <w:rPr>
          <w:rStyle w:val="Fett"/>
        </w:rPr>
        <w:t xml:space="preserve">. Und der </w:t>
      </w:r>
      <w:proofErr w:type="spellStart"/>
      <w:r>
        <w:rPr>
          <w:rStyle w:val="Fett"/>
        </w:rPr>
        <w:t>könig</w:t>
      </w:r>
      <w:proofErr w:type="spellEnd"/>
      <w:r>
        <w:rPr>
          <w:rStyle w:val="Fett"/>
        </w:rPr>
        <w:t xml:space="preserve"> </w:t>
      </w:r>
      <w:proofErr w:type="spellStart"/>
      <w:r>
        <w:rPr>
          <w:rStyle w:val="Fett"/>
        </w:rPr>
        <w:t>gebott</w:t>
      </w:r>
      <w:proofErr w:type="spellEnd"/>
      <w:r>
        <w:rPr>
          <w:rStyle w:val="Fett"/>
        </w:rPr>
        <w:t xml:space="preserve"> dem </w:t>
      </w:r>
      <w:proofErr w:type="spellStart"/>
      <w:r>
        <w:rPr>
          <w:rStyle w:val="Fett"/>
        </w:rPr>
        <w:t>hohenpriester</w:t>
      </w:r>
      <w:proofErr w:type="spellEnd"/>
      <w:r>
        <w:rPr>
          <w:rStyle w:val="Fett"/>
        </w:rPr>
        <w:t xml:space="preserve"> Hiskia und den </w:t>
      </w:r>
      <w:proofErr w:type="spellStart"/>
      <w:r>
        <w:rPr>
          <w:rStyle w:val="Fett"/>
        </w:rPr>
        <w:t>priestern</w:t>
      </w:r>
      <w:proofErr w:type="spellEnd"/>
      <w:r>
        <w:rPr>
          <w:rStyle w:val="Fett"/>
        </w:rPr>
        <w:t xml:space="preserve"> der andern </w:t>
      </w:r>
      <w:proofErr w:type="spellStart"/>
      <w:r>
        <w:rPr>
          <w:rStyle w:val="Fett"/>
        </w:rPr>
        <w:t>ordnung</w:t>
      </w:r>
      <w:proofErr w:type="spellEnd"/>
      <w:r>
        <w:rPr>
          <w:rStyle w:val="Fett"/>
        </w:rPr>
        <w:t xml:space="preserve"> / und den </w:t>
      </w:r>
      <w:proofErr w:type="spellStart"/>
      <w:r>
        <w:rPr>
          <w:rStyle w:val="Fett"/>
        </w:rPr>
        <w:t>hüttern</w:t>
      </w:r>
      <w:proofErr w:type="spellEnd"/>
      <w:r>
        <w:rPr>
          <w:rStyle w:val="Fett"/>
        </w:rPr>
        <w:t xml:space="preserve"> an der schwelle / daß sie </w:t>
      </w:r>
      <w:proofErr w:type="spellStart"/>
      <w:r>
        <w:rPr>
          <w:rStyle w:val="Fett"/>
        </w:rPr>
        <w:t>solten</w:t>
      </w:r>
      <w:proofErr w:type="spellEnd"/>
      <w:r>
        <w:rPr>
          <w:rStyle w:val="Fett"/>
        </w:rPr>
        <w:t xml:space="preserve"> </w:t>
      </w:r>
      <w:proofErr w:type="spellStart"/>
      <w:r>
        <w:rPr>
          <w:rStyle w:val="Fett"/>
        </w:rPr>
        <w:t>auß</w:t>
      </w:r>
      <w:proofErr w:type="spellEnd"/>
      <w:r>
        <w:rPr>
          <w:rStyle w:val="Fett"/>
        </w:rPr>
        <w:t xml:space="preserve"> dem </w:t>
      </w:r>
      <w:proofErr w:type="spellStart"/>
      <w:r>
        <w:rPr>
          <w:rStyle w:val="Fett"/>
        </w:rPr>
        <w:t>tempel</w:t>
      </w:r>
      <w:proofErr w:type="spellEnd"/>
      <w:r>
        <w:rPr>
          <w:rStyle w:val="Fett"/>
        </w:rPr>
        <w:t xml:space="preserve"> des Herrn thun alles </w:t>
      </w:r>
      <w:proofErr w:type="spellStart"/>
      <w:r>
        <w:rPr>
          <w:rStyle w:val="Fett"/>
        </w:rPr>
        <w:t>gezeug</w:t>
      </w:r>
      <w:proofErr w:type="spellEnd"/>
      <w:r>
        <w:rPr>
          <w:rStyle w:val="Fett"/>
        </w:rPr>
        <w:t xml:space="preserve"> / das dem Baal und dem Hayne / und allem </w:t>
      </w:r>
      <w:proofErr w:type="spellStart"/>
      <w:r>
        <w:rPr>
          <w:rStyle w:val="Fett"/>
        </w:rPr>
        <w:t>heer</w:t>
      </w:r>
      <w:proofErr w:type="spellEnd"/>
      <w:r>
        <w:rPr>
          <w:rStyle w:val="Fett"/>
        </w:rPr>
        <w:t xml:space="preserve"> des </w:t>
      </w:r>
      <w:proofErr w:type="spellStart"/>
      <w:r>
        <w:rPr>
          <w:rStyle w:val="Fett"/>
        </w:rPr>
        <w:t>himmels</w:t>
      </w:r>
      <w:proofErr w:type="spellEnd"/>
      <w:r>
        <w:rPr>
          <w:rStyle w:val="Fett"/>
        </w:rPr>
        <w:t xml:space="preserve"> gemacht war / und </w:t>
      </w:r>
      <w:proofErr w:type="spellStart"/>
      <w:r>
        <w:rPr>
          <w:rStyle w:val="Fett"/>
        </w:rPr>
        <w:t>verbrandten</w:t>
      </w:r>
      <w:proofErr w:type="spellEnd"/>
      <w:r>
        <w:rPr>
          <w:rStyle w:val="Fett"/>
        </w:rPr>
        <w:t xml:space="preserve"> sie haussen für Jerusalem im </w:t>
      </w:r>
      <w:proofErr w:type="spellStart"/>
      <w:r>
        <w:rPr>
          <w:rStyle w:val="Fett"/>
        </w:rPr>
        <w:t>thal</w:t>
      </w:r>
      <w:proofErr w:type="spellEnd"/>
      <w:r>
        <w:rPr>
          <w:rStyle w:val="Fett"/>
        </w:rPr>
        <w:t xml:space="preserve"> </w:t>
      </w:r>
      <w:proofErr w:type="spellStart"/>
      <w:r>
        <w:rPr>
          <w:rStyle w:val="Fett"/>
        </w:rPr>
        <w:t>Kidron</w:t>
      </w:r>
      <w:proofErr w:type="spellEnd"/>
      <w:r>
        <w:rPr>
          <w:rStyle w:val="Fett"/>
        </w:rPr>
        <w:t xml:space="preserve"> / und ihr staub war getragen gen Bethel.</w:t>
      </w:r>
      <w:r>
        <w:t xml:space="preserve"> </w:t>
      </w:r>
    </w:p>
    <w:p w14:paraId="2CFE0B40" w14:textId="77777777" w:rsidR="00453595" w:rsidRDefault="00453595" w:rsidP="00453595">
      <w:pPr>
        <w:pStyle w:val="berschrift2"/>
      </w:pPr>
      <w:proofErr w:type="spellStart"/>
      <w:r>
        <w:lastRenderedPageBreak/>
        <w:t>Außlegung</w:t>
      </w:r>
      <w:proofErr w:type="spellEnd"/>
      <w:r>
        <w:t>.</w:t>
      </w:r>
    </w:p>
    <w:p w14:paraId="29024EAC" w14:textId="77777777" w:rsidR="00453595" w:rsidRDefault="00453595" w:rsidP="00453595">
      <w:pPr>
        <w:pStyle w:val="StandardWeb"/>
      </w:pPr>
      <w:r>
        <w:t xml:space="preserve">Alles ist </w:t>
      </w:r>
      <w:proofErr w:type="spellStart"/>
      <w:r>
        <w:t>frewden</w:t>
      </w:r>
      <w:proofErr w:type="spellEnd"/>
      <w:r>
        <w:t xml:space="preserve"> voll gewesen / in Juda und Jerusalem / do das </w:t>
      </w:r>
      <w:proofErr w:type="spellStart"/>
      <w:r>
        <w:t>verlohrne</w:t>
      </w:r>
      <w:proofErr w:type="spellEnd"/>
      <w:r>
        <w:t xml:space="preserve"> buch deß </w:t>
      </w:r>
      <w:proofErr w:type="spellStart"/>
      <w:r>
        <w:t>gesetzes</w:t>
      </w:r>
      <w:proofErr w:type="spellEnd"/>
      <w:r>
        <w:t xml:space="preserve"> Gottes / unter der </w:t>
      </w:r>
      <w:proofErr w:type="spellStart"/>
      <w:r>
        <w:t>regierung</w:t>
      </w:r>
      <w:proofErr w:type="spellEnd"/>
      <w:r>
        <w:t xml:space="preserve"> deß </w:t>
      </w:r>
      <w:proofErr w:type="spellStart"/>
      <w:r>
        <w:t>königs</w:t>
      </w:r>
      <w:proofErr w:type="spellEnd"/>
      <w:r>
        <w:t xml:space="preserve"> </w:t>
      </w:r>
      <w:proofErr w:type="spellStart"/>
      <w:r>
        <w:t>Josiae</w:t>
      </w:r>
      <w:proofErr w:type="spellEnd"/>
      <w:r>
        <w:t xml:space="preserve"> ist wider funden worden. Denn </w:t>
      </w:r>
      <w:proofErr w:type="spellStart"/>
      <w:r>
        <w:t>jammer</w:t>
      </w:r>
      <w:proofErr w:type="spellEnd"/>
      <w:r>
        <w:t xml:space="preserve"> </w:t>
      </w:r>
      <w:proofErr w:type="spellStart"/>
      <w:r>
        <w:t>uber</w:t>
      </w:r>
      <w:proofErr w:type="spellEnd"/>
      <w:r>
        <w:t xml:space="preserve"> </w:t>
      </w:r>
      <w:proofErr w:type="spellStart"/>
      <w:r>
        <w:t>jammer</w:t>
      </w:r>
      <w:proofErr w:type="spellEnd"/>
      <w:r>
        <w:t xml:space="preserve"> war im </w:t>
      </w:r>
      <w:proofErr w:type="spellStart"/>
      <w:r>
        <w:t>gantzen</w:t>
      </w:r>
      <w:proofErr w:type="spellEnd"/>
      <w:r>
        <w:t xml:space="preserve"> lande / als Manasse und sein </w:t>
      </w:r>
      <w:proofErr w:type="spellStart"/>
      <w:r>
        <w:t>sohn</w:t>
      </w:r>
      <w:proofErr w:type="spellEnd"/>
      <w:r>
        <w:t xml:space="preserve"> Amon ohne Gott </w:t>
      </w:r>
      <w:proofErr w:type="spellStart"/>
      <w:r>
        <w:t>regiereten</w:t>
      </w:r>
      <w:proofErr w:type="spellEnd"/>
      <w:r>
        <w:t xml:space="preserve"> / und das </w:t>
      </w:r>
      <w:proofErr w:type="spellStart"/>
      <w:r>
        <w:t>volck</w:t>
      </w:r>
      <w:proofErr w:type="spellEnd"/>
      <w:r>
        <w:t xml:space="preserve"> Juda ohne Gott </w:t>
      </w:r>
      <w:proofErr w:type="spellStart"/>
      <w:r>
        <w:t>lebete</w:t>
      </w:r>
      <w:proofErr w:type="spellEnd"/>
      <w:r>
        <w:t xml:space="preserve">. </w:t>
      </w:r>
    </w:p>
    <w:p w14:paraId="5890EDB5" w14:textId="77777777" w:rsidR="00453595" w:rsidRDefault="00453595" w:rsidP="00453595">
      <w:pPr>
        <w:pStyle w:val="StandardWeb"/>
      </w:pPr>
      <w:r>
        <w:t xml:space="preserve">Nicht weniger hat sich </w:t>
      </w:r>
      <w:proofErr w:type="spellStart"/>
      <w:r>
        <w:t>grosse</w:t>
      </w:r>
      <w:proofErr w:type="spellEnd"/>
      <w:r>
        <w:t xml:space="preserve"> </w:t>
      </w:r>
      <w:proofErr w:type="spellStart"/>
      <w:r>
        <w:t>freude</w:t>
      </w:r>
      <w:proofErr w:type="spellEnd"/>
      <w:r>
        <w:t xml:space="preserve"> erhoben vor hundert </w:t>
      </w:r>
      <w:proofErr w:type="spellStart"/>
      <w:r>
        <w:t>jahren</w:t>
      </w:r>
      <w:proofErr w:type="spellEnd"/>
      <w:r>
        <w:t xml:space="preserve"> / in unserm lieben </w:t>
      </w:r>
      <w:proofErr w:type="spellStart"/>
      <w:r>
        <w:t>vatterland</w:t>
      </w:r>
      <w:proofErr w:type="spellEnd"/>
      <w:r>
        <w:t xml:space="preserve"> </w:t>
      </w:r>
      <w:proofErr w:type="spellStart"/>
      <w:r>
        <w:t>teutscher</w:t>
      </w:r>
      <w:proofErr w:type="spellEnd"/>
      <w:r>
        <w:t xml:space="preserve"> </w:t>
      </w:r>
      <w:proofErr w:type="spellStart"/>
      <w:r>
        <w:t>nation</w:t>
      </w:r>
      <w:proofErr w:type="spellEnd"/>
      <w:r>
        <w:t xml:space="preserve"> / do die </w:t>
      </w:r>
      <w:proofErr w:type="spellStart"/>
      <w:r>
        <w:t>bücher</w:t>
      </w:r>
      <w:proofErr w:type="spellEnd"/>
      <w:r>
        <w:t xml:space="preserve"> altes und </w:t>
      </w:r>
      <w:proofErr w:type="spellStart"/>
      <w:r>
        <w:t>newen</w:t>
      </w:r>
      <w:proofErr w:type="spellEnd"/>
      <w:r>
        <w:t xml:space="preserve"> Testaments / welche lange zeit unter der </w:t>
      </w:r>
      <w:proofErr w:type="spellStart"/>
      <w:r>
        <w:t>banck</w:t>
      </w:r>
      <w:proofErr w:type="spellEnd"/>
      <w:r>
        <w:t xml:space="preserve"> gelegen / </w:t>
      </w:r>
      <w:proofErr w:type="spellStart"/>
      <w:r>
        <w:t>wiederumb</w:t>
      </w:r>
      <w:proofErr w:type="spellEnd"/>
      <w:r>
        <w:t xml:space="preserve"> herfür gezogen / </w:t>
      </w:r>
      <w:proofErr w:type="spellStart"/>
      <w:r>
        <w:t>unnd</w:t>
      </w:r>
      <w:proofErr w:type="spellEnd"/>
      <w:r>
        <w:t xml:space="preserve"> die reine lehre deß </w:t>
      </w:r>
      <w:proofErr w:type="spellStart"/>
      <w:r>
        <w:t>Evangelions</w:t>
      </w:r>
      <w:proofErr w:type="spellEnd"/>
      <w:r>
        <w:t xml:space="preserve"> an das helle </w:t>
      </w:r>
      <w:proofErr w:type="spellStart"/>
      <w:r>
        <w:t>mittaglicht</w:t>
      </w:r>
      <w:proofErr w:type="spellEnd"/>
      <w:r>
        <w:t xml:space="preserve"> ist gebracht worden. </w:t>
      </w:r>
    </w:p>
    <w:p w14:paraId="4AFC0EB2" w14:textId="77777777" w:rsidR="00453595" w:rsidRDefault="00453595" w:rsidP="00453595">
      <w:pPr>
        <w:pStyle w:val="StandardWeb"/>
      </w:pPr>
      <w:r>
        <w:t xml:space="preserve">Dann gleich wie sich die </w:t>
      </w:r>
      <w:proofErr w:type="spellStart"/>
      <w:r>
        <w:t>völcker</w:t>
      </w:r>
      <w:proofErr w:type="spellEnd"/>
      <w:r>
        <w:t xml:space="preserve"> / welche den </w:t>
      </w:r>
      <w:proofErr w:type="spellStart"/>
      <w:r>
        <w:t>gantzen</w:t>
      </w:r>
      <w:proofErr w:type="spellEnd"/>
      <w:r>
        <w:t xml:space="preserve"> </w:t>
      </w:r>
      <w:proofErr w:type="spellStart"/>
      <w:r>
        <w:t>winter</w:t>
      </w:r>
      <w:proofErr w:type="spellEnd"/>
      <w:r>
        <w:t xml:space="preserve"> durch fast lauter </w:t>
      </w:r>
      <w:proofErr w:type="spellStart"/>
      <w:r>
        <w:t>nacht</w:t>
      </w:r>
      <w:proofErr w:type="spellEnd"/>
      <w:r>
        <w:t xml:space="preserve"> haben / </w:t>
      </w:r>
      <w:proofErr w:type="spellStart"/>
      <w:r>
        <w:t>hertzlich</w:t>
      </w:r>
      <w:proofErr w:type="spellEnd"/>
      <w:r>
        <w:t xml:space="preserve"> </w:t>
      </w:r>
      <w:proofErr w:type="spellStart"/>
      <w:r>
        <w:t>frewen</w:t>
      </w:r>
      <w:proofErr w:type="spellEnd"/>
      <w:r>
        <w:t xml:space="preserve"> / wenn sie bey angehendem </w:t>
      </w:r>
      <w:proofErr w:type="spellStart"/>
      <w:r>
        <w:t>früling</w:t>
      </w:r>
      <w:proofErr w:type="spellEnd"/>
      <w:r>
        <w:t xml:space="preserve"> die Sonne </w:t>
      </w:r>
      <w:proofErr w:type="spellStart"/>
      <w:r>
        <w:t>wiederumb</w:t>
      </w:r>
      <w:proofErr w:type="spellEnd"/>
      <w:r>
        <w:t xml:space="preserve"> beginnet anzublicken: also haben unsere lieben Deutschen zuvorderst </w:t>
      </w:r>
      <w:proofErr w:type="spellStart"/>
      <w:r>
        <w:t>hertzlich</w:t>
      </w:r>
      <w:proofErr w:type="spellEnd"/>
      <w:r>
        <w:t xml:space="preserve"> </w:t>
      </w:r>
      <w:proofErr w:type="spellStart"/>
      <w:r>
        <w:t>gefrolocket</w:t>
      </w:r>
      <w:proofErr w:type="spellEnd"/>
      <w:r>
        <w:t xml:space="preserve"> / als sie nach so viel jähriger </w:t>
      </w:r>
      <w:proofErr w:type="spellStart"/>
      <w:r>
        <w:t>finsternuß</w:t>
      </w:r>
      <w:proofErr w:type="spellEnd"/>
      <w:r>
        <w:t xml:space="preserve"> die Sonne der </w:t>
      </w:r>
      <w:proofErr w:type="spellStart"/>
      <w:r>
        <w:t>gerechtigkeit</w:t>
      </w:r>
      <w:proofErr w:type="spellEnd"/>
      <w:r>
        <w:t xml:space="preserve"> Jesus Christus mit dem licht deß </w:t>
      </w:r>
      <w:proofErr w:type="spellStart"/>
      <w:r>
        <w:t>Evangelions</w:t>
      </w:r>
      <w:proofErr w:type="spellEnd"/>
      <w:r>
        <w:t xml:space="preserve"> beschienen hat. </w:t>
      </w:r>
    </w:p>
    <w:p w14:paraId="42CCA99E" w14:textId="77777777" w:rsidR="00453595" w:rsidRDefault="00453595" w:rsidP="00453595">
      <w:pPr>
        <w:pStyle w:val="StandardWeb"/>
      </w:pPr>
      <w:r>
        <w:t xml:space="preserve">Nun ist </w:t>
      </w:r>
      <w:proofErr w:type="spellStart"/>
      <w:r>
        <w:t>diß</w:t>
      </w:r>
      <w:proofErr w:type="spellEnd"/>
      <w:r>
        <w:t xml:space="preserve"> deß heiligen Geists gebrauch im alten Testament / daß er die alte </w:t>
      </w:r>
      <w:proofErr w:type="spellStart"/>
      <w:r>
        <w:t>geschichte</w:t>
      </w:r>
      <w:proofErr w:type="spellEnd"/>
      <w:r>
        <w:t xml:space="preserve"> von der wunderbaren </w:t>
      </w:r>
      <w:proofErr w:type="spellStart"/>
      <w:r>
        <w:t>errettung</w:t>
      </w:r>
      <w:proofErr w:type="spellEnd"/>
      <w:r>
        <w:t xml:space="preserve"> der </w:t>
      </w:r>
      <w:proofErr w:type="spellStart"/>
      <w:r>
        <w:t>kirchen</w:t>
      </w:r>
      <w:proofErr w:type="spellEnd"/>
      <w:r>
        <w:t xml:space="preserve"> Gottes von ihren feinden viel und </w:t>
      </w:r>
      <w:proofErr w:type="spellStart"/>
      <w:r>
        <w:t>offt</w:t>
      </w:r>
      <w:proofErr w:type="spellEnd"/>
      <w:r>
        <w:t xml:space="preserve"> pflegt zu wiederholen: wie er dann mehr als einmal der </w:t>
      </w:r>
      <w:proofErr w:type="spellStart"/>
      <w:r>
        <w:t>erlösung</w:t>
      </w:r>
      <w:proofErr w:type="spellEnd"/>
      <w:r>
        <w:t xml:space="preserve"> der </w:t>
      </w:r>
      <w:proofErr w:type="spellStart"/>
      <w:r>
        <w:t>kinder</w:t>
      </w:r>
      <w:proofErr w:type="spellEnd"/>
      <w:r>
        <w:t xml:space="preserve"> Israel aus </w:t>
      </w:r>
      <w:proofErr w:type="spellStart"/>
      <w:r>
        <w:t>Aegypten</w:t>
      </w:r>
      <w:proofErr w:type="spellEnd"/>
      <w:r>
        <w:t xml:space="preserve"> / aus der </w:t>
      </w:r>
      <w:proofErr w:type="spellStart"/>
      <w:r>
        <w:t>hand</w:t>
      </w:r>
      <w:proofErr w:type="spellEnd"/>
      <w:r>
        <w:t xml:space="preserve"> der Midianiter / aus der Babylonischen </w:t>
      </w:r>
      <w:proofErr w:type="spellStart"/>
      <w:r>
        <w:t>gefängnus</w:t>
      </w:r>
      <w:proofErr w:type="spellEnd"/>
      <w:r>
        <w:t xml:space="preserve"> / </w:t>
      </w:r>
      <w:proofErr w:type="spellStart"/>
      <w:r>
        <w:t>erwehnet</w:t>
      </w:r>
      <w:proofErr w:type="spellEnd"/>
      <w:r>
        <w:t xml:space="preserve">: was will uns dann anders </w:t>
      </w:r>
      <w:proofErr w:type="spellStart"/>
      <w:r>
        <w:t>gebüren</w:t>
      </w:r>
      <w:proofErr w:type="spellEnd"/>
      <w:r>
        <w:t xml:space="preserve"> im </w:t>
      </w:r>
      <w:proofErr w:type="spellStart"/>
      <w:r>
        <w:t>newen</w:t>
      </w:r>
      <w:proofErr w:type="spellEnd"/>
      <w:r>
        <w:t xml:space="preserve"> Testament / als daß wir auch dieser besondern </w:t>
      </w:r>
      <w:proofErr w:type="spellStart"/>
      <w:r>
        <w:t>wolthat</w:t>
      </w:r>
      <w:proofErr w:type="spellEnd"/>
      <w:r>
        <w:t xml:space="preserve"> </w:t>
      </w:r>
      <w:proofErr w:type="spellStart"/>
      <w:r>
        <w:t>gedächtnis</w:t>
      </w:r>
      <w:proofErr w:type="spellEnd"/>
      <w:r>
        <w:t xml:space="preserve"> zum </w:t>
      </w:r>
      <w:proofErr w:type="spellStart"/>
      <w:r>
        <w:t>offtern</w:t>
      </w:r>
      <w:proofErr w:type="spellEnd"/>
      <w:r>
        <w:t xml:space="preserve"> / </w:t>
      </w:r>
      <w:proofErr w:type="spellStart"/>
      <w:r>
        <w:t>bevorab</w:t>
      </w:r>
      <w:proofErr w:type="spellEnd"/>
      <w:r>
        <w:t xml:space="preserve"> aber an </w:t>
      </w:r>
      <w:proofErr w:type="spellStart"/>
      <w:r>
        <w:t>jetzo</w:t>
      </w:r>
      <w:proofErr w:type="spellEnd"/>
      <w:r>
        <w:t xml:space="preserve"> nach </w:t>
      </w:r>
      <w:proofErr w:type="spellStart"/>
      <w:r>
        <w:t>verlauffenen</w:t>
      </w:r>
      <w:proofErr w:type="spellEnd"/>
      <w:r>
        <w:t xml:space="preserve"> hundert </w:t>
      </w:r>
      <w:proofErr w:type="spellStart"/>
      <w:r>
        <w:t>jahren</w:t>
      </w:r>
      <w:proofErr w:type="spellEnd"/>
      <w:r>
        <w:t xml:space="preserve"> / </w:t>
      </w:r>
      <w:proofErr w:type="spellStart"/>
      <w:r>
        <w:t>wiederumb</w:t>
      </w:r>
      <w:proofErr w:type="spellEnd"/>
      <w:r>
        <w:t xml:space="preserve"> erfrischen? </w:t>
      </w:r>
    </w:p>
    <w:p w14:paraId="4093DBE7" w14:textId="77777777" w:rsidR="00453595" w:rsidRDefault="00453595" w:rsidP="00453595">
      <w:pPr>
        <w:pStyle w:val="StandardWeb"/>
      </w:pPr>
      <w:r>
        <w:t xml:space="preserve">Und damit auch der gemeine man wisse / was das sey / das uns und unsern vorfahren der </w:t>
      </w:r>
      <w:proofErr w:type="spellStart"/>
      <w:r>
        <w:t>allmechtige</w:t>
      </w:r>
      <w:proofErr w:type="spellEnd"/>
      <w:r>
        <w:t xml:space="preserve"> Gott bewiesen hat / </w:t>
      </w:r>
      <w:proofErr w:type="spellStart"/>
      <w:r>
        <w:t>darfür</w:t>
      </w:r>
      <w:proofErr w:type="spellEnd"/>
      <w:r>
        <w:t xml:space="preserve"> man </w:t>
      </w:r>
      <w:proofErr w:type="spellStart"/>
      <w:r>
        <w:t>ihme</w:t>
      </w:r>
      <w:proofErr w:type="spellEnd"/>
      <w:r>
        <w:t xml:space="preserve"> heut </w:t>
      </w:r>
      <w:proofErr w:type="spellStart"/>
      <w:r>
        <w:t>unnd</w:t>
      </w:r>
      <w:proofErr w:type="spellEnd"/>
      <w:r>
        <w:t xml:space="preserve"> in alle </w:t>
      </w:r>
      <w:proofErr w:type="spellStart"/>
      <w:r>
        <w:t>ewigkeit</w:t>
      </w:r>
      <w:proofErr w:type="spellEnd"/>
      <w:r>
        <w:t xml:space="preserve"> zu </w:t>
      </w:r>
      <w:proofErr w:type="spellStart"/>
      <w:r>
        <w:t>dancken</w:t>
      </w:r>
      <w:proofErr w:type="spellEnd"/>
      <w:r>
        <w:t xml:space="preserve"> schuldig sey: wollen wir berichten: </w:t>
      </w:r>
    </w:p>
    <w:p w14:paraId="03680E07" w14:textId="77777777" w:rsidR="00453595" w:rsidRDefault="00453595" w:rsidP="00453595">
      <w:pPr>
        <w:pStyle w:val="StandardWeb"/>
      </w:pPr>
      <w:r>
        <w:t xml:space="preserve">Erstlich / Wie übel es </w:t>
      </w:r>
      <w:proofErr w:type="spellStart"/>
      <w:r>
        <w:t>umb</w:t>
      </w:r>
      <w:proofErr w:type="spellEnd"/>
      <w:r>
        <w:t xml:space="preserve"> unsere Kirchen in Deutschland gestanden / als sie den Römischen Bapst vor ihr </w:t>
      </w:r>
      <w:proofErr w:type="spellStart"/>
      <w:r>
        <w:t>haupt</w:t>
      </w:r>
      <w:proofErr w:type="spellEnd"/>
      <w:r>
        <w:t xml:space="preserve"> </w:t>
      </w:r>
      <w:proofErr w:type="spellStart"/>
      <w:r>
        <w:t>erkant</w:t>
      </w:r>
      <w:proofErr w:type="spellEnd"/>
      <w:r>
        <w:t xml:space="preserve"> / und unter seinen </w:t>
      </w:r>
      <w:proofErr w:type="spellStart"/>
      <w:r>
        <w:t>füssen</w:t>
      </w:r>
      <w:proofErr w:type="spellEnd"/>
      <w:r>
        <w:t xml:space="preserve"> gelegen. </w:t>
      </w:r>
    </w:p>
    <w:p w14:paraId="49EEE59A" w14:textId="77777777" w:rsidR="00453595" w:rsidRDefault="00453595" w:rsidP="00453595">
      <w:pPr>
        <w:pStyle w:val="StandardWeb"/>
      </w:pPr>
      <w:r>
        <w:t xml:space="preserve">Darnach und zum andern / </w:t>
      </w:r>
      <w:proofErr w:type="spellStart"/>
      <w:r>
        <w:t>Wiewol</w:t>
      </w:r>
      <w:proofErr w:type="spellEnd"/>
      <w:r>
        <w:t xml:space="preserve"> es </w:t>
      </w:r>
      <w:proofErr w:type="spellStart"/>
      <w:r>
        <w:t>umb</w:t>
      </w:r>
      <w:proofErr w:type="spellEnd"/>
      <w:r>
        <w:t xml:space="preserve"> die Evangelische </w:t>
      </w:r>
      <w:proofErr w:type="spellStart"/>
      <w:r>
        <w:t>kirchen</w:t>
      </w:r>
      <w:proofErr w:type="spellEnd"/>
      <w:r>
        <w:t xml:space="preserve"> stehe / welche Christum allein vor ihr </w:t>
      </w:r>
      <w:proofErr w:type="spellStart"/>
      <w:r>
        <w:t>haupt</w:t>
      </w:r>
      <w:proofErr w:type="spellEnd"/>
      <w:r>
        <w:t xml:space="preserve"> erkennen / und von ihm allein </w:t>
      </w:r>
      <w:proofErr w:type="spellStart"/>
      <w:r>
        <w:t>begeren</w:t>
      </w:r>
      <w:proofErr w:type="spellEnd"/>
      <w:r>
        <w:t xml:space="preserve"> regieret zu werden. </w:t>
      </w:r>
    </w:p>
    <w:p w14:paraId="6CEB3496" w14:textId="77777777" w:rsidR="00453595" w:rsidRDefault="00453595" w:rsidP="00453595">
      <w:pPr>
        <w:pStyle w:val="StandardWeb"/>
      </w:pPr>
      <w:proofErr w:type="spellStart"/>
      <w:r>
        <w:t>Beyder</w:t>
      </w:r>
      <w:proofErr w:type="spellEnd"/>
      <w:r>
        <w:t xml:space="preserve"> stücke </w:t>
      </w:r>
      <w:proofErr w:type="spellStart"/>
      <w:r>
        <w:t>erklärung</w:t>
      </w:r>
      <w:proofErr w:type="spellEnd"/>
      <w:r>
        <w:t xml:space="preserve"> gehet dahin / daß in dem wir erkennen / was Gott bey uns gethan hat / wir </w:t>
      </w:r>
      <w:proofErr w:type="spellStart"/>
      <w:r>
        <w:t>ihme</w:t>
      </w:r>
      <w:proofErr w:type="spellEnd"/>
      <w:r>
        <w:t xml:space="preserve"> auch </w:t>
      </w:r>
      <w:proofErr w:type="spellStart"/>
      <w:r>
        <w:t>hertzlich</w:t>
      </w:r>
      <w:proofErr w:type="spellEnd"/>
      <w:r>
        <w:t xml:space="preserve"> dafür </w:t>
      </w:r>
      <w:proofErr w:type="spellStart"/>
      <w:r>
        <w:t>dancken</w:t>
      </w:r>
      <w:proofErr w:type="spellEnd"/>
      <w:r>
        <w:t xml:space="preserve"> / und dem Evangelio </w:t>
      </w:r>
      <w:proofErr w:type="spellStart"/>
      <w:r>
        <w:t>würdiglich</w:t>
      </w:r>
      <w:proofErr w:type="spellEnd"/>
      <w:r>
        <w:t xml:space="preserve"> leben. </w:t>
      </w:r>
    </w:p>
    <w:p w14:paraId="164D510F" w14:textId="77777777" w:rsidR="00453595" w:rsidRDefault="00453595" w:rsidP="00453595">
      <w:pPr>
        <w:pStyle w:val="berschrift2"/>
      </w:pPr>
      <w:r>
        <w:t>Vom Ersten.</w:t>
      </w:r>
    </w:p>
    <w:p w14:paraId="2F2B7BF3" w14:textId="77777777" w:rsidR="00453595" w:rsidRDefault="00453595" w:rsidP="00453595">
      <w:pPr>
        <w:pStyle w:val="StandardWeb"/>
      </w:pPr>
      <w:r>
        <w:t xml:space="preserve">Der </w:t>
      </w:r>
      <w:proofErr w:type="spellStart"/>
      <w:r>
        <w:t>grosse</w:t>
      </w:r>
      <w:proofErr w:type="spellEnd"/>
      <w:r>
        <w:t xml:space="preserve"> </w:t>
      </w:r>
      <w:proofErr w:type="spellStart"/>
      <w:r>
        <w:t>jammer</w:t>
      </w:r>
      <w:proofErr w:type="spellEnd"/>
      <w:r>
        <w:t xml:space="preserve"> und elend / so die </w:t>
      </w:r>
      <w:proofErr w:type="spellStart"/>
      <w:r>
        <w:t>kirchen</w:t>
      </w:r>
      <w:proofErr w:type="spellEnd"/>
      <w:r>
        <w:t xml:space="preserve"> unter dem </w:t>
      </w:r>
      <w:proofErr w:type="spellStart"/>
      <w:r>
        <w:t>Papstthumb</w:t>
      </w:r>
      <w:proofErr w:type="spellEnd"/>
      <w:r>
        <w:t xml:space="preserve"> getroffen / </w:t>
      </w:r>
      <w:proofErr w:type="spellStart"/>
      <w:r>
        <w:t>kan</w:t>
      </w:r>
      <w:proofErr w:type="spellEnd"/>
      <w:r>
        <w:t xml:space="preserve"> besser nicht entdeckt werden / als wann wir </w:t>
      </w:r>
      <w:proofErr w:type="spellStart"/>
      <w:r>
        <w:t>bedencken</w:t>
      </w:r>
      <w:proofErr w:type="spellEnd"/>
      <w:r>
        <w:t xml:space="preserve"> / wie übel es </w:t>
      </w:r>
      <w:proofErr w:type="spellStart"/>
      <w:r>
        <w:t>umb</w:t>
      </w:r>
      <w:proofErr w:type="spellEnd"/>
      <w:r>
        <w:t xml:space="preserve"> die Jüdische </w:t>
      </w:r>
      <w:proofErr w:type="spellStart"/>
      <w:r>
        <w:t>kirche</w:t>
      </w:r>
      <w:proofErr w:type="spellEnd"/>
      <w:r>
        <w:t xml:space="preserve"> gestanden / da das buch des </w:t>
      </w:r>
      <w:proofErr w:type="spellStart"/>
      <w:r>
        <w:t>gesetzes</w:t>
      </w:r>
      <w:proofErr w:type="spellEnd"/>
      <w:r>
        <w:t xml:space="preserve"> </w:t>
      </w:r>
      <w:proofErr w:type="spellStart"/>
      <w:r>
        <w:t>verlohren</w:t>
      </w:r>
      <w:proofErr w:type="spellEnd"/>
      <w:r>
        <w:t xml:space="preserve"> worden. </w:t>
      </w:r>
    </w:p>
    <w:p w14:paraId="323EE867" w14:textId="77777777" w:rsidR="00453595" w:rsidRDefault="00453595" w:rsidP="00453595">
      <w:pPr>
        <w:pStyle w:val="StandardWeb"/>
      </w:pPr>
      <w:proofErr w:type="spellStart"/>
      <w:r>
        <w:t>Drey</w:t>
      </w:r>
      <w:proofErr w:type="spellEnd"/>
      <w:r>
        <w:t xml:space="preserve"> </w:t>
      </w:r>
      <w:proofErr w:type="spellStart"/>
      <w:r>
        <w:t>hauptbeschwerungen</w:t>
      </w:r>
      <w:proofErr w:type="spellEnd"/>
      <w:r>
        <w:t xml:space="preserve"> druckten das </w:t>
      </w:r>
      <w:proofErr w:type="spellStart"/>
      <w:r>
        <w:t>volck</w:t>
      </w:r>
      <w:proofErr w:type="spellEnd"/>
      <w:r>
        <w:t xml:space="preserve"> eben hart: </w:t>
      </w:r>
      <w:proofErr w:type="spellStart"/>
      <w:r>
        <w:t>abgötterey</w:t>
      </w:r>
      <w:proofErr w:type="spellEnd"/>
      <w:r>
        <w:t xml:space="preserve"> / </w:t>
      </w:r>
      <w:proofErr w:type="spellStart"/>
      <w:r>
        <w:t>aberglaube</w:t>
      </w:r>
      <w:proofErr w:type="spellEnd"/>
      <w:r>
        <w:t xml:space="preserve"> / und </w:t>
      </w:r>
      <w:proofErr w:type="spellStart"/>
      <w:r>
        <w:t>tyranney</w:t>
      </w:r>
      <w:proofErr w:type="spellEnd"/>
      <w:r>
        <w:t xml:space="preserve">. </w:t>
      </w:r>
    </w:p>
    <w:p w14:paraId="32668A11" w14:textId="77777777" w:rsidR="00453595" w:rsidRDefault="00453595" w:rsidP="00453595">
      <w:pPr>
        <w:pStyle w:val="StandardWeb"/>
      </w:pPr>
      <w:proofErr w:type="spellStart"/>
      <w:r>
        <w:t>Abgötterey</w:t>
      </w:r>
      <w:proofErr w:type="spellEnd"/>
      <w:r>
        <w:t xml:space="preserve"> ist / wenn man einem ding </w:t>
      </w:r>
      <w:proofErr w:type="spellStart"/>
      <w:r>
        <w:t>trawet</w:t>
      </w:r>
      <w:proofErr w:type="spellEnd"/>
      <w:r>
        <w:t xml:space="preserve"> / daß nicht Gott ist / und einem ding dienet / daß nicht Gott ist. </w:t>
      </w:r>
      <w:proofErr w:type="spellStart"/>
      <w:r>
        <w:t>Beydes</w:t>
      </w:r>
      <w:proofErr w:type="spellEnd"/>
      <w:r>
        <w:t xml:space="preserve"> that Manasse / </w:t>
      </w:r>
      <w:proofErr w:type="spellStart"/>
      <w:r>
        <w:t>beydes</w:t>
      </w:r>
      <w:proofErr w:type="spellEnd"/>
      <w:r>
        <w:t xml:space="preserve"> </w:t>
      </w:r>
      <w:proofErr w:type="spellStart"/>
      <w:r>
        <w:t>thaten</w:t>
      </w:r>
      <w:proofErr w:type="spellEnd"/>
      <w:r>
        <w:t xml:space="preserve"> seine durch ihn verführte </w:t>
      </w:r>
      <w:proofErr w:type="spellStart"/>
      <w:r>
        <w:t>unterthanen</w:t>
      </w:r>
      <w:proofErr w:type="spellEnd"/>
      <w:r>
        <w:t xml:space="preserve">. </w:t>
      </w:r>
    </w:p>
    <w:p w14:paraId="22CB6F11" w14:textId="77777777" w:rsidR="00453595" w:rsidRDefault="00453595" w:rsidP="00453595">
      <w:pPr>
        <w:pStyle w:val="StandardWeb"/>
      </w:pPr>
      <w:r>
        <w:lastRenderedPageBreak/>
        <w:t xml:space="preserve">Was der fromme </w:t>
      </w:r>
      <w:proofErr w:type="spellStart"/>
      <w:r>
        <w:t>könig</w:t>
      </w:r>
      <w:proofErr w:type="spellEnd"/>
      <w:r>
        <w:t xml:space="preserve"> Hiskias hatte </w:t>
      </w:r>
      <w:proofErr w:type="spellStart"/>
      <w:r>
        <w:t>abgethan</w:t>
      </w:r>
      <w:proofErr w:type="spellEnd"/>
      <w:r>
        <w:t xml:space="preserve"> / das richtete Manasse wider </w:t>
      </w:r>
      <w:proofErr w:type="spellStart"/>
      <w:r>
        <w:t>auff</w:t>
      </w:r>
      <w:proofErr w:type="spellEnd"/>
      <w:r>
        <w:t xml:space="preserve">. Er machte Hayne / wie Ahab der </w:t>
      </w:r>
      <w:proofErr w:type="spellStart"/>
      <w:r>
        <w:t>könig</w:t>
      </w:r>
      <w:proofErr w:type="spellEnd"/>
      <w:r>
        <w:t xml:space="preserve"> Israel gethan hatte: Er </w:t>
      </w:r>
      <w:proofErr w:type="spellStart"/>
      <w:r>
        <w:t>bawete</w:t>
      </w:r>
      <w:proofErr w:type="spellEnd"/>
      <w:r>
        <w:t xml:space="preserve"> Baal </w:t>
      </w:r>
      <w:proofErr w:type="spellStart"/>
      <w:r>
        <w:t>altat</w:t>
      </w:r>
      <w:proofErr w:type="spellEnd"/>
      <w:r>
        <w:t xml:space="preserve"> im hause des </w:t>
      </w:r>
      <w:proofErr w:type="spellStart"/>
      <w:r>
        <w:t>HErrn</w:t>
      </w:r>
      <w:proofErr w:type="spellEnd"/>
      <w:r>
        <w:t xml:space="preserve">: Er </w:t>
      </w:r>
      <w:proofErr w:type="spellStart"/>
      <w:r>
        <w:t>bawete</w:t>
      </w:r>
      <w:proofErr w:type="spellEnd"/>
      <w:r>
        <w:t xml:space="preserve"> allen </w:t>
      </w:r>
      <w:proofErr w:type="spellStart"/>
      <w:r>
        <w:t>heeren</w:t>
      </w:r>
      <w:proofErr w:type="spellEnd"/>
      <w:r>
        <w:t xml:space="preserve"> im </w:t>
      </w:r>
      <w:proofErr w:type="spellStart"/>
      <w:r>
        <w:t>himmel</w:t>
      </w:r>
      <w:proofErr w:type="spellEnd"/>
      <w:r>
        <w:t xml:space="preserve"> </w:t>
      </w:r>
      <w:proofErr w:type="spellStart"/>
      <w:r>
        <w:t>altar</w:t>
      </w:r>
      <w:proofErr w:type="spellEnd"/>
      <w:r>
        <w:t xml:space="preserve"> in </w:t>
      </w:r>
      <w:proofErr w:type="spellStart"/>
      <w:r>
        <w:t>beyden</w:t>
      </w:r>
      <w:proofErr w:type="spellEnd"/>
      <w:r>
        <w:t xml:space="preserve"> </w:t>
      </w:r>
      <w:proofErr w:type="spellStart"/>
      <w:r>
        <w:t>höfen</w:t>
      </w:r>
      <w:proofErr w:type="spellEnd"/>
      <w:r>
        <w:t xml:space="preserve"> im hause des </w:t>
      </w:r>
      <w:proofErr w:type="spellStart"/>
      <w:r>
        <w:t>HErrn</w:t>
      </w:r>
      <w:proofErr w:type="spellEnd"/>
      <w:r>
        <w:t xml:space="preserve"> / er betet sie an und dienet ihnen. 2. </w:t>
      </w:r>
      <w:proofErr w:type="spellStart"/>
      <w:r>
        <w:t>Reg.21</w:t>
      </w:r>
      <w:proofErr w:type="spellEnd"/>
      <w:r>
        <w:t xml:space="preserve">. </w:t>
      </w:r>
    </w:p>
    <w:p w14:paraId="71709E30" w14:textId="77777777" w:rsidR="00453595" w:rsidRDefault="00453595" w:rsidP="00453595">
      <w:pPr>
        <w:pStyle w:val="StandardWeb"/>
      </w:pPr>
      <w:proofErr w:type="spellStart"/>
      <w:r>
        <w:t>Deßgleichen</w:t>
      </w:r>
      <w:proofErr w:type="spellEnd"/>
      <w:r>
        <w:t xml:space="preserve"> </w:t>
      </w:r>
      <w:proofErr w:type="spellStart"/>
      <w:r>
        <w:t>erfüllete</w:t>
      </w:r>
      <w:proofErr w:type="spellEnd"/>
      <w:r>
        <w:t xml:space="preserve"> er das </w:t>
      </w:r>
      <w:proofErr w:type="spellStart"/>
      <w:r>
        <w:t>gantze</w:t>
      </w:r>
      <w:proofErr w:type="spellEnd"/>
      <w:r>
        <w:t xml:space="preserve"> </w:t>
      </w:r>
      <w:proofErr w:type="spellStart"/>
      <w:r>
        <w:t>land</w:t>
      </w:r>
      <w:proofErr w:type="spellEnd"/>
      <w:r>
        <w:t xml:space="preserve"> mit </w:t>
      </w:r>
      <w:proofErr w:type="spellStart"/>
      <w:r>
        <w:t>allerley</w:t>
      </w:r>
      <w:proofErr w:type="spellEnd"/>
      <w:r>
        <w:t xml:space="preserve"> </w:t>
      </w:r>
      <w:proofErr w:type="spellStart"/>
      <w:r>
        <w:t>aberglauben</w:t>
      </w:r>
      <w:proofErr w:type="spellEnd"/>
      <w:r>
        <w:t xml:space="preserve">. </w:t>
      </w:r>
    </w:p>
    <w:p w14:paraId="08718E6D" w14:textId="77777777" w:rsidR="00453595" w:rsidRDefault="00453595" w:rsidP="00453595">
      <w:pPr>
        <w:pStyle w:val="StandardWeb"/>
      </w:pPr>
      <w:r>
        <w:t xml:space="preserve">Seine söhne ließ er durchs </w:t>
      </w:r>
      <w:proofErr w:type="spellStart"/>
      <w:r>
        <w:t>fewer</w:t>
      </w:r>
      <w:proofErr w:type="spellEnd"/>
      <w:r>
        <w:t xml:space="preserve"> gehen. Er achtet </w:t>
      </w:r>
      <w:proofErr w:type="spellStart"/>
      <w:r>
        <w:t>auff</w:t>
      </w:r>
      <w:proofErr w:type="spellEnd"/>
      <w:r>
        <w:t xml:space="preserve"> </w:t>
      </w:r>
      <w:proofErr w:type="spellStart"/>
      <w:r>
        <w:t>vogelgeschrey</w:t>
      </w:r>
      <w:proofErr w:type="spellEnd"/>
      <w:r>
        <w:t xml:space="preserve"> und </w:t>
      </w:r>
      <w:proofErr w:type="spellStart"/>
      <w:r>
        <w:t>zeichen</w:t>
      </w:r>
      <w:proofErr w:type="spellEnd"/>
      <w:r>
        <w:t xml:space="preserve">: Er hielt </w:t>
      </w:r>
      <w:proofErr w:type="spellStart"/>
      <w:r>
        <w:t>warsager</w:t>
      </w:r>
      <w:proofErr w:type="spellEnd"/>
      <w:r>
        <w:t xml:space="preserve"> und </w:t>
      </w:r>
      <w:proofErr w:type="spellStart"/>
      <w:r>
        <w:t>zeichendeuter</w:t>
      </w:r>
      <w:proofErr w:type="spellEnd"/>
      <w:r>
        <w:t xml:space="preserve">. </w:t>
      </w:r>
    </w:p>
    <w:p w14:paraId="0771B029" w14:textId="77777777" w:rsidR="00453595" w:rsidRDefault="00453595" w:rsidP="00453595">
      <w:pPr>
        <w:pStyle w:val="StandardWeb"/>
      </w:pPr>
      <w:r>
        <w:t xml:space="preserve">Das </w:t>
      </w:r>
      <w:proofErr w:type="spellStart"/>
      <w:r>
        <w:t>volck</w:t>
      </w:r>
      <w:proofErr w:type="spellEnd"/>
      <w:r>
        <w:t xml:space="preserve"> </w:t>
      </w:r>
      <w:proofErr w:type="spellStart"/>
      <w:r>
        <w:t>thet</w:t>
      </w:r>
      <w:proofErr w:type="spellEnd"/>
      <w:r>
        <w:t xml:space="preserve"> dergleichen / und </w:t>
      </w:r>
      <w:proofErr w:type="spellStart"/>
      <w:r>
        <w:t>machtens</w:t>
      </w:r>
      <w:proofErr w:type="spellEnd"/>
      <w:r>
        <w:t xml:space="preserve"> </w:t>
      </w:r>
      <w:proofErr w:type="spellStart"/>
      <w:r>
        <w:t>erger</w:t>
      </w:r>
      <w:proofErr w:type="spellEnd"/>
      <w:r>
        <w:t xml:space="preserve"> / denn die </w:t>
      </w:r>
      <w:proofErr w:type="spellStart"/>
      <w:r>
        <w:t>heiden</w:t>
      </w:r>
      <w:proofErr w:type="spellEnd"/>
      <w:r>
        <w:t xml:space="preserve"> / die der </w:t>
      </w:r>
      <w:proofErr w:type="spellStart"/>
      <w:r>
        <w:t>HErr</w:t>
      </w:r>
      <w:proofErr w:type="spellEnd"/>
      <w:r>
        <w:t xml:space="preserve"> für den Kindern Israel vertilget hatte. </w:t>
      </w:r>
    </w:p>
    <w:p w14:paraId="2F7FD017" w14:textId="77777777" w:rsidR="00453595" w:rsidRDefault="00453595" w:rsidP="00453595">
      <w:pPr>
        <w:pStyle w:val="StandardWeb"/>
      </w:pPr>
      <w:r>
        <w:t xml:space="preserve">Letztlich ward Manasse gar ein </w:t>
      </w:r>
      <w:proofErr w:type="spellStart"/>
      <w:r>
        <w:t>tyrann</w:t>
      </w:r>
      <w:proofErr w:type="spellEnd"/>
      <w:r>
        <w:t xml:space="preserve"> / </w:t>
      </w:r>
      <w:proofErr w:type="spellStart"/>
      <w:r>
        <w:t>vergoß</w:t>
      </w:r>
      <w:proofErr w:type="spellEnd"/>
      <w:r>
        <w:t xml:space="preserve"> sehr viel unschuldig </w:t>
      </w:r>
      <w:proofErr w:type="spellStart"/>
      <w:r>
        <w:t>blut</w:t>
      </w:r>
      <w:proofErr w:type="spellEnd"/>
      <w:r>
        <w:t xml:space="preserve"> / </w:t>
      </w:r>
      <w:proofErr w:type="spellStart"/>
      <w:r>
        <w:t>biß</w:t>
      </w:r>
      <w:proofErr w:type="spellEnd"/>
      <w:r>
        <w:t xml:space="preserve"> das Jerusalem hie und da voll war. </w:t>
      </w:r>
    </w:p>
    <w:p w14:paraId="555EC8DD" w14:textId="77777777" w:rsidR="00453595" w:rsidRDefault="00453595" w:rsidP="00453595">
      <w:pPr>
        <w:pStyle w:val="StandardWeb"/>
      </w:pPr>
      <w:r>
        <w:t xml:space="preserve">Wie </w:t>
      </w:r>
      <w:proofErr w:type="spellStart"/>
      <w:r>
        <w:t>meynt</w:t>
      </w:r>
      <w:proofErr w:type="spellEnd"/>
      <w:r>
        <w:t xml:space="preserve"> ihr </w:t>
      </w:r>
      <w:proofErr w:type="spellStart"/>
      <w:r>
        <w:t>wol</w:t>
      </w:r>
      <w:proofErr w:type="spellEnd"/>
      <w:r>
        <w:t xml:space="preserve"> / was vor ein </w:t>
      </w:r>
      <w:proofErr w:type="spellStart"/>
      <w:r>
        <w:t>jammer</w:t>
      </w:r>
      <w:proofErr w:type="spellEnd"/>
      <w:r>
        <w:t xml:space="preserve"> damals in Juda und Jerusalem gewesen? wie haben sich </w:t>
      </w:r>
      <w:proofErr w:type="spellStart"/>
      <w:r>
        <w:t>etlich</w:t>
      </w:r>
      <w:proofErr w:type="spellEnd"/>
      <w:r>
        <w:t xml:space="preserve"> wenig fromme </w:t>
      </w:r>
      <w:proofErr w:type="spellStart"/>
      <w:r>
        <w:t>leute</w:t>
      </w:r>
      <w:proofErr w:type="spellEnd"/>
      <w:r>
        <w:t xml:space="preserve"> </w:t>
      </w:r>
      <w:proofErr w:type="spellStart"/>
      <w:r>
        <w:t>leyden</w:t>
      </w:r>
      <w:proofErr w:type="spellEnd"/>
      <w:r>
        <w:t xml:space="preserve"> müssen unter solchen schweren </w:t>
      </w:r>
      <w:proofErr w:type="spellStart"/>
      <w:r>
        <w:t>abgötterey</w:t>
      </w:r>
      <w:proofErr w:type="spellEnd"/>
      <w:r>
        <w:t xml:space="preserve"> / </w:t>
      </w:r>
      <w:proofErr w:type="spellStart"/>
      <w:r>
        <w:t>aberglauben</w:t>
      </w:r>
      <w:proofErr w:type="spellEnd"/>
      <w:r>
        <w:t xml:space="preserve"> / </w:t>
      </w:r>
      <w:proofErr w:type="spellStart"/>
      <w:r>
        <w:t>unnd</w:t>
      </w:r>
      <w:proofErr w:type="spellEnd"/>
      <w:r>
        <w:t xml:space="preserve"> </w:t>
      </w:r>
      <w:proofErr w:type="spellStart"/>
      <w:r>
        <w:t>tyranney</w:t>
      </w:r>
      <w:proofErr w:type="spellEnd"/>
      <w:r>
        <w:t xml:space="preserve"> Manasses </w:t>
      </w:r>
      <w:proofErr w:type="spellStart"/>
      <w:r>
        <w:t>unnd</w:t>
      </w:r>
      <w:proofErr w:type="spellEnd"/>
      <w:r>
        <w:t xml:space="preserve"> seines </w:t>
      </w:r>
      <w:proofErr w:type="spellStart"/>
      <w:r>
        <w:t>sohns</w:t>
      </w:r>
      <w:proofErr w:type="spellEnd"/>
      <w:r>
        <w:t xml:space="preserve"> Amon? </w:t>
      </w:r>
    </w:p>
    <w:p w14:paraId="304C9D34" w14:textId="77777777" w:rsidR="00453595" w:rsidRDefault="00453595" w:rsidP="00453595">
      <w:pPr>
        <w:pStyle w:val="StandardWeb"/>
      </w:pPr>
      <w:r>
        <w:t xml:space="preserve">Eben also </w:t>
      </w:r>
      <w:proofErr w:type="spellStart"/>
      <w:r>
        <w:t>unnd</w:t>
      </w:r>
      <w:proofErr w:type="spellEnd"/>
      <w:r>
        <w:t xml:space="preserve"> noch </w:t>
      </w:r>
      <w:proofErr w:type="spellStart"/>
      <w:r>
        <w:t>erger</w:t>
      </w:r>
      <w:proofErr w:type="spellEnd"/>
      <w:r>
        <w:t xml:space="preserve"> ist es ergangen im </w:t>
      </w:r>
      <w:proofErr w:type="spellStart"/>
      <w:r>
        <w:t>Bapstthumb</w:t>
      </w:r>
      <w:proofErr w:type="spellEnd"/>
      <w:r>
        <w:t xml:space="preserve">: sintemal die </w:t>
      </w:r>
      <w:proofErr w:type="spellStart"/>
      <w:r>
        <w:t>abgötterey</w:t>
      </w:r>
      <w:proofErr w:type="spellEnd"/>
      <w:r>
        <w:t xml:space="preserve"> / </w:t>
      </w:r>
      <w:proofErr w:type="spellStart"/>
      <w:r>
        <w:t>aberglaub</w:t>
      </w:r>
      <w:proofErr w:type="spellEnd"/>
      <w:r>
        <w:t xml:space="preserve"> </w:t>
      </w:r>
      <w:proofErr w:type="spellStart"/>
      <w:r>
        <w:t>unnd</w:t>
      </w:r>
      <w:proofErr w:type="spellEnd"/>
      <w:r>
        <w:t xml:space="preserve"> </w:t>
      </w:r>
      <w:proofErr w:type="spellStart"/>
      <w:r>
        <w:t>tyranney</w:t>
      </w:r>
      <w:proofErr w:type="spellEnd"/>
      <w:r>
        <w:t xml:space="preserve"> mit </w:t>
      </w:r>
      <w:proofErr w:type="spellStart"/>
      <w:r>
        <w:t>gewalt</w:t>
      </w:r>
      <w:proofErr w:type="spellEnd"/>
      <w:r>
        <w:t xml:space="preserve"> </w:t>
      </w:r>
      <w:proofErr w:type="spellStart"/>
      <w:r>
        <w:t>uberhand</w:t>
      </w:r>
      <w:proofErr w:type="spellEnd"/>
      <w:r>
        <w:t xml:space="preserve"> genommen. </w:t>
      </w:r>
    </w:p>
    <w:p w14:paraId="0637A258" w14:textId="77777777" w:rsidR="00453595" w:rsidRDefault="00453595" w:rsidP="00453595">
      <w:pPr>
        <w:pStyle w:val="StandardWeb"/>
      </w:pPr>
      <w:r>
        <w:t xml:space="preserve">Mit der </w:t>
      </w:r>
      <w:proofErr w:type="spellStart"/>
      <w:r>
        <w:t>schendlichen</w:t>
      </w:r>
      <w:proofErr w:type="spellEnd"/>
      <w:r>
        <w:t xml:space="preserve"> </w:t>
      </w:r>
      <w:proofErr w:type="spellStart"/>
      <w:r>
        <w:t>abgötterey</w:t>
      </w:r>
      <w:proofErr w:type="spellEnd"/>
      <w:r>
        <w:t xml:space="preserve"> waren fast alle Kirchen </w:t>
      </w:r>
      <w:proofErr w:type="spellStart"/>
      <w:r>
        <w:t>uberschwemmet</w:t>
      </w:r>
      <w:proofErr w:type="spellEnd"/>
      <w:r>
        <w:t xml:space="preserve">. </w:t>
      </w:r>
    </w:p>
    <w:p w14:paraId="1F5BC444" w14:textId="77777777" w:rsidR="00453595" w:rsidRDefault="00453595" w:rsidP="00453595">
      <w:pPr>
        <w:pStyle w:val="StandardWeb"/>
      </w:pPr>
      <w:r>
        <w:t xml:space="preserve">Do man des </w:t>
      </w:r>
      <w:proofErr w:type="spellStart"/>
      <w:r>
        <w:t>hertzens</w:t>
      </w:r>
      <w:proofErr w:type="spellEnd"/>
      <w:r>
        <w:t xml:space="preserve"> </w:t>
      </w:r>
      <w:proofErr w:type="spellStart"/>
      <w:r>
        <w:t>vertrawen</w:t>
      </w:r>
      <w:proofErr w:type="spellEnd"/>
      <w:r>
        <w:t xml:space="preserve"> </w:t>
      </w:r>
      <w:proofErr w:type="spellStart"/>
      <w:r>
        <w:t>auff</w:t>
      </w:r>
      <w:proofErr w:type="spellEnd"/>
      <w:r>
        <w:t xml:space="preserve"> Gott allein setzen </w:t>
      </w:r>
      <w:proofErr w:type="spellStart"/>
      <w:r>
        <w:t>solte</w:t>
      </w:r>
      <w:proofErr w:type="spellEnd"/>
      <w:r>
        <w:t xml:space="preserve"> / richtete man es </w:t>
      </w:r>
      <w:proofErr w:type="spellStart"/>
      <w:r>
        <w:t>auff</w:t>
      </w:r>
      <w:proofErr w:type="spellEnd"/>
      <w:r>
        <w:t xml:space="preserve"> die </w:t>
      </w:r>
      <w:proofErr w:type="spellStart"/>
      <w:r>
        <w:t>creaturen</w:t>
      </w:r>
      <w:proofErr w:type="spellEnd"/>
      <w:r>
        <w:t xml:space="preserve"> / </w:t>
      </w:r>
      <w:proofErr w:type="spellStart"/>
      <w:r>
        <w:t>bevorab</w:t>
      </w:r>
      <w:proofErr w:type="spellEnd"/>
      <w:r>
        <w:t xml:space="preserve"> </w:t>
      </w:r>
      <w:proofErr w:type="spellStart"/>
      <w:r>
        <w:t>auff</w:t>
      </w:r>
      <w:proofErr w:type="spellEnd"/>
      <w:r>
        <w:t xml:space="preserve"> die </w:t>
      </w:r>
      <w:proofErr w:type="spellStart"/>
      <w:r>
        <w:t>jungfraw</w:t>
      </w:r>
      <w:proofErr w:type="spellEnd"/>
      <w:r>
        <w:t xml:space="preserve"> Mariam / welcher zu ehren der </w:t>
      </w:r>
      <w:proofErr w:type="spellStart"/>
      <w:r>
        <w:t>gantze</w:t>
      </w:r>
      <w:proofErr w:type="spellEnd"/>
      <w:r>
        <w:t xml:space="preserve"> Psalter Davids verändert / und alles was vom </w:t>
      </w:r>
      <w:proofErr w:type="spellStart"/>
      <w:r>
        <w:t>könig</w:t>
      </w:r>
      <w:proofErr w:type="spellEnd"/>
      <w:r>
        <w:t xml:space="preserve"> David zu dem allmächtigen Gott geredet / </w:t>
      </w:r>
      <w:proofErr w:type="spellStart"/>
      <w:r>
        <w:t>auff</w:t>
      </w:r>
      <w:proofErr w:type="spellEnd"/>
      <w:r>
        <w:t xml:space="preserve"> die </w:t>
      </w:r>
      <w:proofErr w:type="spellStart"/>
      <w:r>
        <w:t>jungfraw</w:t>
      </w:r>
      <w:proofErr w:type="spellEnd"/>
      <w:r>
        <w:t xml:space="preserve"> Mariam ist gezogen worden / daß man hat sagen </w:t>
      </w:r>
      <w:proofErr w:type="spellStart"/>
      <w:r>
        <w:t>dürffen</w:t>
      </w:r>
      <w:proofErr w:type="spellEnd"/>
      <w:r>
        <w:t xml:space="preserve">: </w:t>
      </w:r>
    </w:p>
    <w:p w14:paraId="1E852452" w14:textId="77777777" w:rsidR="00453595" w:rsidRDefault="00453595" w:rsidP="00453595">
      <w:pPr>
        <w:pStyle w:val="StandardWeb"/>
      </w:pPr>
      <w:r>
        <w:t xml:space="preserve">In dich liebe </w:t>
      </w:r>
      <w:proofErr w:type="spellStart"/>
      <w:r>
        <w:t>fraw</w:t>
      </w:r>
      <w:proofErr w:type="spellEnd"/>
      <w:r>
        <w:t xml:space="preserve"> / hoffe ich / ich werde nimmermehr zu </w:t>
      </w:r>
      <w:proofErr w:type="spellStart"/>
      <w:r>
        <w:t>schanden</w:t>
      </w:r>
      <w:proofErr w:type="spellEnd"/>
      <w:r>
        <w:t xml:space="preserve"> werden. In deine </w:t>
      </w:r>
      <w:proofErr w:type="spellStart"/>
      <w:r>
        <w:t>hände</w:t>
      </w:r>
      <w:proofErr w:type="spellEnd"/>
      <w:r>
        <w:t xml:space="preserve"> </w:t>
      </w:r>
      <w:proofErr w:type="spellStart"/>
      <w:r>
        <w:t>befehl</w:t>
      </w:r>
      <w:proofErr w:type="spellEnd"/>
      <w:r>
        <w:t xml:space="preserve"> ich meinen geist / liebe </w:t>
      </w:r>
      <w:proofErr w:type="spellStart"/>
      <w:r>
        <w:t>fraw</w:t>
      </w:r>
      <w:proofErr w:type="spellEnd"/>
      <w:r>
        <w:t xml:space="preserve">. </w:t>
      </w:r>
    </w:p>
    <w:p w14:paraId="74CF196E" w14:textId="77777777" w:rsidR="00453595" w:rsidRDefault="00453595" w:rsidP="00453595">
      <w:pPr>
        <w:pStyle w:val="StandardWeb"/>
      </w:pPr>
      <w:r>
        <w:t xml:space="preserve">Und so fortan. </w:t>
      </w:r>
    </w:p>
    <w:p w14:paraId="480F8147" w14:textId="77777777" w:rsidR="00453595" w:rsidRDefault="00453595" w:rsidP="00453595">
      <w:pPr>
        <w:pStyle w:val="StandardWeb"/>
      </w:pPr>
      <w:r>
        <w:t xml:space="preserve">Do man den </w:t>
      </w:r>
      <w:proofErr w:type="spellStart"/>
      <w:r>
        <w:t>namen</w:t>
      </w:r>
      <w:proofErr w:type="spellEnd"/>
      <w:r>
        <w:t xml:space="preserve"> Jesu </w:t>
      </w:r>
      <w:proofErr w:type="spellStart"/>
      <w:r>
        <w:t>uber</w:t>
      </w:r>
      <w:proofErr w:type="spellEnd"/>
      <w:r>
        <w:t xml:space="preserve"> alle andere </w:t>
      </w:r>
      <w:proofErr w:type="spellStart"/>
      <w:r>
        <w:t>namen</w:t>
      </w:r>
      <w:proofErr w:type="spellEnd"/>
      <w:r>
        <w:t xml:space="preserve"> erheben sollte / hat man Mariam </w:t>
      </w:r>
      <w:proofErr w:type="spellStart"/>
      <w:r>
        <w:t>uber</w:t>
      </w:r>
      <w:proofErr w:type="spellEnd"/>
      <w:r>
        <w:t xml:space="preserve"> Christum gesetzt / </w:t>
      </w:r>
      <w:proofErr w:type="spellStart"/>
      <w:r>
        <w:t>unnd</w:t>
      </w:r>
      <w:proofErr w:type="spellEnd"/>
      <w:r>
        <w:t xml:space="preserve"> also gebetet: </w:t>
      </w:r>
    </w:p>
    <w:p w14:paraId="15DF656D" w14:textId="77777777" w:rsidR="00453595" w:rsidRDefault="00453595" w:rsidP="00453595">
      <w:pPr>
        <w:pStyle w:val="StandardWeb"/>
      </w:pPr>
      <w:proofErr w:type="spellStart"/>
      <w:r>
        <w:t>Roga</w:t>
      </w:r>
      <w:proofErr w:type="spellEnd"/>
      <w:r>
        <w:t xml:space="preserve"> </w:t>
      </w:r>
      <w:proofErr w:type="spellStart"/>
      <w:r>
        <w:t>patrem</w:t>
      </w:r>
      <w:proofErr w:type="spellEnd"/>
      <w:r>
        <w:t xml:space="preserve">, </w:t>
      </w:r>
      <w:proofErr w:type="spellStart"/>
      <w:r>
        <w:t>Jube</w:t>
      </w:r>
      <w:proofErr w:type="spellEnd"/>
      <w:r>
        <w:t xml:space="preserve"> </w:t>
      </w:r>
      <w:proofErr w:type="spellStart"/>
      <w:r>
        <w:t>natrum</w:t>
      </w:r>
      <w:proofErr w:type="spellEnd"/>
      <w:r>
        <w:t>,</w:t>
      </w:r>
      <w:r>
        <w:br/>
        <w:t xml:space="preserve">Et jure </w:t>
      </w:r>
      <w:proofErr w:type="spellStart"/>
      <w:r>
        <w:t>matris</w:t>
      </w:r>
      <w:proofErr w:type="spellEnd"/>
      <w:r>
        <w:t xml:space="preserve"> </w:t>
      </w:r>
      <w:proofErr w:type="spellStart"/>
      <w:r>
        <w:t>impera</w:t>
      </w:r>
      <w:proofErr w:type="spellEnd"/>
      <w:r>
        <w:t xml:space="preserve">. </w:t>
      </w:r>
    </w:p>
    <w:p w14:paraId="3642B7E7" w14:textId="77777777" w:rsidR="00453595" w:rsidRDefault="00453595" w:rsidP="00453595">
      <w:pPr>
        <w:pStyle w:val="StandardWeb"/>
      </w:pPr>
      <w:r>
        <w:t xml:space="preserve">Das ist. Bitte den </w:t>
      </w:r>
      <w:proofErr w:type="spellStart"/>
      <w:r>
        <w:t>vatter</w:t>
      </w:r>
      <w:proofErr w:type="spellEnd"/>
      <w:r>
        <w:t xml:space="preserve"> / </w:t>
      </w:r>
      <w:proofErr w:type="spellStart"/>
      <w:r>
        <w:t>Heisse</w:t>
      </w:r>
      <w:proofErr w:type="spellEnd"/>
      <w:r>
        <w:t xml:space="preserve"> den </w:t>
      </w:r>
      <w:proofErr w:type="spellStart"/>
      <w:r>
        <w:t>sohn</w:t>
      </w:r>
      <w:proofErr w:type="spellEnd"/>
      <w:r>
        <w:t xml:space="preserve"> /</w:t>
      </w:r>
      <w:r>
        <w:br/>
        <w:t xml:space="preserve">Und gebiete ihm als eine </w:t>
      </w:r>
      <w:proofErr w:type="spellStart"/>
      <w:r>
        <w:t>mutter</w:t>
      </w:r>
      <w:proofErr w:type="spellEnd"/>
      <w:r>
        <w:t xml:space="preserve">. </w:t>
      </w:r>
    </w:p>
    <w:p w14:paraId="3895E053" w14:textId="77777777" w:rsidR="00453595" w:rsidRDefault="00453595" w:rsidP="00453595">
      <w:pPr>
        <w:pStyle w:val="StandardWeb"/>
      </w:pPr>
      <w:r>
        <w:t xml:space="preserve">Do man Gott den </w:t>
      </w:r>
      <w:proofErr w:type="spellStart"/>
      <w:r>
        <w:t>vatter</w:t>
      </w:r>
      <w:proofErr w:type="spellEnd"/>
      <w:r>
        <w:t xml:space="preserve"> im </w:t>
      </w:r>
      <w:proofErr w:type="spellStart"/>
      <w:r>
        <w:t>namen</w:t>
      </w:r>
      <w:proofErr w:type="spellEnd"/>
      <w:r>
        <w:t xml:space="preserve"> des </w:t>
      </w:r>
      <w:proofErr w:type="spellStart"/>
      <w:r>
        <w:t>eintzigen</w:t>
      </w:r>
      <w:proofErr w:type="spellEnd"/>
      <w:r>
        <w:t xml:space="preserve"> </w:t>
      </w:r>
      <w:proofErr w:type="spellStart"/>
      <w:r>
        <w:t>mitlers</w:t>
      </w:r>
      <w:proofErr w:type="spellEnd"/>
      <w:r>
        <w:t xml:space="preserve"> Christi Jesu </w:t>
      </w:r>
      <w:proofErr w:type="spellStart"/>
      <w:r>
        <w:t>solte</w:t>
      </w:r>
      <w:proofErr w:type="spellEnd"/>
      <w:r>
        <w:t xml:space="preserve"> </w:t>
      </w:r>
      <w:proofErr w:type="spellStart"/>
      <w:r>
        <w:t>anruffen</w:t>
      </w:r>
      <w:proofErr w:type="spellEnd"/>
      <w:r>
        <w:t xml:space="preserve"> / hat man </w:t>
      </w:r>
      <w:proofErr w:type="spellStart"/>
      <w:r>
        <w:t>unzehlich</w:t>
      </w:r>
      <w:proofErr w:type="spellEnd"/>
      <w:r>
        <w:t xml:space="preserve"> viel </w:t>
      </w:r>
      <w:proofErr w:type="spellStart"/>
      <w:r>
        <w:t>mitler</w:t>
      </w:r>
      <w:proofErr w:type="spellEnd"/>
      <w:r>
        <w:t xml:space="preserve"> erdacht / </w:t>
      </w:r>
      <w:proofErr w:type="spellStart"/>
      <w:r>
        <w:t>umb</w:t>
      </w:r>
      <w:proofErr w:type="spellEnd"/>
      <w:r>
        <w:t xml:space="preserve"> welcher </w:t>
      </w:r>
      <w:proofErr w:type="spellStart"/>
      <w:r>
        <w:t>verdienste</w:t>
      </w:r>
      <w:proofErr w:type="spellEnd"/>
      <w:r>
        <w:t xml:space="preserve"> willen das </w:t>
      </w:r>
      <w:proofErr w:type="spellStart"/>
      <w:r>
        <w:t>gebete</w:t>
      </w:r>
      <w:proofErr w:type="spellEnd"/>
      <w:r>
        <w:t xml:space="preserve"> </w:t>
      </w:r>
      <w:proofErr w:type="spellStart"/>
      <w:r>
        <w:t>solte</w:t>
      </w:r>
      <w:proofErr w:type="spellEnd"/>
      <w:r>
        <w:t xml:space="preserve"> erhöret werden / und haben die </w:t>
      </w:r>
      <w:proofErr w:type="spellStart"/>
      <w:r>
        <w:t>Bäpster</w:t>
      </w:r>
      <w:proofErr w:type="spellEnd"/>
      <w:r>
        <w:t xml:space="preserve"> vermeinet / dem </w:t>
      </w:r>
      <w:proofErr w:type="spellStart"/>
      <w:r>
        <w:t>HErren</w:t>
      </w:r>
      <w:proofErr w:type="spellEnd"/>
      <w:r>
        <w:t xml:space="preserve"> Christo </w:t>
      </w:r>
      <w:proofErr w:type="spellStart"/>
      <w:r>
        <w:t>were</w:t>
      </w:r>
      <w:proofErr w:type="spellEnd"/>
      <w:r>
        <w:t xml:space="preserve"> ehre </w:t>
      </w:r>
      <w:proofErr w:type="spellStart"/>
      <w:r>
        <w:t>gnug</w:t>
      </w:r>
      <w:proofErr w:type="spellEnd"/>
      <w:r>
        <w:t xml:space="preserve"> geschehen / wann man in den abgöttischen </w:t>
      </w:r>
      <w:proofErr w:type="spellStart"/>
      <w:r>
        <w:t>collecten</w:t>
      </w:r>
      <w:proofErr w:type="spellEnd"/>
      <w:r>
        <w:t xml:space="preserve">, vesper- und morgen-gebeten diesen </w:t>
      </w:r>
      <w:proofErr w:type="spellStart"/>
      <w:r>
        <w:t>anhang</w:t>
      </w:r>
      <w:proofErr w:type="spellEnd"/>
      <w:r>
        <w:t xml:space="preserve"> hinzusetzte / per Christum </w:t>
      </w:r>
      <w:proofErr w:type="spellStart"/>
      <w:r>
        <w:t>dominum</w:t>
      </w:r>
      <w:proofErr w:type="spellEnd"/>
      <w:r>
        <w:t xml:space="preserve"> </w:t>
      </w:r>
      <w:proofErr w:type="spellStart"/>
      <w:r>
        <w:t>nostrum</w:t>
      </w:r>
      <w:proofErr w:type="spellEnd"/>
      <w:r>
        <w:t xml:space="preserve">, durch Christum unsern </w:t>
      </w:r>
      <w:proofErr w:type="spellStart"/>
      <w:r>
        <w:t>HErren</w:t>
      </w:r>
      <w:proofErr w:type="spellEnd"/>
      <w:r>
        <w:t xml:space="preserve">. </w:t>
      </w:r>
    </w:p>
    <w:p w14:paraId="68CBADF6" w14:textId="77777777" w:rsidR="00453595" w:rsidRDefault="00453595" w:rsidP="00453595">
      <w:pPr>
        <w:pStyle w:val="StandardWeb"/>
      </w:pPr>
      <w:r>
        <w:lastRenderedPageBreak/>
        <w:t xml:space="preserve">Do man den wahren Gott </w:t>
      </w:r>
      <w:proofErr w:type="spellStart"/>
      <w:r>
        <w:t>beydes</w:t>
      </w:r>
      <w:proofErr w:type="spellEnd"/>
      <w:r>
        <w:t xml:space="preserve"> mit dem </w:t>
      </w:r>
      <w:proofErr w:type="spellStart"/>
      <w:r>
        <w:t>hertzen</w:t>
      </w:r>
      <w:proofErr w:type="spellEnd"/>
      <w:r>
        <w:t xml:space="preserve"> / und dann mit den </w:t>
      </w:r>
      <w:proofErr w:type="spellStart"/>
      <w:r>
        <w:t>eusserlichen</w:t>
      </w:r>
      <w:proofErr w:type="spellEnd"/>
      <w:r>
        <w:t xml:space="preserve"> </w:t>
      </w:r>
      <w:proofErr w:type="spellStart"/>
      <w:r>
        <w:t>geberden</w:t>
      </w:r>
      <w:proofErr w:type="spellEnd"/>
      <w:r>
        <w:t xml:space="preserve"> verehren </w:t>
      </w:r>
      <w:proofErr w:type="spellStart"/>
      <w:r>
        <w:t>solte</w:t>
      </w:r>
      <w:proofErr w:type="spellEnd"/>
      <w:r>
        <w:t xml:space="preserve"> / hat man sich mit </w:t>
      </w:r>
      <w:proofErr w:type="spellStart"/>
      <w:r>
        <w:t>hertz</w:t>
      </w:r>
      <w:proofErr w:type="spellEnd"/>
      <w:r>
        <w:t xml:space="preserve"> und </w:t>
      </w:r>
      <w:proofErr w:type="spellStart"/>
      <w:r>
        <w:t>geberden</w:t>
      </w:r>
      <w:proofErr w:type="spellEnd"/>
      <w:r>
        <w:t xml:space="preserve"> gewendet / bald zu dem </w:t>
      </w:r>
      <w:proofErr w:type="spellStart"/>
      <w:r>
        <w:t>brot</w:t>
      </w:r>
      <w:proofErr w:type="spellEnd"/>
      <w:r>
        <w:t xml:space="preserve"> in der </w:t>
      </w:r>
      <w:proofErr w:type="spellStart"/>
      <w:r>
        <w:t>Meß</w:t>
      </w:r>
      <w:proofErr w:type="spellEnd"/>
      <w:r>
        <w:t xml:space="preserve"> / bald zu den </w:t>
      </w:r>
      <w:proofErr w:type="spellStart"/>
      <w:r>
        <w:t>bildern</w:t>
      </w:r>
      <w:proofErr w:type="spellEnd"/>
      <w:r>
        <w:t xml:space="preserve"> und stummen </w:t>
      </w:r>
      <w:proofErr w:type="spellStart"/>
      <w:r>
        <w:t>götzen</w:t>
      </w:r>
      <w:proofErr w:type="spellEnd"/>
      <w:r>
        <w:t xml:space="preserve"> / bald zu den verstorbenen vermeinten heiligen. Für dem </w:t>
      </w:r>
      <w:proofErr w:type="spellStart"/>
      <w:r>
        <w:t>brot</w:t>
      </w:r>
      <w:proofErr w:type="spellEnd"/>
      <w:r>
        <w:t xml:space="preserve"> in der </w:t>
      </w:r>
      <w:proofErr w:type="spellStart"/>
      <w:r>
        <w:t>Meß</w:t>
      </w:r>
      <w:proofErr w:type="spellEnd"/>
      <w:r>
        <w:t xml:space="preserve"> haben sie </w:t>
      </w:r>
      <w:proofErr w:type="spellStart"/>
      <w:r>
        <w:t>dürffen</w:t>
      </w:r>
      <w:proofErr w:type="spellEnd"/>
      <w:r>
        <w:t xml:space="preserve"> </w:t>
      </w:r>
      <w:proofErr w:type="spellStart"/>
      <w:r>
        <w:t>niderfallen</w:t>
      </w:r>
      <w:proofErr w:type="spellEnd"/>
      <w:r>
        <w:t xml:space="preserve"> und sagen / </w:t>
      </w:r>
      <w:proofErr w:type="spellStart"/>
      <w:r>
        <w:t>brot</w:t>
      </w:r>
      <w:proofErr w:type="spellEnd"/>
      <w:r>
        <w:t xml:space="preserve"> du bist mein Gott: allerdings wie vorzeiten die abgöttische Juden ihren </w:t>
      </w:r>
      <w:proofErr w:type="spellStart"/>
      <w:r>
        <w:t>götzen</w:t>
      </w:r>
      <w:proofErr w:type="spellEnd"/>
      <w:r>
        <w:t xml:space="preserve"> gethan / von welchen </w:t>
      </w:r>
      <w:proofErr w:type="spellStart"/>
      <w:r>
        <w:t>Esaias</w:t>
      </w:r>
      <w:proofErr w:type="spellEnd"/>
      <w:r>
        <w:t xml:space="preserve"> schreibet im andern </w:t>
      </w:r>
      <w:proofErr w:type="spellStart"/>
      <w:r>
        <w:t>capitel</w:t>
      </w:r>
      <w:proofErr w:type="spellEnd"/>
      <w:r>
        <w:t xml:space="preserve">: Da bückt sich der </w:t>
      </w:r>
      <w:proofErr w:type="spellStart"/>
      <w:r>
        <w:t>pöbel</w:t>
      </w:r>
      <w:proofErr w:type="spellEnd"/>
      <w:r>
        <w:t xml:space="preserve"> / da demütigen sich die </w:t>
      </w:r>
      <w:proofErr w:type="spellStart"/>
      <w:r>
        <w:t>junckern</w:t>
      </w:r>
      <w:proofErr w:type="spellEnd"/>
      <w:r>
        <w:t xml:space="preserve"> / das </w:t>
      </w:r>
      <w:proofErr w:type="spellStart"/>
      <w:r>
        <w:t>wirstu</w:t>
      </w:r>
      <w:proofErr w:type="spellEnd"/>
      <w:r>
        <w:t xml:space="preserve"> ihnen nicht vergeben. Die </w:t>
      </w:r>
      <w:proofErr w:type="spellStart"/>
      <w:r>
        <w:t>bilder</w:t>
      </w:r>
      <w:proofErr w:type="spellEnd"/>
      <w:r>
        <w:t xml:space="preserve"> und stumme </w:t>
      </w:r>
      <w:proofErr w:type="spellStart"/>
      <w:r>
        <w:t>götzen</w:t>
      </w:r>
      <w:proofErr w:type="spellEnd"/>
      <w:r>
        <w:t xml:space="preserve"> haben sie eben uff diese weise </w:t>
      </w:r>
      <w:proofErr w:type="spellStart"/>
      <w:r>
        <w:t>geehret</w:t>
      </w:r>
      <w:proofErr w:type="spellEnd"/>
      <w:r>
        <w:t xml:space="preserve"> / wie sie die </w:t>
      </w:r>
      <w:proofErr w:type="spellStart"/>
      <w:r>
        <w:t>heiden</w:t>
      </w:r>
      <w:proofErr w:type="spellEnd"/>
      <w:r>
        <w:t xml:space="preserve"> vorzeiten auch </w:t>
      </w:r>
      <w:proofErr w:type="spellStart"/>
      <w:r>
        <w:t>geehret</w:t>
      </w:r>
      <w:proofErr w:type="spellEnd"/>
      <w:r>
        <w:t xml:space="preserve"> haben / </w:t>
      </w:r>
      <w:proofErr w:type="spellStart"/>
      <w:r>
        <w:t>unnd</w:t>
      </w:r>
      <w:proofErr w:type="spellEnd"/>
      <w:r>
        <w:t xml:space="preserve"> das bekennen sie selbst / allein wenden sie vor / die </w:t>
      </w:r>
      <w:proofErr w:type="spellStart"/>
      <w:r>
        <w:t>heiden</w:t>
      </w:r>
      <w:proofErr w:type="spellEnd"/>
      <w:r>
        <w:t xml:space="preserve"> </w:t>
      </w:r>
      <w:proofErr w:type="spellStart"/>
      <w:r>
        <w:t>habens</w:t>
      </w:r>
      <w:proofErr w:type="spellEnd"/>
      <w:r>
        <w:t xml:space="preserve"> gottloser </w:t>
      </w:r>
      <w:proofErr w:type="spellStart"/>
      <w:r>
        <w:t>meinung</w:t>
      </w:r>
      <w:proofErr w:type="spellEnd"/>
      <w:r>
        <w:t xml:space="preserve"> gethan / sie aber </w:t>
      </w:r>
      <w:proofErr w:type="spellStart"/>
      <w:r>
        <w:t>thuns</w:t>
      </w:r>
      <w:proofErr w:type="spellEnd"/>
      <w:r>
        <w:t xml:space="preserve"> guter </w:t>
      </w:r>
      <w:proofErr w:type="spellStart"/>
      <w:r>
        <w:t>meynung</w:t>
      </w:r>
      <w:proofErr w:type="spellEnd"/>
      <w:r>
        <w:t xml:space="preserve"> / welches eben so viel geredet ist / als wann ich von </w:t>
      </w:r>
      <w:proofErr w:type="spellStart"/>
      <w:r>
        <w:t>zweyen</w:t>
      </w:r>
      <w:proofErr w:type="spellEnd"/>
      <w:r>
        <w:t xml:space="preserve"> </w:t>
      </w:r>
      <w:proofErr w:type="spellStart"/>
      <w:r>
        <w:t>dieben</w:t>
      </w:r>
      <w:proofErr w:type="spellEnd"/>
      <w:r>
        <w:t xml:space="preserve"> sagte / der eine ist ein frommer / der </w:t>
      </w:r>
      <w:proofErr w:type="spellStart"/>
      <w:r>
        <w:t>ander</w:t>
      </w:r>
      <w:proofErr w:type="spellEnd"/>
      <w:r>
        <w:t xml:space="preserve"> ist ein böser </w:t>
      </w:r>
      <w:proofErr w:type="spellStart"/>
      <w:r>
        <w:t>dieb</w:t>
      </w:r>
      <w:proofErr w:type="spellEnd"/>
      <w:r>
        <w:t xml:space="preserve">. </w:t>
      </w:r>
    </w:p>
    <w:p w14:paraId="68DDA017" w14:textId="77777777" w:rsidR="00453595" w:rsidRDefault="00453595" w:rsidP="00453595">
      <w:pPr>
        <w:pStyle w:val="StandardWeb"/>
      </w:pPr>
      <w:r>
        <w:t xml:space="preserve">Und </w:t>
      </w:r>
      <w:proofErr w:type="spellStart"/>
      <w:r>
        <w:t>domit</w:t>
      </w:r>
      <w:proofErr w:type="spellEnd"/>
      <w:r>
        <w:t xml:space="preserve"> sie den gemeinen </w:t>
      </w:r>
      <w:proofErr w:type="spellStart"/>
      <w:r>
        <w:t>mann</w:t>
      </w:r>
      <w:proofErr w:type="spellEnd"/>
      <w:r>
        <w:t xml:space="preserve"> zu solcher schrecklichen </w:t>
      </w:r>
      <w:proofErr w:type="spellStart"/>
      <w:r>
        <w:t>abgötterey</w:t>
      </w:r>
      <w:proofErr w:type="spellEnd"/>
      <w:r>
        <w:t xml:space="preserve"> lustig machten / haben sie im stattliche </w:t>
      </w:r>
      <w:proofErr w:type="spellStart"/>
      <w:r>
        <w:t>verheissung</w:t>
      </w:r>
      <w:proofErr w:type="spellEnd"/>
      <w:r>
        <w:t xml:space="preserve"> gethan / und aller </w:t>
      </w:r>
      <w:proofErr w:type="spellStart"/>
      <w:r>
        <w:t>sünde</w:t>
      </w:r>
      <w:proofErr w:type="spellEnd"/>
      <w:r>
        <w:t xml:space="preserve"> </w:t>
      </w:r>
      <w:proofErr w:type="spellStart"/>
      <w:r>
        <w:t>vergebung</w:t>
      </w:r>
      <w:proofErr w:type="spellEnd"/>
      <w:r>
        <w:t xml:space="preserve"> </w:t>
      </w:r>
      <w:proofErr w:type="spellStart"/>
      <w:r>
        <w:t>auff</w:t>
      </w:r>
      <w:proofErr w:type="spellEnd"/>
      <w:r>
        <w:t xml:space="preserve"> viel </w:t>
      </w:r>
      <w:proofErr w:type="spellStart"/>
      <w:r>
        <w:t>tausent</w:t>
      </w:r>
      <w:proofErr w:type="spellEnd"/>
      <w:r>
        <w:t xml:space="preserve"> </w:t>
      </w:r>
      <w:proofErr w:type="spellStart"/>
      <w:r>
        <w:t>jahr</w:t>
      </w:r>
      <w:proofErr w:type="spellEnd"/>
      <w:r>
        <w:t xml:space="preserve"> zugesagt. Im </w:t>
      </w:r>
      <w:proofErr w:type="spellStart"/>
      <w:r>
        <w:t>büchlein</w:t>
      </w:r>
      <w:proofErr w:type="spellEnd"/>
      <w:r>
        <w:t xml:space="preserve"> / </w:t>
      </w:r>
      <w:proofErr w:type="spellStart"/>
      <w:r>
        <w:t>genant</w:t>
      </w:r>
      <w:proofErr w:type="spellEnd"/>
      <w:r>
        <w:t xml:space="preserve"> </w:t>
      </w:r>
      <w:proofErr w:type="spellStart"/>
      <w:r>
        <w:t>Horae</w:t>
      </w:r>
      <w:proofErr w:type="spellEnd"/>
      <w:r>
        <w:t xml:space="preserve"> </w:t>
      </w:r>
      <w:proofErr w:type="spellStart"/>
      <w:r>
        <w:t>Mariae</w:t>
      </w:r>
      <w:proofErr w:type="spellEnd"/>
      <w:r>
        <w:t xml:space="preserve"> </w:t>
      </w:r>
      <w:proofErr w:type="spellStart"/>
      <w:r>
        <w:t>betstunden</w:t>
      </w:r>
      <w:proofErr w:type="spellEnd"/>
      <w:r>
        <w:t xml:space="preserve"> / schreiben sie: wann einer im stand der </w:t>
      </w:r>
      <w:proofErr w:type="spellStart"/>
      <w:r>
        <w:t>gnaden</w:t>
      </w:r>
      <w:proofErr w:type="spellEnd"/>
      <w:r>
        <w:t xml:space="preserve"> ist / und betet für </w:t>
      </w:r>
      <w:proofErr w:type="spellStart"/>
      <w:r>
        <w:t>Mariae</w:t>
      </w:r>
      <w:proofErr w:type="spellEnd"/>
      <w:r>
        <w:t xml:space="preserve"> </w:t>
      </w:r>
      <w:proofErr w:type="spellStart"/>
      <w:r>
        <w:t>bild</w:t>
      </w:r>
      <w:proofErr w:type="spellEnd"/>
      <w:r>
        <w:t xml:space="preserve"> sieben gebetlein / sieben Vatter unser / sieben </w:t>
      </w:r>
      <w:proofErr w:type="gramStart"/>
      <w:r>
        <w:t>Ave Maria</w:t>
      </w:r>
      <w:proofErr w:type="gramEnd"/>
      <w:r>
        <w:t xml:space="preserve">, so </w:t>
      </w:r>
      <w:proofErr w:type="spellStart"/>
      <w:r>
        <w:t>sol</w:t>
      </w:r>
      <w:proofErr w:type="spellEnd"/>
      <w:r>
        <w:t xml:space="preserve"> er </w:t>
      </w:r>
      <w:proofErr w:type="spellStart"/>
      <w:r>
        <w:t>vergebung</w:t>
      </w:r>
      <w:proofErr w:type="spellEnd"/>
      <w:r>
        <w:t xml:space="preserve"> der </w:t>
      </w:r>
      <w:proofErr w:type="spellStart"/>
      <w:r>
        <w:t>sünden</w:t>
      </w:r>
      <w:proofErr w:type="spellEnd"/>
      <w:r>
        <w:t xml:space="preserve"> </w:t>
      </w:r>
      <w:proofErr w:type="spellStart"/>
      <w:r>
        <w:t>uberkommen</w:t>
      </w:r>
      <w:proofErr w:type="spellEnd"/>
      <w:r>
        <w:t xml:space="preserve"> </w:t>
      </w:r>
      <w:proofErr w:type="spellStart"/>
      <w:r>
        <w:t>auff</w:t>
      </w:r>
      <w:proofErr w:type="spellEnd"/>
      <w:r>
        <w:t xml:space="preserve"> sieben und </w:t>
      </w:r>
      <w:proofErr w:type="spellStart"/>
      <w:r>
        <w:t>funffzig</w:t>
      </w:r>
      <w:proofErr w:type="spellEnd"/>
      <w:r>
        <w:t xml:space="preserve"> </w:t>
      </w:r>
      <w:proofErr w:type="spellStart"/>
      <w:r>
        <w:t>tausent</w:t>
      </w:r>
      <w:proofErr w:type="spellEnd"/>
      <w:r>
        <w:t xml:space="preserve"> </w:t>
      </w:r>
      <w:proofErr w:type="spellStart"/>
      <w:r>
        <w:t>jahr</w:t>
      </w:r>
      <w:proofErr w:type="spellEnd"/>
      <w:r>
        <w:t xml:space="preserve">. Bapst Sixtus hat ein </w:t>
      </w:r>
      <w:proofErr w:type="spellStart"/>
      <w:r>
        <w:t>gebett</w:t>
      </w:r>
      <w:proofErr w:type="spellEnd"/>
      <w:r>
        <w:t xml:space="preserve"> gemacht / welches so es einer bey hellem </w:t>
      </w:r>
      <w:proofErr w:type="spellStart"/>
      <w:r>
        <w:t>sonnenschein</w:t>
      </w:r>
      <w:proofErr w:type="spellEnd"/>
      <w:r>
        <w:t xml:space="preserve"> unter dem </w:t>
      </w:r>
      <w:proofErr w:type="spellStart"/>
      <w:r>
        <w:t>freyen</w:t>
      </w:r>
      <w:proofErr w:type="spellEnd"/>
      <w:r>
        <w:t xml:space="preserve"> </w:t>
      </w:r>
      <w:proofErr w:type="spellStart"/>
      <w:r>
        <w:t>himmel</w:t>
      </w:r>
      <w:proofErr w:type="spellEnd"/>
      <w:r>
        <w:t xml:space="preserve"> für </w:t>
      </w:r>
      <w:proofErr w:type="spellStart"/>
      <w:r>
        <w:t>Mariae</w:t>
      </w:r>
      <w:proofErr w:type="spellEnd"/>
      <w:r>
        <w:t xml:space="preserve"> </w:t>
      </w:r>
      <w:proofErr w:type="spellStart"/>
      <w:r>
        <w:t>bild</w:t>
      </w:r>
      <w:proofErr w:type="spellEnd"/>
      <w:r>
        <w:t xml:space="preserve"> betete / </w:t>
      </w:r>
      <w:proofErr w:type="spellStart"/>
      <w:r>
        <w:t>solte</w:t>
      </w:r>
      <w:proofErr w:type="spellEnd"/>
      <w:r>
        <w:t xml:space="preserve"> er aller seiner </w:t>
      </w:r>
      <w:proofErr w:type="spellStart"/>
      <w:r>
        <w:t>sünden</w:t>
      </w:r>
      <w:proofErr w:type="spellEnd"/>
      <w:r>
        <w:t xml:space="preserve"> </w:t>
      </w:r>
      <w:proofErr w:type="spellStart"/>
      <w:r>
        <w:t>vergebung</w:t>
      </w:r>
      <w:proofErr w:type="spellEnd"/>
      <w:r>
        <w:t xml:space="preserve"> haben </w:t>
      </w:r>
      <w:proofErr w:type="spellStart"/>
      <w:r>
        <w:t>auff</w:t>
      </w:r>
      <w:proofErr w:type="spellEnd"/>
      <w:r>
        <w:t xml:space="preserve"> </w:t>
      </w:r>
      <w:proofErr w:type="spellStart"/>
      <w:r>
        <w:t>eylff</w:t>
      </w:r>
      <w:proofErr w:type="spellEnd"/>
      <w:r>
        <w:t xml:space="preserve"> tausend </w:t>
      </w:r>
      <w:proofErr w:type="spellStart"/>
      <w:r>
        <w:t>jahr</w:t>
      </w:r>
      <w:proofErr w:type="spellEnd"/>
      <w:r>
        <w:t xml:space="preserve">. Das heißt je die </w:t>
      </w:r>
      <w:proofErr w:type="spellStart"/>
      <w:r>
        <w:t>leute</w:t>
      </w:r>
      <w:proofErr w:type="spellEnd"/>
      <w:r>
        <w:t xml:space="preserve"> </w:t>
      </w:r>
      <w:proofErr w:type="spellStart"/>
      <w:r>
        <w:t>bethören</w:t>
      </w:r>
      <w:proofErr w:type="spellEnd"/>
      <w:r>
        <w:t xml:space="preserve">. </w:t>
      </w:r>
    </w:p>
    <w:p w14:paraId="19537783" w14:textId="77777777" w:rsidR="00453595" w:rsidRDefault="00453595" w:rsidP="00453595">
      <w:pPr>
        <w:pStyle w:val="StandardWeb"/>
      </w:pPr>
      <w:r>
        <w:t xml:space="preserve">Ferners / gleich wie </w:t>
      </w:r>
      <w:proofErr w:type="spellStart"/>
      <w:r>
        <w:t>könig</w:t>
      </w:r>
      <w:proofErr w:type="spellEnd"/>
      <w:r>
        <w:t xml:space="preserve"> Manasse das </w:t>
      </w:r>
      <w:proofErr w:type="spellStart"/>
      <w:r>
        <w:t>gantze</w:t>
      </w:r>
      <w:proofErr w:type="spellEnd"/>
      <w:r>
        <w:t xml:space="preserve"> </w:t>
      </w:r>
      <w:proofErr w:type="spellStart"/>
      <w:r>
        <w:t>land</w:t>
      </w:r>
      <w:proofErr w:type="spellEnd"/>
      <w:r>
        <w:t xml:space="preserve"> Juda mit allerhand </w:t>
      </w:r>
      <w:proofErr w:type="spellStart"/>
      <w:r>
        <w:t>aberglauben</w:t>
      </w:r>
      <w:proofErr w:type="spellEnd"/>
      <w:r>
        <w:t xml:space="preserve"> erfüllet hat / eben also hat der Bapst in der Christenheit gethan. Do ist nicht zu sagen / wie viel man gehalten habe </w:t>
      </w:r>
      <w:proofErr w:type="spellStart"/>
      <w:r>
        <w:t>auffs</w:t>
      </w:r>
      <w:proofErr w:type="spellEnd"/>
      <w:r>
        <w:t xml:space="preserve"> </w:t>
      </w:r>
      <w:proofErr w:type="spellStart"/>
      <w:r>
        <w:t>creutzküssen</w:t>
      </w:r>
      <w:proofErr w:type="spellEnd"/>
      <w:r>
        <w:t xml:space="preserve"> / </w:t>
      </w:r>
      <w:proofErr w:type="spellStart"/>
      <w:r>
        <w:t>auffs</w:t>
      </w:r>
      <w:proofErr w:type="spellEnd"/>
      <w:r>
        <w:t xml:space="preserve"> </w:t>
      </w:r>
      <w:proofErr w:type="spellStart"/>
      <w:r>
        <w:t>segenen</w:t>
      </w:r>
      <w:proofErr w:type="spellEnd"/>
      <w:r>
        <w:t xml:space="preserve"> / </w:t>
      </w:r>
      <w:proofErr w:type="spellStart"/>
      <w:r>
        <w:t>auffs</w:t>
      </w:r>
      <w:proofErr w:type="spellEnd"/>
      <w:r>
        <w:t xml:space="preserve"> ölschmieren / </w:t>
      </w:r>
      <w:proofErr w:type="spellStart"/>
      <w:r>
        <w:t>auff</w:t>
      </w:r>
      <w:proofErr w:type="spellEnd"/>
      <w:r>
        <w:t xml:space="preserve"> </w:t>
      </w:r>
      <w:proofErr w:type="spellStart"/>
      <w:r>
        <w:t>geweihet</w:t>
      </w:r>
      <w:proofErr w:type="spellEnd"/>
      <w:r>
        <w:t xml:space="preserve"> </w:t>
      </w:r>
      <w:proofErr w:type="spellStart"/>
      <w:r>
        <w:t>saltz</w:t>
      </w:r>
      <w:proofErr w:type="spellEnd"/>
      <w:r>
        <w:t xml:space="preserve"> / </w:t>
      </w:r>
      <w:proofErr w:type="spellStart"/>
      <w:r>
        <w:t>schmaltz</w:t>
      </w:r>
      <w:proofErr w:type="spellEnd"/>
      <w:r>
        <w:t xml:space="preserve"> / </w:t>
      </w:r>
      <w:proofErr w:type="spellStart"/>
      <w:r>
        <w:t>fewer</w:t>
      </w:r>
      <w:proofErr w:type="spellEnd"/>
      <w:r>
        <w:t xml:space="preserve"> </w:t>
      </w:r>
      <w:proofErr w:type="spellStart"/>
      <w:r>
        <w:t>unnd</w:t>
      </w:r>
      <w:proofErr w:type="spellEnd"/>
      <w:r>
        <w:t xml:space="preserve"> </w:t>
      </w:r>
      <w:proofErr w:type="spellStart"/>
      <w:r>
        <w:t>wasser</w:t>
      </w:r>
      <w:proofErr w:type="spellEnd"/>
      <w:r>
        <w:t xml:space="preserve"> / </w:t>
      </w:r>
      <w:proofErr w:type="spellStart"/>
      <w:r>
        <w:t>auff</w:t>
      </w:r>
      <w:proofErr w:type="spellEnd"/>
      <w:r>
        <w:t xml:space="preserve"> den </w:t>
      </w:r>
      <w:proofErr w:type="spellStart"/>
      <w:r>
        <w:t>rosenkrantz</w:t>
      </w:r>
      <w:proofErr w:type="spellEnd"/>
      <w:r>
        <w:t xml:space="preserve"> / </w:t>
      </w:r>
      <w:proofErr w:type="spellStart"/>
      <w:r>
        <w:t>auff</w:t>
      </w:r>
      <w:proofErr w:type="spellEnd"/>
      <w:r>
        <w:t xml:space="preserve"> waschen der </w:t>
      </w:r>
      <w:proofErr w:type="spellStart"/>
      <w:r>
        <w:t>altar</w:t>
      </w:r>
      <w:proofErr w:type="spellEnd"/>
      <w:r>
        <w:t xml:space="preserve"> / und dergleichen. Den </w:t>
      </w:r>
      <w:proofErr w:type="spellStart"/>
      <w:r>
        <w:t>anfang</w:t>
      </w:r>
      <w:proofErr w:type="spellEnd"/>
      <w:r>
        <w:t xml:space="preserve"> des Evangelii Johannis hat man </w:t>
      </w:r>
      <w:proofErr w:type="spellStart"/>
      <w:r>
        <w:t>auff</w:t>
      </w:r>
      <w:proofErr w:type="spellEnd"/>
      <w:r>
        <w:t xml:space="preserve"> ein </w:t>
      </w:r>
      <w:proofErr w:type="spellStart"/>
      <w:r>
        <w:t>papir</w:t>
      </w:r>
      <w:proofErr w:type="spellEnd"/>
      <w:r>
        <w:t xml:space="preserve"> geschrieben / und den </w:t>
      </w:r>
      <w:proofErr w:type="spellStart"/>
      <w:r>
        <w:t>leuten</w:t>
      </w:r>
      <w:proofErr w:type="spellEnd"/>
      <w:r>
        <w:t xml:space="preserve"> an hals </w:t>
      </w:r>
      <w:proofErr w:type="spellStart"/>
      <w:r>
        <w:t>gehengt</w:t>
      </w:r>
      <w:proofErr w:type="spellEnd"/>
      <w:r>
        <w:t xml:space="preserve"> / das </w:t>
      </w:r>
      <w:proofErr w:type="spellStart"/>
      <w:r>
        <w:t>fieber</w:t>
      </w:r>
      <w:proofErr w:type="spellEnd"/>
      <w:r>
        <w:t xml:space="preserve"> damit zu vertreiben. Den </w:t>
      </w:r>
      <w:proofErr w:type="spellStart"/>
      <w:r>
        <w:t>täufflingen</w:t>
      </w:r>
      <w:proofErr w:type="spellEnd"/>
      <w:r>
        <w:t xml:space="preserve"> hat man eins </w:t>
      </w:r>
      <w:proofErr w:type="spellStart"/>
      <w:r>
        <w:t>tücklin</w:t>
      </w:r>
      <w:proofErr w:type="spellEnd"/>
      <w:r>
        <w:t xml:space="preserve"> </w:t>
      </w:r>
      <w:proofErr w:type="spellStart"/>
      <w:r>
        <w:t>brot</w:t>
      </w:r>
      <w:proofErr w:type="spellEnd"/>
      <w:r>
        <w:t xml:space="preserve"> mit eingewickelt / welches wann es mit </w:t>
      </w:r>
      <w:proofErr w:type="spellStart"/>
      <w:r>
        <w:t>getaufft</w:t>
      </w:r>
      <w:proofErr w:type="spellEnd"/>
      <w:r>
        <w:t xml:space="preserve"> würde / ich weiß nicht wofür gut seyn </w:t>
      </w:r>
      <w:proofErr w:type="spellStart"/>
      <w:r>
        <w:t>solte</w:t>
      </w:r>
      <w:proofErr w:type="spellEnd"/>
      <w:r>
        <w:t xml:space="preserve">. Die Deutschen hat man </w:t>
      </w:r>
      <w:proofErr w:type="spellStart"/>
      <w:r>
        <w:t>heissen</w:t>
      </w:r>
      <w:proofErr w:type="spellEnd"/>
      <w:r>
        <w:t xml:space="preserve"> </w:t>
      </w:r>
      <w:proofErr w:type="spellStart"/>
      <w:r>
        <w:t>walfahrten</w:t>
      </w:r>
      <w:proofErr w:type="spellEnd"/>
      <w:r>
        <w:t xml:space="preserve"> in Italien und Spanien / in Italien gen Loreto / in Spanien nach S. Jacob zu </w:t>
      </w:r>
      <w:proofErr w:type="spellStart"/>
      <w:r>
        <w:t>Compostell</w:t>
      </w:r>
      <w:proofErr w:type="spellEnd"/>
      <w:r>
        <w:t xml:space="preserve">. Die Ungern hat man gewiesen in </w:t>
      </w:r>
      <w:proofErr w:type="spellStart"/>
      <w:r>
        <w:t>deutschland</w:t>
      </w:r>
      <w:proofErr w:type="spellEnd"/>
      <w:r>
        <w:t xml:space="preserve">: und so fortan haben sie alle </w:t>
      </w:r>
      <w:proofErr w:type="spellStart"/>
      <w:r>
        <w:t>völcker</w:t>
      </w:r>
      <w:proofErr w:type="spellEnd"/>
      <w:r>
        <w:t xml:space="preserve"> </w:t>
      </w:r>
      <w:proofErr w:type="spellStart"/>
      <w:r>
        <w:t>geäffet</w:t>
      </w:r>
      <w:proofErr w:type="spellEnd"/>
      <w:r>
        <w:t xml:space="preserve"> / daß ein Abt zu </w:t>
      </w:r>
      <w:proofErr w:type="spellStart"/>
      <w:r>
        <w:t>Newhausen</w:t>
      </w:r>
      <w:proofErr w:type="spellEnd"/>
      <w:r>
        <w:t xml:space="preserve"> bey </w:t>
      </w:r>
      <w:proofErr w:type="spellStart"/>
      <w:r>
        <w:t>Wormbs</w:t>
      </w:r>
      <w:proofErr w:type="spellEnd"/>
      <w:r>
        <w:t xml:space="preserve"> gelegen nicht </w:t>
      </w:r>
      <w:proofErr w:type="spellStart"/>
      <w:r>
        <w:t>ubel</w:t>
      </w:r>
      <w:proofErr w:type="spellEnd"/>
      <w:r>
        <w:t xml:space="preserve"> gesagt: wann Doctor Luther nicht kommen </w:t>
      </w:r>
      <w:proofErr w:type="spellStart"/>
      <w:r>
        <w:t>were</w:t>
      </w:r>
      <w:proofErr w:type="spellEnd"/>
      <w:r>
        <w:t xml:space="preserve"> / sie </w:t>
      </w:r>
      <w:proofErr w:type="spellStart"/>
      <w:r>
        <w:t>hetten</w:t>
      </w:r>
      <w:proofErr w:type="spellEnd"/>
      <w:r>
        <w:t xml:space="preserve"> die </w:t>
      </w:r>
      <w:proofErr w:type="spellStart"/>
      <w:r>
        <w:t>leute</w:t>
      </w:r>
      <w:proofErr w:type="spellEnd"/>
      <w:r>
        <w:t xml:space="preserve"> </w:t>
      </w:r>
      <w:proofErr w:type="spellStart"/>
      <w:r>
        <w:t>uberreden</w:t>
      </w:r>
      <w:proofErr w:type="spellEnd"/>
      <w:r>
        <w:t xml:space="preserve"> wollen / daß sie </w:t>
      </w:r>
      <w:proofErr w:type="spellStart"/>
      <w:r>
        <w:t>hetten</w:t>
      </w:r>
      <w:proofErr w:type="spellEnd"/>
      <w:r>
        <w:t xml:space="preserve"> </w:t>
      </w:r>
      <w:proofErr w:type="spellStart"/>
      <w:r>
        <w:t>hew</w:t>
      </w:r>
      <w:proofErr w:type="spellEnd"/>
      <w:r>
        <w:t xml:space="preserve"> und </w:t>
      </w:r>
      <w:proofErr w:type="spellStart"/>
      <w:r>
        <w:t>stroh</w:t>
      </w:r>
      <w:proofErr w:type="spellEnd"/>
      <w:r>
        <w:t xml:space="preserve"> gefressen. </w:t>
      </w:r>
    </w:p>
    <w:p w14:paraId="321C984F" w14:textId="77777777" w:rsidR="00453595" w:rsidRDefault="00453595" w:rsidP="00453595">
      <w:pPr>
        <w:pStyle w:val="StandardWeb"/>
      </w:pPr>
      <w:r>
        <w:t xml:space="preserve">Lieber Gott / möchte jemand fragen / wie ists doch </w:t>
      </w:r>
      <w:proofErr w:type="spellStart"/>
      <w:r>
        <w:t>müglich</w:t>
      </w:r>
      <w:proofErr w:type="spellEnd"/>
      <w:r>
        <w:t xml:space="preserve"> gewesen / daß die Christenmenschen in solche </w:t>
      </w:r>
      <w:proofErr w:type="spellStart"/>
      <w:r>
        <w:t>abgötterey</w:t>
      </w:r>
      <w:proofErr w:type="spellEnd"/>
      <w:r>
        <w:t xml:space="preserve"> und </w:t>
      </w:r>
      <w:proofErr w:type="spellStart"/>
      <w:r>
        <w:t>aberglauben</w:t>
      </w:r>
      <w:proofErr w:type="spellEnd"/>
      <w:r>
        <w:t xml:space="preserve"> haben können </w:t>
      </w:r>
      <w:proofErr w:type="spellStart"/>
      <w:r>
        <w:t>gerahten</w:t>
      </w:r>
      <w:proofErr w:type="spellEnd"/>
      <w:r>
        <w:t xml:space="preserve">? Antwort. Alles ist daher kommen / daß man die Bibel unter die </w:t>
      </w:r>
      <w:proofErr w:type="spellStart"/>
      <w:r>
        <w:t>banck</w:t>
      </w:r>
      <w:proofErr w:type="spellEnd"/>
      <w:r>
        <w:t xml:space="preserve"> gesteckt / und dem gemeinen </w:t>
      </w:r>
      <w:proofErr w:type="spellStart"/>
      <w:r>
        <w:t>mann</w:t>
      </w:r>
      <w:proofErr w:type="spellEnd"/>
      <w:r>
        <w:t xml:space="preserve"> dieselbe zu lesen </w:t>
      </w:r>
      <w:proofErr w:type="spellStart"/>
      <w:r>
        <w:t>verbotten</w:t>
      </w:r>
      <w:proofErr w:type="spellEnd"/>
      <w:r>
        <w:t xml:space="preserve"> hat / und daß es </w:t>
      </w:r>
      <w:proofErr w:type="spellStart"/>
      <w:r>
        <w:t>umb</w:t>
      </w:r>
      <w:proofErr w:type="spellEnd"/>
      <w:r>
        <w:t xml:space="preserve"> die predigt deß </w:t>
      </w:r>
      <w:proofErr w:type="spellStart"/>
      <w:r>
        <w:t>Evangelions</w:t>
      </w:r>
      <w:proofErr w:type="spellEnd"/>
      <w:r>
        <w:t xml:space="preserve"> fast gethan gewesen. Dann gleich wie wir lesen von </w:t>
      </w:r>
      <w:proofErr w:type="spellStart"/>
      <w:r>
        <w:t>Jerobeam</w:t>
      </w:r>
      <w:proofErr w:type="spellEnd"/>
      <w:r>
        <w:t xml:space="preserve"> / im ersten buch der </w:t>
      </w:r>
      <w:proofErr w:type="spellStart"/>
      <w:r>
        <w:t>könige</w:t>
      </w:r>
      <w:proofErr w:type="spellEnd"/>
      <w:r>
        <w:t xml:space="preserve"> im </w:t>
      </w:r>
      <w:proofErr w:type="spellStart"/>
      <w:r>
        <w:t>dreyzehenden</w:t>
      </w:r>
      <w:proofErr w:type="spellEnd"/>
      <w:r>
        <w:t xml:space="preserve"> </w:t>
      </w:r>
      <w:proofErr w:type="spellStart"/>
      <w:r>
        <w:t>capitel</w:t>
      </w:r>
      <w:proofErr w:type="spellEnd"/>
      <w:r>
        <w:t xml:space="preserve"> / Daß er </w:t>
      </w:r>
      <w:proofErr w:type="spellStart"/>
      <w:r>
        <w:t>prediger</w:t>
      </w:r>
      <w:proofErr w:type="spellEnd"/>
      <w:r>
        <w:t xml:space="preserve"> der höhen gemacht habe </w:t>
      </w:r>
      <w:proofErr w:type="spellStart"/>
      <w:r>
        <w:t>auß</w:t>
      </w:r>
      <w:proofErr w:type="spellEnd"/>
      <w:r>
        <w:t xml:space="preserve"> den geringsten deß </w:t>
      </w:r>
      <w:proofErr w:type="spellStart"/>
      <w:r>
        <w:t>volcks</w:t>
      </w:r>
      <w:proofErr w:type="spellEnd"/>
      <w:r>
        <w:t xml:space="preserve"> / da er die von ihm eingeführte </w:t>
      </w:r>
      <w:proofErr w:type="spellStart"/>
      <w:r>
        <w:t>abgötterey</w:t>
      </w:r>
      <w:proofErr w:type="spellEnd"/>
      <w:r>
        <w:t xml:space="preserve"> stützen und befestigen </w:t>
      </w:r>
      <w:proofErr w:type="spellStart"/>
      <w:r>
        <w:t>wolte</w:t>
      </w:r>
      <w:proofErr w:type="spellEnd"/>
      <w:r>
        <w:t xml:space="preserve">: Eben also hat man im </w:t>
      </w:r>
      <w:proofErr w:type="spellStart"/>
      <w:r>
        <w:t>Bapstthumb</w:t>
      </w:r>
      <w:proofErr w:type="spellEnd"/>
      <w:r>
        <w:t xml:space="preserve"> auch gethan: grobe </w:t>
      </w:r>
      <w:proofErr w:type="spellStart"/>
      <w:r>
        <w:t>esel</w:t>
      </w:r>
      <w:proofErr w:type="spellEnd"/>
      <w:r>
        <w:t xml:space="preserve"> und unverständige </w:t>
      </w:r>
      <w:proofErr w:type="spellStart"/>
      <w:r>
        <w:t>leute</w:t>
      </w:r>
      <w:proofErr w:type="spellEnd"/>
      <w:r>
        <w:t xml:space="preserve"> hat man </w:t>
      </w:r>
      <w:proofErr w:type="spellStart"/>
      <w:r>
        <w:t>auffgestellet</w:t>
      </w:r>
      <w:proofErr w:type="spellEnd"/>
      <w:r>
        <w:t xml:space="preserve"> / welche etwas von alten legenden und fabeln / vom heiligen </w:t>
      </w:r>
      <w:proofErr w:type="spellStart"/>
      <w:r>
        <w:t>Dominico</w:t>
      </w:r>
      <w:proofErr w:type="spellEnd"/>
      <w:r>
        <w:t xml:space="preserve">, vom heiligen </w:t>
      </w:r>
      <w:proofErr w:type="spellStart"/>
      <w:r>
        <w:t>Franciso</w:t>
      </w:r>
      <w:proofErr w:type="spellEnd"/>
      <w:r>
        <w:t xml:space="preserve">, von der heiligen Veronica daher </w:t>
      </w:r>
      <w:proofErr w:type="spellStart"/>
      <w:r>
        <w:t>geschwetzt</w:t>
      </w:r>
      <w:proofErr w:type="spellEnd"/>
      <w:r>
        <w:t xml:space="preserve"> / </w:t>
      </w:r>
      <w:proofErr w:type="spellStart"/>
      <w:r>
        <w:t>unnd</w:t>
      </w:r>
      <w:proofErr w:type="spellEnd"/>
      <w:r>
        <w:t xml:space="preserve"> </w:t>
      </w:r>
      <w:proofErr w:type="spellStart"/>
      <w:r>
        <w:t>gemeinet</w:t>
      </w:r>
      <w:proofErr w:type="spellEnd"/>
      <w:r>
        <w:t xml:space="preserve"> / sie </w:t>
      </w:r>
      <w:proofErr w:type="spellStart"/>
      <w:r>
        <w:t>hetten</w:t>
      </w:r>
      <w:proofErr w:type="spellEnd"/>
      <w:r>
        <w:t xml:space="preserve"> es </w:t>
      </w:r>
      <w:proofErr w:type="spellStart"/>
      <w:r>
        <w:t>wol</w:t>
      </w:r>
      <w:proofErr w:type="spellEnd"/>
      <w:r>
        <w:t xml:space="preserve"> </w:t>
      </w:r>
      <w:proofErr w:type="spellStart"/>
      <w:r>
        <w:t>außgerichtet</w:t>
      </w:r>
      <w:proofErr w:type="spellEnd"/>
      <w:r>
        <w:t xml:space="preserve"> / wenn sie dem </w:t>
      </w:r>
      <w:proofErr w:type="spellStart"/>
      <w:r>
        <w:t>volck</w:t>
      </w:r>
      <w:proofErr w:type="spellEnd"/>
      <w:r>
        <w:t xml:space="preserve"> ein </w:t>
      </w:r>
      <w:proofErr w:type="spellStart"/>
      <w:r>
        <w:t>gelächter</w:t>
      </w:r>
      <w:proofErr w:type="spellEnd"/>
      <w:r>
        <w:t xml:space="preserve"> gemacht: wie man denn insonderheit </w:t>
      </w:r>
      <w:proofErr w:type="spellStart"/>
      <w:r>
        <w:t>auff</w:t>
      </w:r>
      <w:proofErr w:type="spellEnd"/>
      <w:r>
        <w:t xml:space="preserve"> Ostern </w:t>
      </w:r>
      <w:proofErr w:type="spellStart"/>
      <w:r>
        <w:t>risum</w:t>
      </w:r>
      <w:proofErr w:type="spellEnd"/>
      <w:r>
        <w:t xml:space="preserve"> </w:t>
      </w:r>
      <w:proofErr w:type="spellStart"/>
      <w:r>
        <w:t>paschalem</w:t>
      </w:r>
      <w:proofErr w:type="spellEnd"/>
      <w:r>
        <w:t xml:space="preserve">, das ist / das Ostergelächter erdacht / do man allerhand </w:t>
      </w:r>
      <w:proofErr w:type="spellStart"/>
      <w:r>
        <w:t>kurtzweilige</w:t>
      </w:r>
      <w:proofErr w:type="spellEnd"/>
      <w:r>
        <w:t xml:space="preserve"> fabeln </w:t>
      </w:r>
      <w:proofErr w:type="spellStart"/>
      <w:r>
        <w:t>erzehlet</w:t>
      </w:r>
      <w:proofErr w:type="spellEnd"/>
      <w:r>
        <w:t xml:space="preserve"> / und die </w:t>
      </w:r>
      <w:proofErr w:type="spellStart"/>
      <w:r>
        <w:t>gantze</w:t>
      </w:r>
      <w:proofErr w:type="spellEnd"/>
      <w:r>
        <w:t xml:space="preserve"> gemeinde lachende zu hause hat gehen lassen. Ja man hat </w:t>
      </w:r>
      <w:proofErr w:type="spellStart"/>
      <w:r>
        <w:t>wol</w:t>
      </w:r>
      <w:proofErr w:type="spellEnd"/>
      <w:r>
        <w:t xml:space="preserve"> </w:t>
      </w:r>
      <w:proofErr w:type="spellStart"/>
      <w:r>
        <w:t>Ethica</w:t>
      </w:r>
      <w:proofErr w:type="spellEnd"/>
      <w:r>
        <w:t xml:space="preserve"> Aristotelis an </w:t>
      </w:r>
      <w:proofErr w:type="spellStart"/>
      <w:r>
        <w:t>ettlichen</w:t>
      </w:r>
      <w:proofErr w:type="spellEnd"/>
      <w:r>
        <w:t xml:space="preserve"> orten </w:t>
      </w:r>
      <w:proofErr w:type="spellStart"/>
      <w:r>
        <w:t>auff</w:t>
      </w:r>
      <w:proofErr w:type="spellEnd"/>
      <w:r>
        <w:t xml:space="preserve"> der </w:t>
      </w:r>
      <w:proofErr w:type="spellStart"/>
      <w:r>
        <w:t>Cantzel</w:t>
      </w:r>
      <w:proofErr w:type="spellEnd"/>
      <w:r>
        <w:t xml:space="preserve"> predigen </w:t>
      </w:r>
      <w:proofErr w:type="spellStart"/>
      <w:r>
        <w:t>dürffen</w:t>
      </w:r>
      <w:proofErr w:type="spellEnd"/>
      <w:r>
        <w:t xml:space="preserve"> / wie Melanchthon schreibet / daß ers selbst zu Tübingen gehöret habe. </w:t>
      </w:r>
    </w:p>
    <w:p w14:paraId="0E0BDFA0" w14:textId="77777777" w:rsidR="00453595" w:rsidRDefault="00453595" w:rsidP="00453595">
      <w:pPr>
        <w:pStyle w:val="StandardWeb"/>
      </w:pPr>
      <w:r>
        <w:lastRenderedPageBreak/>
        <w:t xml:space="preserve">So ist </w:t>
      </w:r>
      <w:proofErr w:type="spellStart"/>
      <w:r>
        <w:t>bekant</w:t>
      </w:r>
      <w:proofErr w:type="spellEnd"/>
      <w:r>
        <w:t xml:space="preserve"> / daß man </w:t>
      </w:r>
      <w:proofErr w:type="spellStart"/>
      <w:r>
        <w:t>offtermals</w:t>
      </w:r>
      <w:proofErr w:type="spellEnd"/>
      <w:r>
        <w:t xml:space="preserve"> kleinen </w:t>
      </w:r>
      <w:proofErr w:type="spellStart"/>
      <w:r>
        <w:t>knaben</w:t>
      </w:r>
      <w:proofErr w:type="spellEnd"/>
      <w:r>
        <w:t xml:space="preserve"> eine </w:t>
      </w:r>
      <w:proofErr w:type="spellStart"/>
      <w:r>
        <w:t>ode</w:t>
      </w:r>
      <w:proofErr w:type="spellEnd"/>
      <w:r>
        <w:t xml:space="preserve"> </w:t>
      </w:r>
      <w:proofErr w:type="spellStart"/>
      <w:r>
        <w:t>rdie</w:t>
      </w:r>
      <w:proofErr w:type="spellEnd"/>
      <w:r>
        <w:t xml:space="preserve"> </w:t>
      </w:r>
      <w:proofErr w:type="spellStart"/>
      <w:r>
        <w:t>ander</w:t>
      </w:r>
      <w:proofErr w:type="spellEnd"/>
      <w:r>
        <w:t xml:space="preserve"> </w:t>
      </w:r>
      <w:proofErr w:type="spellStart"/>
      <w:r>
        <w:t>kirche</w:t>
      </w:r>
      <w:proofErr w:type="spellEnd"/>
      <w:r>
        <w:t xml:space="preserve"> hat zu </w:t>
      </w:r>
      <w:proofErr w:type="spellStart"/>
      <w:r>
        <w:t>erkant</w:t>
      </w:r>
      <w:proofErr w:type="spellEnd"/>
      <w:r>
        <w:t xml:space="preserve"> / welche noch nicht der </w:t>
      </w:r>
      <w:proofErr w:type="spellStart"/>
      <w:r>
        <w:t>thür</w:t>
      </w:r>
      <w:proofErr w:type="spellEnd"/>
      <w:r>
        <w:t xml:space="preserve"> </w:t>
      </w:r>
      <w:proofErr w:type="spellStart"/>
      <w:r>
        <w:t>hütten</w:t>
      </w:r>
      <w:proofErr w:type="spellEnd"/>
      <w:r>
        <w:t xml:space="preserve"> / schweige denn die </w:t>
      </w:r>
      <w:proofErr w:type="spellStart"/>
      <w:r>
        <w:t>schaaffe</w:t>
      </w:r>
      <w:proofErr w:type="spellEnd"/>
      <w:r>
        <w:t xml:space="preserve"> Christi weiden </w:t>
      </w:r>
      <w:proofErr w:type="spellStart"/>
      <w:r>
        <w:t>konten</w:t>
      </w:r>
      <w:proofErr w:type="spellEnd"/>
      <w:r>
        <w:t xml:space="preserve">. Ich </w:t>
      </w:r>
      <w:proofErr w:type="spellStart"/>
      <w:r>
        <w:t>wil</w:t>
      </w:r>
      <w:proofErr w:type="spellEnd"/>
      <w:r>
        <w:t xml:space="preserve"> geschweigen / daß der Bapst viel </w:t>
      </w:r>
      <w:proofErr w:type="spellStart"/>
      <w:r>
        <w:t>Bistumb</w:t>
      </w:r>
      <w:proofErr w:type="spellEnd"/>
      <w:r>
        <w:t xml:space="preserve"> / </w:t>
      </w:r>
      <w:proofErr w:type="spellStart"/>
      <w:r>
        <w:t>praebenden</w:t>
      </w:r>
      <w:proofErr w:type="spellEnd"/>
      <w:r>
        <w:t xml:space="preserve"> / </w:t>
      </w:r>
      <w:proofErr w:type="spellStart"/>
      <w:r>
        <w:t>dignitäten</w:t>
      </w:r>
      <w:proofErr w:type="spellEnd"/>
      <w:r>
        <w:t xml:space="preserve"> / </w:t>
      </w:r>
      <w:proofErr w:type="spellStart"/>
      <w:r>
        <w:t>beneficia</w:t>
      </w:r>
      <w:proofErr w:type="spellEnd"/>
      <w:r>
        <w:t xml:space="preserve"> und </w:t>
      </w:r>
      <w:proofErr w:type="spellStart"/>
      <w:r>
        <w:t>pfründen</w:t>
      </w:r>
      <w:proofErr w:type="spellEnd"/>
      <w:r>
        <w:t xml:space="preserve"> in </w:t>
      </w:r>
      <w:proofErr w:type="spellStart"/>
      <w:r>
        <w:t>Engellandt</w:t>
      </w:r>
      <w:proofErr w:type="spellEnd"/>
      <w:r>
        <w:t xml:space="preserve"> / </w:t>
      </w:r>
      <w:proofErr w:type="spellStart"/>
      <w:r>
        <w:t>Franckreich</w:t>
      </w:r>
      <w:proofErr w:type="spellEnd"/>
      <w:r>
        <w:t xml:space="preserve"> / Deutschland und </w:t>
      </w:r>
      <w:proofErr w:type="spellStart"/>
      <w:r>
        <w:t>anderstwo</w:t>
      </w:r>
      <w:proofErr w:type="spellEnd"/>
      <w:r>
        <w:t xml:space="preserve"> </w:t>
      </w:r>
      <w:proofErr w:type="spellStart"/>
      <w:r>
        <w:t>ihme</w:t>
      </w:r>
      <w:proofErr w:type="spellEnd"/>
      <w:r>
        <w:t xml:space="preserve"> vorbehalten / und sie etwa seinen </w:t>
      </w:r>
      <w:proofErr w:type="spellStart"/>
      <w:r>
        <w:t>bstharten</w:t>
      </w:r>
      <w:proofErr w:type="spellEnd"/>
      <w:r>
        <w:t xml:space="preserve"> / etwa andern Italienern </w:t>
      </w:r>
      <w:proofErr w:type="spellStart"/>
      <w:r>
        <w:t>eingeraumbt</w:t>
      </w:r>
      <w:proofErr w:type="spellEnd"/>
      <w:r>
        <w:t xml:space="preserve"> / welche ihr </w:t>
      </w:r>
      <w:proofErr w:type="spellStart"/>
      <w:r>
        <w:t>lebtage</w:t>
      </w:r>
      <w:proofErr w:type="spellEnd"/>
      <w:r>
        <w:t xml:space="preserve"> die </w:t>
      </w:r>
      <w:proofErr w:type="spellStart"/>
      <w:r>
        <w:t>kirche</w:t>
      </w:r>
      <w:proofErr w:type="spellEnd"/>
      <w:r>
        <w:t xml:space="preserve"> nie angesehen / deren </w:t>
      </w:r>
      <w:proofErr w:type="spellStart"/>
      <w:r>
        <w:t>pfründen</w:t>
      </w:r>
      <w:proofErr w:type="spellEnd"/>
      <w:r>
        <w:t xml:space="preserve"> sie genossen haben. Gewiß ist es / daß ein Bapst </w:t>
      </w:r>
      <w:proofErr w:type="spellStart"/>
      <w:r>
        <w:t>auff</w:t>
      </w:r>
      <w:proofErr w:type="spellEnd"/>
      <w:r>
        <w:t xml:space="preserve"> einmal </w:t>
      </w:r>
      <w:proofErr w:type="spellStart"/>
      <w:r>
        <w:t>dreyhundert</w:t>
      </w:r>
      <w:proofErr w:type="spellEnd"/>
      <w:r>
        <w:t xml:space="preserve"> </w:t>
      </w:r>
      <w:proofErr w:type="spellStart"/>
      <w:r>
        <w:t>kirchenpfründen</w:t>
      </w:r>
      <w:proofErr w:type="spellEnd"/>
      <w:r>
        <w:t xml:space="preserve"> / so in Engelland </w:t>
      </w:r>
      <w:proofErr w:type="spellStart"/>
      <w:r>
        <w:t>vaciren</w:t>
      </w:r>
      <w:proofErr w:type="spellEnd"/>
      <w:r>
        <w:t xml:space="preserve"> würden / </w:t>
      </w:r>
      <w:proofErr w:type="spellStart"/>
      <w:r>
        <w:t>dreyhundert</w:t>
      </w:r>
      <w:proofErr w:type="spellEnd"/>
      <w:r>
        <w:t xml:space="preserve"> Italienern versprochen / und dem </w:t>
      </w:r>
      <w:proofErr w:type="spellStart"/>
      <w:r>
        <w:t>Ertzbischoff</w:t>
      </w:r>
      <w:proofErr w:type="spellEnd"/>
      <w:r>
        <w:t xml:space="preserve"> zu </w:t>
      </w:r>
      <w:proofErr w:type="spellStart"/>
      <w:r>
        <w:t>Cantabrig</w:t>
      </w:r>
      <w:proofErr w:type="spellEnd"/>
      <w:r>
        <w:t xml:space="preserve"> ernstlich befohlen / von solchen gesellen </w:t>
      </w:r>
      <w:proofErr w:type="spellStart"/>
      <w:r>
        <w:t>niemandts</w:t>
      </w:r>
      <w:proofErr w:type="spellEnd"/>
      <w:r>
        <w:t xml:space="preserve"> etwas folgen zu lassen / </w:t>
      </w:r>
      <w:proofErr w:type="spellStart"/>
      <w:r>
        <w:t>biß</w:t>
      </w:r>
      <w:proofErr w:type="spellEnd"/>
      <w:r>
        <w:t xml:space="preserve"> den </w:t>
      </w:r>
      <w:proofErr w:type="spellStart"/>
      <w:r>
        <w:t>dreyhunderten</w:t>
      </w:r>
      <w:proofErr w:type="spellEnd"/>
      <w:r>
        <w:t xml:space="preserve"> ein </w:t>
      </w:r>
      <w:proofErr w:type="spellStart"/>
      <w:r>
        <w:t>genügs</w:t>
      </w:r>
      <w:proofErr w:type="spellEnd"/>
      <w:r>
        <w:t xml:space="preserve"> geschehen </w:t>
      </w:r>
      <w:proofErr w:type="spellStart"/>
      <w:r>
        <w:t>were</w:t>
      </w:r>
      <w:proofErr w:type="spellEnd"/>
      <w:r>
        <w:t xml:space="preserve">. Darüber denn (wie </w:t>
      </w:r>
      <w:proofErr w:type="spellStart"/>
      <w:r>
        <w:t>Matthaeus</w:t>
      </w:r>
      <w:proofErr w:type="spellEnd"/>
      <w:r>
        <w:t xml:space="preserve"> Paris schreibet) </w:t>
      </w:r>
      <w:proofErr w:type="spellStart"/>
      <w:r>
        <w:t>ettliche</w:t>
      </w:r>
      <w:proofErr w:type="spellEnd"/>
      <w:r>
        <w:t xml:space="preserve"> </w:t>
      </w:r>
      <w:proofErr w:type="spellStart"/>
      <w:r>
        <w:t>Bischoffe</w:t>
      </w:r>
      <w:proofErr w:type="spellEnd"/>
      <w:r>
        <w:t xml:space="preserve"> in Engelland sehr </w:t>
      </w:r>
      <w:proofErr w:type="spellStart"/>
      <w:r>
        <w:t>bestürtzt</w:t>
      </w:r>
      <w:proofErr w:type="spellEnd"/>
      <w:r>
        <w:t xml:space="preserve"> worden / </w:t>
      </w:r>
      <w:proofErr w:type="spellStart"/>
      <w:r>
        <w:t>unnd</w:t>
      </w:r>
      <w:proofErr w:type="spellEnd"/>
      <w:r>
        <w:t xml:space="preserve"> rund gesagt: Der Bapst müsse ein </w:t>
      </w:r>
      <w:proofErr w:type="spellStart"/>
      <w:r>
        <w:t>verzweiffelter</w:t>
      </w:r>
      <w:proofErr w:type="spellEnd"/>
      <w:r>
        <w:t xml:space="preserve"> </w:t>
      </w:r>
      <w:proofErr w:type="spellStart"/>
      <w:r>
        <w:t>bube</w:t>
      </w:r>
      <w:proofErr w:type="spellEnd"/>
      <w:r>
        <w:t xml:space="preserve"> / </w:t>
      </w:r>
      <w:proofErr w:type="spellStart"/>
      <w:r>
        <w:t>unnd</w:t>
      </w:r>
      <w:proofErr w:type="spellEnd"/>
      <w:r>
        <w:t xml:space="preserve"> der Antichrist selbst seyn / der so gar nicht nach der </w:t>
      </w:r>
      <w:proofErr w:type="spellStart"/>
      <w:r>
        <w:t>ihme</w:t>
      </w:r>
      <w:proofErr w:type="spellEnd"/>
      <w:r>
        <w:t xml:space="preserve"> anbefohlenen </w:t>
      </w:r>
      <w:proofErr w:type="spellStart"/>
      <w:r>
        <w:t>schäflein</w:t>
      </w:r>
      <w:proofErr w:type="spellEnd"/>
      <w:r>
        <w:t xml:space="preserve"> </w:t>
      </w:r>
      <w:proofErr w:type="spellStart"/>
      <w:r>
        <w:t>seeligkeit</w:t>
      </w:r>
      <w:proofErr w:type="spellEnd"/>
      <w:r>
        <w:t xml:space="preserve"> frage. </w:t>
      </w:r>
    </w:p>
    <w:p w14:paraId="788EB731" w14:textId="77777777" w:rsidR="00453595" w:rsidRDefault="00453595" w:rsidP="00453595">
      <w:pPr>
        <w:pStyle w:val="StandardWeb"/>
      </w:pPr>
      <w:r>
        <w:t xml:space="preserve">Wie nu mit der </w:t>
      </w:r>
      <w:proofErr w:type="spellStart"/>
      <w:r>
        <w:t>abgötterey</w:t>
      </w:r>
      <w:proofErr w:type="spellEnd"/>
      <w:r>
        <w:t xml:space="preserve"> </w:t>
      </w:r>
      <w:proofErr w:type="spellStart"/>
      <w:r>
        <w:t>unnd</w:t>
      </w:r>
      <w:proofErr w:type="spellEnd"/>
      <w:r>
        <w:t xml:space="preserve"> </w:t>
      </w:r>
      <w:proofErr w:type="spellStart"/>
      <w:r>
        <w:t>aberglauben</w:t>
      </w:r>
      <w:proofErr w:type="spellEnd"/>
      <w:r>
        <w:t xml:space="preserve"> fast aller </w:t>
      </w:r>
      <w:proofErr w:type="spellStart"/>
      <w:r>
        <w:t>menschen</w:t>
      </w:r>
      <w:proofErr w:type="spellEnd"/>
      <w:r>
        <w:t xml:space="preserve"> </w:t>
      </w:r>
      <w:proofErr w:type="spellStart"/>
      <w:r>
        <w:t>hertzen</w:t>
      </w:r>
      <w:proofErr w:type="spellEnd"/>
      <w:r>
        <w:t xml:space="preserve"> </w:t>
      </w:r>
      <w:proofErr w:type="spellStart"/>
      <w:r>
        <w:t>uberschwemmet</w:t>
      </w:r>
      <w:proofErr w:type="spellEnd"/>
      <w:r>
        <w:t xml:space="preserve"> worden / da hat sich der Bapst dieser </w:t>
      </w:r>
      <w:proofErr w:type="spellStart"/>
      <w:r>
        <w:t>gelegenheit</w:t>
      </w:r>
      <w:proofErr w:type="spellEnd"/>
      <w:r>
        <w:t xml:space="preserve"> gebraucht / zum </w:t>
      </w:r>
      <w:proofErr w:type="spellStart"/>
      <w:r>
        <w:t>schwerdt</w:t>
      </w:r>
      <w:proofErr w:type="spellEnd"/>
      <w:r>
        <w:t xml:space="preserve"> gegriffen / und angefangen zu </w:t>
      </w:r>
      <w:proofErr w:type="spellStart"/>
      <w:r>
        <w:t>tyrannisiren</w:t>
      </w:r>
      <w:proofErr w:type="spellEnd"/>
      <w:r>
        <w:t xml:space="preserve"> </w:t>
      </w:r>
      <w:proofErr w:type="spellStart"/>
      <w:r>
        <w:t>uber</w:t>
      </w:r>
      <w:proofErr w:type="spellEnd"/>
      <w:r>
        <w:t xml:space="preserve"> der </w:t>
      </w:r>
      <w:proofErr w:type="spellStart"/>
      <w:r>
        <w:t>menschen</w:t>
      </w:r>
      <w:proofErr w:type="spellEnd"/>
      <w:r>
        <w:t xml:space="preserve"> </w:t>
      </w:r>
      <w:proofErr w:type="spellStart"/>
      <w:r>
        <w:t>leiber</w:t>
      </w:r>
      <w:proofErr w:type="spellEnd"/>
      <w:r>
        <w:t xml:space="preserve"> und </w:t>
      </w:r>
      <w:proofErr w:type="spellStart"/>
      <w:r>
        <w:t>seelen</w:t>
      </w:r>
      <w:proofErr w:type="spellEnd"/>
      <w:r>
        <w:t xml:space="preserve">. </w:t>
      </w:r>
    </w:p>
    <w:p w14:paraId="1616CA3D" w14:textId="77777777" w:rsidR="00453595" w:rsidRDefault="00453595" w:rsidP="00453595">
      <w:pPr>
        <w:pStyle w:val="StandardWeb"/>
      </w:pPr>
      <w:r>
        <w:t xml:space="preserve">Uber der </w:t>
      </w:r>
      <w:proofErr w:type="spellStart"/>
      <w:r>
        <w:t>menschen</w:t>
      </w:r>
      <w:proofErr w:type="spellEnd"/>
      <w:r>
        <w:t xml:space="preserve"> </w:t>
      </w:r>
      <w:proofErr w:type="spellStart"/>
      <w:r>
        <w:t>leiber</w:t>
      </w:r>
      <w:proofErr w:type="spellEnd"/>
      <w:r>
        <w:t xml:space="preserve"> also / daß er </w:t>
      </w:r>
      <w:proofErr w:type="spellStart"/>
      <w:r>
        <w:t>keiser</w:t>
      </w:r>
      <w:proofErr w:type="spellEnd"/>
      <w:r>
        <w:t xml:space="preserve"> / </w:t>
      </w:r>
      <w:proofErr w:type="spellStart"/>
      <w:r>
        <w:t>könige</w:t>
      </w:r>
      <w:proofErr w:type="spellEnd"/>
      <w:r>
        <w:t xml:space="preserve"> und fürsten aneinander gehetzt / </w:t>
      </w:r>
      <w:proofErr w:type="spellStart"/>
      <w:r>
        <w:t>dannenhero</w:t>
      </w:r>
      <w:proofErr w:type="spellEnd"/>
      <w:r>
        <w:t xml:space="preserve"> </w:t>
      </w:r>
      <w:proofErr w:type="spellStart"/>
      <w:r>
        <w:t>unzehlich</w:t>
      </w:r>
      <w:proofErr w:type="spellEnd"/>
      <w:r>
        <w:t xml:space="preserve"> viel Christenblut vergossen worden. </w:t>
      </w:r>
      <w:proofErr w:type="spellStart"/>
      <w:r>
        <w:t>Wolten</w:t>
      </w:r>
      <w:proofErr w:type="spellEnd"/>
      <w:r>
        <w:t xml:space="preserve"> die </w:t>
      </w:r>
      <w:proofErr w:type="spellStart"/>
      <w:r>
        <w:t>grosse</w:t>
      </w:r>
      <w:proofErr w:type="spellEnd"/>
      <w:r>
        <w:t xml:space="preserve"> Herrn nicht seines </w:t>
      </w:r>
      <w:proofErr w:type="spellStart"/>
      <w:r>
        <w:t>gefallens</w:t>
      </w:r>
      <w:proofErr w:type="spellEnd"/>
      <w:r>
        <w:t xml:space="preserve"> leben / </w:t>
      </w:r>
      <w:proofErr w:type="spellStart"/>
      <w:r>
        <w:t>wolten</w:t>
      </w:r>
      <w:proofErr w:type="spellEnd"/>
      <w:r>
        <w:t xml:space="preserve"> gelehrte </w:t>
      </w:r>
      <w:proofErr w:type="spellStart"/>
      <w:r>
        <w:t>leute</w:t>
      </w:r>
      <w:proofErr w:type="spellEnd"/>
      <w:r>
        <w:t xml:space="preserve"> nicht seines </w:t>
      </w:r>
      <w:proofErr w:type="spellStart"/>
      <w:r>
        <w:t>gefallens</w:t>
      </w:r>
      <w:proofErr w:type="spellEnd"/>
      <w:r>
        <w:t xml:space="preserve"> schreiben / alsbald donnerte er sie an mit dem bann: wie solches die löbliche </w:t>
      </w:r>
      <w:proofErr w:type="spellStart"/>
      <w:r>
        <w:t>keiser</w:t>
      </w:r>
      <w:proofErr w:type="spellEnd"/>
      <w:r>
        <w:t xml:space="preserve"> / </w:t>
      </w:r>
      <w:proofErr w:type="spellStart"/>
      <w:r>
        <w:t>Henricht</w:t>
      </w:r>
      <w:proofErr w:type="spellEnd"/>
      <w:r>
        <w:t xml:space="preserve"> der </w:t>
      </w:r>
      <w:proofErr w:type="spellStart"/>
      <w:r>
        <w:t>vierdte</w:t>
      </w:r>
      <w:proofErr w:type="spellEnd"/>
      <w:r>
        <w:t xml:space="preserve"> / Fridrich der </w:t>
      </w:r>
      <w:proofErr w:type="spellStart"/>
      <w:r>
        <w:t>ander</w:t>
      </w:r>
      <w:proofErr w:type="spellEnd"/>
      <w:r>
        <w:t xml:space="preserve"> / Ludwig der </w:t>
      </w:r>
      <w:proofErr w:type="spellStart"/>
      <w:r>
        <w:t>fünffte</w:t>
      </w:r>
      <w:proofErr w:type="spellEnd"/>
      <w:r>
        <w:t xml:space="preserve"> </w:t>
      </w:r>
      <w:proofErr w:type="spellStart"/>
      <w:r>
        <w:t>wol</w:t>
      </w:r>
      <w:proofErr w:type="spellEnd"/>
      <w:r>
        <w:t xml:space="preserve"> haben erfahren / </w:t>
      </w:r>
      <w:proofErr w:type="spellStart"/>
      <w:r>
        <w:t>deßgleichen</w:t>
      </w:r>
      <w:proofErr w:type="spellEnd"/>
      <w:r>
        <w:t xml:space="preserve"> unter den gelehrten Petrus de </w:t>
      </w:r>
      <w:proofErr w:type="spellStart"/>
      <w:r>
        <w:t>Vineis</w:t>
      </w:r>
      <w:proofErr w:type="spellEnd"/>
      <w:r>
        <w:t xml:space="preserve">, </w:t>
      </w:r>
      <w:proofErr w:type="spellStart"/>
      <w:r>
        <w:t>Marsilius</w:t>
      </w:r>
      <w:proofErr w:type="spellEnd"/>
      <w:r>
        <w:t xml:space="preserve"> von Padua / Wilhelm Occam ein Engelländer / welcher aus Engelland in Deutschland zum </w:t>
      </w:r>
      <w:proofErr w:type="spellStart"/>
      <w:r>
        <w:t>keiser</w:t>
      </w:r>
      <w:proofErr w:type="spellEnd"/>
      <w:r>
        <w:t xml:space="preserve"> Ludwig kam / und </w:t>
      </w:r>
      <w:proofErr w:type="spellStart"/>
      <w:r>
        <w:t>begerte</w:t>
      </w:r>
      <w:proofErr w:type="spellEnd"/>
      <w:r>
        <w:t xml:space="preserve"> / der </w:t>
      </w:r>
      <w:proofErr w:type="spellStart"/>
      <w:r>
        <w:t>keiser</w:t>
      </w:r>
      <w:proofErr w:type="spellEnd"/>
      <w:r>
        <w:t xml:space="preserve"> </w:t>
      </w:r>
      <w:proofErr w:type="spellStart"/>
      <w:r>
        <w:t>wolte</w:t>
      </w:r>
      <w:proofErr w:type="spellEnd"/>
      <w:r>
        <w:t xml:space="preserve"> ihn mit dem </w:t>
      </w:r>
      <w:proofErr w:type="spellStart"/>
      <w:r>
        <w:t>schwerte</w:t>
      </w:r>
      <w:proofErr w:type="spellEnd"/>
      <w:r>
        <w:t xml:space="preserve"> wider des Bapsts </w:t>
      </w:r>
      <w:proofErr w:type="spellStart"/>
      <w:r>
        <w:t>gewalt</w:t>
      </w:r>
      <w:proofErr w:type="spellEnd"/>
      <w:r>
        <w:t xml:space="preserve"> schützen / er </w:t>
      </w:r>
      <w:proofErr w:type="spellStart"/>
      <w:r>
        <w:t>hinwiderumb</w:t>
      </w:r>
      <w:proofErr w:type="spellEnd"/>
      <w:r>
        <w:t xml:space="preserve"> wolle den </w:t>
      </w:r>
      <w:proofErr w:type="spellStart"/>
      <w:r>
        <w:t>keiser</w:t>
      </w:r>
      <w:proofErr w:type="spellEnd"/>
      <w:r>
        <w:t xml:space="preserve"> mit der </w:t>
      </w:r>
      <w:proofErr w:type="spellStart"/>
      <w:r>
        <w:t>feder</w:t>
      </w:r>
      <w:proofErr w:type="spellEnd"/>
      <w:r>
        <w:t xml:space="preserve"> beschirmen. </w:t>
      </w:r>
    </w:p>
    <w:p w14:paraId="03594E52" w14:textId="77777777" w:rsidR="00453595" w:rsidRDefault="00453595" w:rsidP="00453595">
      <w:pPr>
        <w:pStyle w:val="StandardWeb"/>
      </w:pPr>
      <w:proofErr w:type="spellStart"/>
      <w:r>
        <w:t>Konte</w:t>
      </w:r>
      <w:proofErr w:type="spellEnd"/>
      <w:r>
        <w:t xml:space="preserve"> der Bapst den </w:t>
      </w:r>
      <w:proofErr w:type="spellStart"/>
      <w:r>
        <w:t>bekännern</w:t>
      </w:r>
      <w:proofErr w:type="spellEnd"/>
      <w:r>
        <w:t xml:space="preserve"> der </w:t>
      </w:r>
      <w:proofErr w:type="spellStart"/>
      <w:r>
        <w:t>warheit</w:t>
      </w:r>
      <w:proofErr w:type="spellEnd"/>
      <w:r>
        <w:t xml:space="preserve"> sonst </w:t>
      </w:r>
      <w:proofErr w:type="spellStart"/>
      <w:r>
        <w:t>beykommen</w:t>
      </w:r>
      <w:proofErr w:type="spellEnd"/>
      <w:r>
        <w:t xml:space="preserve"> / alsbald war strick / </w:t>
      </w:r>
      <w:proofErr w:type="spellStart"/>
      <w:r>
        <w:t>schwert</w:t>
      </w:r>
      <w:proofErr w:type="spellEnd"/>
      <w:r>
        <w:t xml:space="preserve"> / </w:t>
      </w:r>
      <w:proofErr w:type="spellStart"/>
      <w:r>
        <w:t>fewer</w:t>
      </w:r>
      <w:proofErr w:type="spellEnd"/>
      <w:r>
        <w:t xml:space="preserve"> / </w:t>
      </w:r>
      <w:proofErr w:type="spellStart"/>
      <w:r>
        <w:t>wasser</w:t>
      </w:r>
      <w:proofErr w:type="spellEnd"/>
      <w:r>
        <w:t xml:space="preserve"> </w:t>
      </w:r>
      <w:proofErr w:type="spellStart"/>
      <w:r>
        <w:t>verhanden</w:t>
      </w:r>
      <w:proofErr w:type="spellEnd"/>
      <w:r>
        <w:t xml:space="preserve"> / damit die </w:t>
      </w:r>
      <w:proofErr w:type="spellStart"/>
      <w:r>
        <w:t>vermeynete</w:t>
      </w:r>
      <w:proofErr w:type="spellEnd"/>
      <w:r>
        <w:t xml:space="preserve"> </w:t>
      </w:r>
      <w:proofErr w:type="spellStart"/>
      <w:r>
        <w:t>ketzer</w:t>
      </w:r>
      <w:proofErr w:type="spellEnd"/>
      <w:r>
        <w:t xml:space="preserve"> gestrafft worden. Also </w:t>
      </w:r>
      <w:proofErr w:type="spellStart"/>
      <w:r>
        <w:t>warden</w:t>
      </w:r>
      <w:proofErr w:type="spellEnd"/>
      <w:r>
        <w:t xml:space="preserve"> </w:t>
      </w:r>
      <w:proofErr w:type="spellStart"/>
      <w:r>
        <w:t>verbrandt</w:t>
      </w:r>
      <w:proofErr w:type="spellEnd"/>
      <w:r>
        <w:t xml:space="preserve"> / Anno </w:t>
      </w:r>
    </w:p>
    <w:p w14:paraId="141E5032" w14:textId="77777777" w:rsidR="00453595" w:rsidRDefault="00453595" w:rsidP="00453595">
      <w:pPr>
        <w:pStyle w:val="StandardWeb"/>
      </w:pPr>
      <w:r>
        <w:t xml:space="preserve">1210. vier hundert </w:t>
      </w:r>
      <w:proofErr w:type="spellStart"/>
      <w:r>
        <w:t>glaubiger</w:t>
      </w:r>
      <w:proofErr w:type="spellEnd"/>
      <w:r>
        <w:t xml:space="preserve"> Christen zu Paris in </w:t>
      </w:r>
      <w:proofErr w:type="spellStart"/>
      <w:r>
        <w:t>Franckreich</w:t>
      </w:r>
      <w:proofErr w:type="spellEnd"/>
      <w:r>
        <w:br/>
        <w:t xml:space="preserve">1218. ein frommer </w:t>
      </w:r>
      <w:proofErr w:type="spellStart"/>
      <w:r>
        <w:t>mann</w:t>
      </w:r>
      <w:proofErr w:type="spellEnd"/>
      <w:r>
        <w:t xml:space="preserve"> zu Erfurt in </w:t>
      </w:r>
      <w:proofErr w:type="spellStart"/>
      <w:r>
        <w:t>Düringen</w:t>
      </w:r>
      <w:proofErr w:type="spellEnd"/>
      <w:r>
        <w:t>.</w:t>
      </w:r>
      <w:r>
        <w:br/>
        <w:t xml:space="preserve">1222. ein </w:t>
      </w:r>
      <w:proofErr w:type="spellStart"/>
      <w:r>
        <w:t>Capellan</w:t>
      </w:r>
      <w:proofErr w:type="spellEnd"/>
      <w:r>
        <w:t xml:space="preserve"> zu </w:t>
      </w:r>
      <w:proofErr w:type="spellStart"/>
      <w:r>
        <w:t>Ochsefurt</w:t>
      </w:r>
      <w:proofErr w:type="spellEnd"/>
      <w:r>
        <w:t xml:space="preserve"> in Engelland.</w:t>
      </w:r>
      <w:r>
        <w:br/>
        <w:t xml:space="preserve">1330. ein </w:t>
      </w:r>
      <w:proofErr w:type="spellStart"/>
      <w:r>
        <w:t>Jacobiner</w:t>
      </w:r>
      <w:proofErr w:type="spellEnd"/>
      <w:r>
        <w:t xml:space="preserve"> </w:t>
      </w:r>
      <w:proofErr w:type="spellStart"/>
      <w:r>
        <w:t>mönch</w:t>
      </w:r>
      <w:proofErr w:type="spellEnd"/>
      <w:r>
        <w:t xml:space="preserve"> / </w:t>
      </w:r>
      <w:proofErr w:type="spellStart"/>
      <w:r>
        <w:t>genant</w:t>
      </w:r>
      <w:proofErr w:type="spellEnd"/>
      <w:r>
        <w:t xml:space="preserve"> Eckart / </w:t>
      </w:r>
      <w:proofErr w:type="spellStart"/>
      <w:r>
        <w:t>alhier</w:t>
      </w:r>
      <w:proofErr w:type="spellEnd"/>
      <w:r>
        <w:t xml:space="preserve"> zu </w:t>
      </w:r>
      <w:proofErr w:type="spellStart"/>
      <w:r>
        <w:t>Heydelberg</w:t>
      </w:r>
      <w:proofErr w:type="spellEnd"/>
      <w:r>
        <w:t>.</w:t>
      </w:r>
      <w:r>
        <w:br/>
        <w:t xml:space="preserve">1415. Johann </w:t>
      </w:r>
      <w:proofErr w:type="spellStart"/>
      <w:r>
        <w:t>Huß</w:t>
      </w:r>
      <w:proofErr w:type="spellEnd"/>
      <w:r>
        <w:t xml:space="preserve"> zu </w:t>
      </w:r>
      <w:proofErr w:type="spellStart"/>
      <w:r>
        <w:t>Costnitz</w:t>
      </w:r>
      <w:proofErr w:type="spellEnd"/>
      <w:r>
        <w:t xml:space="preserve"> / wider versprochenes </w:t>
      </w:r>
      <w:proofErr w:type="spellStart"/>
      <w:r>
        <w:t>geleyt</w:t>
      </w:r>
      <w:proofErr w:type="spellEnd"/>
      <w:r>
        <w:t>.</w:t>
      </w:r>
      <w:r>
        <w:br/>
        <w:t xml:space="preserve">1416. Hieronymus von Prag / auch zu </w:t>
      </w:r>
      <w:proofErr w:type="spellStart"/>
      <w:r>
        <w:t>Costnitz</w:t>
      </w:r>
      <w:proofErr w:type="spellEnd"/>
      <w:r>
        <w:t xml:space="preserve"> / welcher </w:t>
      </w:r>
      <w:proofErr w:type="spellStart"/>
      <w:r>
        <w:t>alhie</w:t>
      </w:r>
      <w:proofErr w:type="spellEnd"/>
      <w:r>
        <w:t xml:space="preserve"> durchgezogen / und sich zuvor mit den gelehrten von seiner </w:t>
      </w:r>
      <w:proofErr w:type="spellStart"/>
      <w:r>
        <w:t>bekantnus</w:t>
      </w:r>
      <w:proofErr w:type="spellEnd"/>
      <w:r>
        <w:t xml:space="preserve"> </w:t>
      </w:r>
      <w:proofErr w:type="spellStart"/>
      <w:r>
        <w:t>besprachet</w:t>
      </w:r>
      <w:proofErr w:type="spellEnd"/>
      <w:r>
        <w:t xml:space="preserve"> / </w:t>
      </w:r>
      <w:proofErr w:type="spellStart"/>
      <w:r>
        <w:t>unnd</w:t>
      </w:r>
      <w:proofErr w:type="spellEnd"/>
      <w:r>
        <w:t xml:space="preserve"> wie sie niemand widerlegen können / desto </w:t>
      </w:r>
      <w:proofErr w:type="spellStart"/>
      <w:r>
        <w:t>frewdiger</w:t>
      </w:r>
      <w:proofErr w:type="spellEnd"/>
      <w:r>
        <w:t xml:space="preserve"> nach </w:t>
      </w:r>
      <w:proofErr w:type="spellStart"/>
      <w:r>
        <w:t>Costnitz</w:t>
      </w:r>
      <w:proofErr w:type="spellEnd"/>
      <w:r>
        <w:t xml:space="preserve"> gezogen.</w:t>
      </w:r>
      <w:r>
        <w:br/>
        <w:t xml:space="preserve">1498. Hieronymus Savonarola zu </w:t>
      </w:r>
      <w:proofErr w:type="spellStart"/>
      <w:r>
        <w:t>Florentz</w:t>
      </w:r>
      <w:proofErr w:type="spellEnd"/>
      <w:r>
        <w:t xml:space="preserve"> in Italia / welches </w:t>
      </w:r>
      <w:proofErr w:type="spellStart"/>
      <w:r>
        <w:t>gedancken</w:t>
      </w:r>
      <w:proofErr w:type="spellEnd"/>
      <w:r>
        <w:t xml:space="preserve"> </w:t>
      </w:r>
      <w:proofErr w:type="spellStart"/>
      <w:r>
        <w:t>uber</w:t>
      </w:r>
      <w:proofErr w:type="spellEnd"/>
      <w:r>
        <w:t xml:space="preserve"> den ein und </w:t>
      </w:r>
      <w:proofErr w:type="spellStart"/>
      <w:r>
        <w:t>funftzigsten</w:t>
      </w:r>
      <w:proofErr w:type="spellEnd"/>
      <w:r>
        <w:t xml:space="preserve"> </w:t>
      </w:r>
      <w:proofErr w:type="spellStart"/>
      <w:r>
        <w:t>psalm</w:t>
      </w:r>
      <w:proofErr w:type="spellEnd"/>
      <w:r>
        <w:t xml:space="preserve"> auch in unserm deutsch gelesen werden / voll </w:t>
      </w:r>
      <w:proofErr w:type="spellStart"/>
      <w:r>
        <w:t>geistes</w:t>
      </w:r>
      <w:proofErr w:type="spellEnd"/>
      <w:r>
        <w:t xml:space="preserve"> </w:t>
      </w:r>
      <w:proofErr w:type="spellStart"/>
      <w:r>
        <w:t>unnd</w:t>
      </w:r>
      <w:proofErr w:type="spellEnd"/>
      <w:r>
        <w:t xml:space="preserve"> </w:t>
      </w:r>
      <w:proofErr w:type="spellStart"/>
      <w:r>
        <w:t>himlischer</w:t>
      </w:r>
      <w:proofErr w:type="spellEnd"/>
      <w:r>
        <w:t xml:space="preserve"> </w:t>
      </w:r>
      <w:proofErr w:type="spellStart"/>
      <w:r>
        <w:t>krafft</w:t>
      </w:r>
      <w:proofErr w:type="spellEnd"/>
      <w:r>
        <w:t xml:space="preserve"> und </w:t>
      </w:r>
      <w:proofErr w:type="spellStart"/>
      <w:r>
        <w:t>saffts</w:t>
      </w:r>
      <w:proofErr w:type="spellEnd"/>
      <w:r>
        <w:t xml:space="preserve">. </w:t>
      </w:r>
    </w:p>
    <w:p w14:paraId="69F74EAD" w14:textId="77777777" w:rsidR="00453595" w:rsidRDefault="00453595" w:rsidP="00453595">
      <w:pPr>
        <w:pStyle w:val="StandardWeb"/>
      </w:pPr>
      <w:r>
        <w:t xml:space="preserve">Als aber vor hundert </w:t>
      </w:r>
      <w:proofErr w:type="spellStart"/>
      <w:r>
        <w:t>jahren</w:t>
      </w:r>
      <w:proofErr w:type="spellEnd"/>
      <w:r>
        <w:t xml:space="preserve"> die </w:t>
      </w:r>
      <w:proofErr w:type="spellStart"/>
      <w:r>
        <w:t>leute</w:t>
      </w:r>
      <w:proofErr w:type="spellEnd"/>
      <w:r>
        <w:t xml:space="preserve"> </w:t>
      </w:r>
      <w:proofErr w:type="spellStart"/>
      <w:r>
        <w:t>begunten</w:t>
      </w:r>
      <w:proofErr w:type="spellEnd"/>
      <w:r>
        <w:t xml:space="preserve"> zu </w:t>
      </w:r>
      <w:proofErr w:type="spellStart"/>
      <w:r>
        <w:t>mercken</w:t>
      </w:r>
      <w:proofErr w:type="spellEnd"/>
      <w:r>
        <w:t xml:space="preserve"> / wie schändlich sie durch den Bapst </w:t>
      </w:r>
      <w:proofErr w:type="spellStart"/>
      <w:r>
        <w:t>weren</w:t>
      </w:r>
      <w:proofErr w:type="spellEnd"/>
      <w:r>
        <w:t xml:space="preserve"> betrogen worden / da </w:t>
      </w:r>
      <w:proofErr w:type="spellStart"/>
      <w:r>
        <w:t>fieng</w:t>
      </w:r>
      <w:proofErr w:type="spellEnd"/>
      <w:r>
        <w:t xml:space="preserve"> er erst an zu wüten und zu toben / und </w:t>
      </w:r>
      <w:proofErr w:type="spellStart"/>
      <w:r>
        <w:t>erfüllete</w:t>
      </w:r>
      <w:proofErr w:type="spellEnd"/>
      <w:r>
        <w:t xml:space="preserve"> nicht allein eine </w:t>
      </w:r>
      <w:proofErr w:type="spellStart"/>
      <w:r>
        <w:t>stadt</w:t>
      </w:r>
      <w:proofErr w:type="spellEnd"/>
      <w:r>
        <w:t xml:space="preserve"> / wie Manasse Jerusalem / sondern </w:t>
      </w:r>
      <w:proofErr w:type="spellStart"/>
      <w:r>
        <w:t>gantze</w:t>
      </w:r>
      <w:proofErr w:type="spellEnd"/>
      <w:r>
        <w:t xml:space="preserve"> </w:t>
      </w:r>
      <w:proofErr w:type="spellStart"/>
      <w:r>
        <w:t>länder</w:t>
      </w:r>
      <w:proofErr w:type="spellEnd"/>
      <w:r>
        <w:t xml:space="preserve"> und </w:t>
      </w:r>
      <w:proofErr w:type="spellStart"/>
      <w:r>
        <w:t>königreiche</w:t>
      </w:r>
      <w:proofErr w:type="spellEnd"/>
      <w:r>
        <w:t xml:space="preserve"> / </w:t>
      </w:r>
      <w:proofErr w:type="spellStart"/>
      <w:r>
        <w:t>Franckreich</w:t>
      </w:r>
      <w:proofErr w:type="spellEnd"/>
      <w:r>
        <w:t xml:space="preserve"> / Engelland / Deutschland / Spanien / Italien / ja auch West-Indien mit dem </w:t>
      </w:r>
      <w:proofErr w:type="spellStart"/>
      <w:r>
        <w:t>blut</w:t>
      </w:r>
      <w:proofErr w:type="spellEnd"/>
      <w:r>
        <w:t xml:space="preserve"> unschuldiger Christen: daher ein </w:t>
      </w:r>
      <w:proofErr w:type="spellStart"/>
      <w:r>
        <w:t>berümbter</w:t>
      </w:r>
      <w:proofErr w:type="spellEnd"/>
      <w:r>
        <w:t xml:space="preserve"> </w:t>
      </w:r>
      <w:proofErr w:type="spellStart"/>
      <w:r>
        <w:t>Theologus</w:t>
      </w:r>
      <w:proofErr w:type="spellEnd"/>
      <w:r>
        <w:t xml:space="preserve"> den </w:t>
      </w:r>
      <w:proofErr w:type="spellStart"/>
      <w:r>
        <w:t>vers</w:t>
      </w:r>
      <w:proofErr w:type="spellEnd"/>
      <w:r>
        <w:t xml:space="preserve"> </w:t>
      </w:r>
      <w:proofErr w:type="spellStart"/>
      <w:r>
        <w:t>Virgilii</w:t>
      </w:r>
      <w:proofErr w:type="spellEnd"/>
      <w:r>
        <w:t xml:space="preserve"> ein wenig verändert hieher </w:t>
      </w:r>
      <w:proofErr w:type="spellStart"/>
      <w:r>
        <w:t>zoge</w:t>
      </w:r>
      <w:proofErr w:type="spellEnd"/>
      <w:r>
        <w:t xml:space="preserve"> / und sprach: </w:t>
      </w:r>
    </w:p>
    <w:p w14:paraId="4F922BBF" w14:textId="77777777" w:rsidR="00453595" w:rsidRDefault="00453595" w:rsidP="00453595">
      <w:pPr>
        <w:pStyle w:val="StandardWeb"/>
      </w:pPr>
      <w:proofErr w:type="spellStart"/>
      <w:r>
        <w:lastRenderedPageBreak/>
        <w:t>Quae</w:t>
      </w:r>
      <w:proofErr w:type="spellEnd"/>
      <w:r>
        <w:t xml:space="preserve"> </w:t>
      </w:r>
      <w:proofErr w:type="spellStart"/>
      <w:r>
        <w:t>regio</w:t>
      </w:r>
      <w:proofErr w:type="spellEnd"/>
      <w:r>
        <w:t xml:space="preserve"> in </w:t>
      </w:r>
      <w:proofErr w:type="spellStart"/>
      <w:r>
        <w:t>terris</w:t>
      </w:r>
      <w:proofErr w:type="spellEnd"/>
      <w:r>
        <w:t xml:space="preserve"> </w:t>
      </w:r>
      <w:proofErr w:type="spellStart"/>
      <w:r>
        <w:t>nostri</w:t>
      </w:r>
      <w:proofErr w:type="spellEnd"/>
      <w:r>
        <w:t xml:space="preserve"> non </w:t>
      </w:r>
      <w:proofErr w:type="spellStart"/>
      <w:r>
        <w:t>plena</w:t>
      </w:r>
      <w:proofErr w:type="spellEnd"/>
      <w:r>
        <w:t xml:space="preserve"> </w:t>
      </w:r>
      <w:proofErr w:type="spellStart"/>
      <w:r>
        <w:t>cruoris</w:t>
      </w:r>
      <w:proofErr w:type="spellEnd"/>
      <w:r>
        <w:t>?</w:t>
      </w:r>
      <w:r>
        <w:br/>
        <w:t xml:space="preserve">welch </w:t>
      </w:r>
      <w:proofErr w:type="spellStart"/>
      <w:r>
        <w:t>land</w:t>
      </w:r>
      <w:proofErr w:type="spellEnd"/>
      <w:r>
        <w:t xml:space="preserve"> ist </w:t>
      </w:r>
      <w:proofErr w:type="spellStart"/>
      <w:r>
        <w:t>auff</w:t>
      </w:r>
      <w:proofErr w:type="spellEnd"/>
      <w:r>
        <w:t xml:space="preserve"> erden / das nicht mit der wahren Christen </w:t>
      </w:r>
      <w:proofErr w:type="spellStart"/>
      <w:r>
        <w:t>blut</w:t>
      </w:r>
      <w:proofErr w:type="spellEnd"/>
      <w:r>
        <w:t xml:space="preserve"> erfüllet ist? </w:t>
      </w:r>
    </w:p>
    <w:p w14:paraId="35A5239E" w14:textId="77777777" w:rsidR="00453595" w:rsidRDefault="00453595" w:rsidP="00453595">
      <w:pPr>
        <w:pStyle w:val="StandardWeb"/>
      </w:pPr>
      <w:r>
        <w:t xml:space="preserve">Also hat nu der Bapst </w:t>
      </w:r>
      <w:proofErr w:type="spellStart"/>
      <w:r>
        <w:t>uber</w:t>
      </w:r>
      <w:proofErr w:type="spellEnd"/>
      <w:r>
        <w:t xml:space="preserve"> der </w:t>
      </w:r>
      <w:proofErr w:type="spellStart"/>
      <w:r>
        <w:t>menschen</w:t>
      </w:r>
      <w:proofErr w:type="spellEnd"/>
      <w:r>
        <w:t xml:space="preserve"> </w:t>
      </w:r>
      <w:proofErr w:type="spellStart"/>
      <w:r>
        <w:t>leiber</w:t>
      </w:r>
      <w:proofErr w:type="spellEnd"/>
      <w:r>
        <w:t xml:space="preserve"> </w:t>
      </w:r>
      <w:proofErr w:type="spellStart"/>
      <w:r>
        <w:t>tyrannisiret</w:t>
      </w:r>
      <w:proofErr w:type="spellEnd"/>
      <w:r>
        <w:t xml:space="preserve">. Noch viel </w:t>
      </w:r>
      <w:proofErr w:type="spellStart"/>
      <w:r>
        <w:t>grewlicher</w:t>
      </w:r>
      <w:proofErr w:type="spellEnd"/>
      <w:r>
        <w:t xml:space="preserve"> hat er </w:t>
      </w:r>
      <w:proofErr w:type="spellStart"/>
      <w:r>
        <w:t>tyrannisiret</w:t>
      </w:r>
      <w:proofErr w:type="spellEnd"/>
      <w:r>
        <w:t xml:space="preserve"> </w:t>
      </w:r>
      <w:proofErr w:type="spellStart"/>
      <w:r>
        <w:t>uber</w:t>
      </w:r>
      <w:proofErr w:type="spellEnd"/>
      <w:r>
        <w:t xml:space="preserve"> ihre </w:t>
      </w:r>
      <w:proofErr w:type="spellStart"/>
      <w:r>
        <w:t>seelen</w:t>
      </w:r>
      <w:proofErr w:type="spellEnd"/>
      <w:r>
        <w:t xml:space="preserve">. Der </w:t>
      </w:r>
      <w:proofErr w:type="spellStart"/>
      <w:r>
        <w:t>gefaßte</w:t>
      </w:r>
      <w:proofErr w:type="spellEnd"/>
      <w:r>
        <w:t xml:space="preserve"> </w:t>
      </w:r>
      <w:proofErr w:type="spellStart"/>
      <w:r>
        <w:t>wahn</w:t>
      </w:r>
      <w:proofErr w:type="spellEnd"/>
      <w:r>
        <w:t xml:space="preserve"> der </w:t>
      </w:r>
      <w:proofErr w:type="spellStart"/>
      <w:r>
        <w:t>vermeynten</w:t>
      </w:r>
      <w:proofErr w:type="spellEnd"/>
      <w:r>
        <w:t xml:space="preserve"> </w:t>
      </w:r>
      <w:proofErr w:type="spellStart"/>
      <w:r>
        <w:t>religion</w:t>
      </w:r>
      <w:proofErr w:type="spellEnd"/>
      <w:r>
        <w:t xml:space="preserve"> / so bey den </w:t>
      </w:r>
      <w:proofErr w:type="spellStart"/>
      <w:r>
        <w:t>Bäpstlern</w:t>
      </w:r>
      <w:proofErr w:type="spellEnd"/>
      <w:r>
        <w:t xml:space="preserve"> ein lange zeit </w:t>
      </w:r>
      <w:proofErr w:type="spellStart"/>
      <w:r>
        <w:t>eingewurtzelt</w:t>
      </w:r>
      <w:proofErr w:type="spellEnd"/>
      <w:r>
        <w:t xml:space="preserve"> war / machte / daß man es für eine </w:t>
      </w:r>
      <w:proofErr w:type="spellStart"/>
      <w:r>
        <w:t>todsünde</w:t>
      </w:r>
      <w:proofErr w:type="spellEnd"/>
      <w:r>
        <w:t xml:space="preserve"> hielte / dem Bapst und seiner </w:t>
      </w:r>
      <w:proofErr w:type="spellStart"/>
      <w:r>
        <w:t>geistligkeit</w:t>
      </w:r>
      <w:proofErr w:type="spellEnd"/>
      <w:r>
        <w:t xml:space="preserve"> zu widerstreben. </w:t>
      </w:r>
      <w:proofErr w:type="spellStart"/>
      <w:r>
        <w:t>Darauff</w:t>
      </w:r>
      <w:proofErr w:type="spellEnd"/>
      <w:r>
        <w:t xml:space="preserve"> </w:t>
      </w:r>
      <w:proofErr w:type="spellStart"/>
      <w:r>
        <w:t>wagtens</w:t>
      </w:r>
      <w:proofErr w:type="spellEnd"/>
      <w:r>
        <w:t xml:space="preserve"> die geistlichen / </w:t>
      </w:r>
      <w:proofErr w:type="spellStart"/>
      <w:r>
        <w:t>unnd</w:t>
      </w:r>
      <w:proofErr w:type="spellEnd"/>
      <w:r>
        <w:t xml:space="preserve"> </w:t>
      </w:r>
      <w:proofErr w:type="spellStart"/>
      <w:r>
        <w:t>beschwereten</w:t>
      </w:r>
      <w:proofErr w:type="spellEnd"/>
      <w:r>
        <w:t xml:space="preserve"> der </w:t>
      </w:r>
      <w:proofErr w:type="spellStart"/>
      <w:r>
        <w:t>leute</w:t>
      </w:r>
      <w:proofErr w:type="spellEnd"/>
      <w:r>
        <w:t xml:space="preserve"> Seelen mit fast </w:t>
      </w:r>
      <w:proofErr w:type="spellStart"/>
      <w:r>
        <w:t>unergträglichen</w:t>
      </w:r>
      <w:proofErr w:type="spellEnd"/>
      <w:r>
        <w:t xml:space="preserve"> </w:t>
      </w:r>
      <w:proofErr w:type="spellStart"/>
      <w:r>
        <w:t>bürden..Wann</w:t>
      </w:r>
      <w:proofErr w:type="spellEnd"/>
      <w:r>
        <w:t xml:space="preserve"> der Bapst einem </w:t>
      </w:r>
      <w:proofErr w:type="spellStart"/>
      <w:r>
        <w:t>grossen</w:t>
      </w:r>
      <w:proofErr w:type="spellEnd"/>
      <w:r>
        <w:t xml:space="preserve"> Herren zu </w:t>
      </w:r>
      <w:proofErr w:type="spellStart"/>
      <w:r>
        <w:t>wolte</w:t>
      </w:r>
      <w:proofErr w:type="spellEnd"/>
      <w:r>
        <w:t xml:space="preserve"> / erließ er desselbigen </w:t>
      </w:r>
      <w:proofErr w:type="spellStart"/>
      <w:r>
        <w:t>unterthanen</w:t>
      </w:r>
      <w:proofErr w:type="spellEnd"/>
      <w:r>
        <w:t xml:space="preserve"> des </w:t>
      </w:r>
      <w:proofErr w:type="spellStart"/>
      <w:r>
        <w:t>eyds</w:t>
      </w:r>
      <w:proofErr w:type="spellEnd"/>
      <w:r>
        <w:t xml:space="preserve"> und </w:t>
      </w:r>
      <w:proofErr w:type="spellStart"/>
      <w:r>
        <w:t>pflicht</w:t>
      </w:r>
      <w:proofErr w:type="spellEnd"/>
      <w:r>
        <w:t xml:space="preserve"> / mit </w:t>
      </w:r>
      <w:proofErr w:type="spellStart"/>
      <w:r>
        <w:t>wlechem</w:t>
      </w:r>
      <w:proofErr w:type="spellEnd"/>
      <w:r>
        <w:t xml:space="preserve"> sie ihrem </w:t>
      </w:r>
      <w:proofErr w:type="spellStart"/>
      <w:r>
        <w:t>herren</w:t>
      </w:r>
      <w:proofErr w:type="spellEnd"/>
      <w:r>
        <w:t xml:space="preserve"> verbunden waren: dadurch viel </w:t>
      </w:r>
      <w:proofErr w:type="spellStart"/>
      <w:r>
        <w:t>guthertzige</w:t>
      </w:r>
      <w:proofErr w:type="spellEnd"/>
      <w:r>
        <w:t xml:space="preserve"> </w:t>
      </w:r>
      <w:proofErr w:type="spellStart"/>
      <w:r>
        <w:t>leute</w:t>
      </w:r>
      <w:proofErr w:type="spellEnd"/>
      <w:r>
        <w:t xml:space="preserve"> in schwere </w:t>
      </w:r>
      <w:proofErr w:type="spellStart"/>
      <w:r>
        <w:t>gedancken</w:t>
      </w:r>
      <w:proofErr w:type="spellEnd"/>
      <w:r>
        <w:t xml:space="preserve"> </w:t>
      </w:r>
      <w:proofErr w:type="spellStart"/>
      <w:r>
        <w:t>gerahten</w:t>
      </w:r>
      <w:proofErr w:type="spellEnd"/>
      <w:r>
        <w:t xml:space="preserve"> / ob sie mehr </w:t>
      </w:r>
      <w:proofErr w:type="spellStart"/>
      <w:r>
        <w:t>auff</w:t>
      </w:r>
      <w:proofErr w:type="spellEnd"/>
      <w:r>
        <w:t xml:space="preserve"> Gott / bey welches </w:t>
      </w:r>
      <w:proofErr w:type="spellStart"/>
      <w:r>
        <w:t>namen</w:t>
      </w:r>
      <w:proofErr w:type="spellEnd"/>
      <w:r>
        <w:t xml:space="preserve"> sie ihrem </w:t>
      </w:r>
      <w:proofErr w:type="spellStart"/>
      <w:r>
        <w:t>herren</w:t>
      </w:r>
      <w:proofErr w:type="spellEnd"/>
      <w:r>
        <w:t xml:space="preserve"> geschworen / als </w:t>
      </w:r>
      <w:proofErr w:type="spellStart"/>
      <w:r>
        <w:t>auff</w:t>
      </w:r>
      <w:proofErr w:type="spellEnd"/>
      <w:r>
        <w:t xml:space="preserve"> den Bapst / welcher sie des </w:t>
      </w:r>
      <w:proofErr w:type="spellStart"/>
      <w:r>
        <w:t>eyds</w:t>
      </w:r>
      <w:proofErr w:type="spellEnd"/>
      <w:r>
        <w:t xml:space="preserve"> erlassen / sehen </w:t>
      </w:r>
      <w:proofErr w:type="spellStart"/>
      <w:r>
        <w:t>solten</w:t>
      </w:r>
      <w:proofErr w:type="spellEnd"/>
      <w:r>
        <w:t xml:space="preserve">. So </w:t>
      </w:r>
      <w:proofErr w:type="spellStart"/>
      <w:r>
        <w:t>spilts</w:t>
      </w:r>
      <w:proofErr w:type="spellEnd"/>
      <w:r>
        <w:t xml:space="preserve"> der Bapst mit </w:t>
      </w:r>
      <w:proofErr w:type="spellStart"/>
      <w:r>
        <w:t>Keiser</w:t>
      </w:r>
      <w:proofErr w:type="spellEnd"/>
      <w:r>
        <w:t xml:space="preserve"> Henrich dem </w:t>
      </w:r>
      <w:proofErr w:type="spellStart"/>
      <w:r>
        <w:t>vierdten</w:t>
      </w:r>
      <w:proofErr w:type="spellEnd"/>
      <w:r>
        <w:t xml:space="preserve">: er </w:t>
      </w:r>
      <w:proofErr w:type="spellStart"/>
      <w:r>
        <w:t>cassirte</w:t>
      </w:r>
      <w:proofErr w:type="spellEnd"/>
      <w:r>
        <w:t xml:space="preserve"> den </w:t>
      </w:r>
      <w:proofErr w:type="spellStart"/>
      <w:r>
        <w:t>eydschwur</w:t>
      </w:r>
      <w:proofErr w:type="spellEnd"/>
      <w:r>
        <w:t xml:space="preserve"> seiner </w:t>
      </w:r>
      <w:proofErr w:type="spellStart"/>
      <w:r>
        <w:t>unterthanen</w:t>
      </w:r>
      <w:proofErr w:type="spellEnd"/>
      <w:r>
        <w:t xml:space="preserve"> / und wiegelte Hertzog Rudolfen in Schwaben wider seinen </w:t>
      </w:r>
      <w:proofErr w:type="spellStart"/>
      <w:r>
        <w:t>herren</w:t>
      </w:r>
      <w:proofErr w:type="spellEnd"/>
      <w:r>
        <w:t xml:space="preserve"> den Keyser </w:t>
      </w:r>
      <w:proofErr w:type="spellStart"/>
      <w:r>
        <w:t>auffzulehnen</w:t>
      </w:r>
      <w:proofErr w:type="spellEnd"/>
      <w:r>
        <w:t xml:space="preserve">: aber die Deutsche </w:t>
      </w:r>
      <w:proofErr w:type="spellStart"/>
      <w:r>
        <w:t>Bischoffe</w:t>
      </w:r>
      <w:proofErr w:type="spellEnd"/>
      <w:r>
        <w:t xml:space="preserve"> </w:t>
      </w:r>
      <w:proofErr w:type="spellStart"/>
      <w:r>
        <w:t>schirreten</w:t>
      </w:r>
      <w:proofErr w:type="spellEnd"/>
      <w:r>
        <w:t xml:space="preserve"> getrost </w:t>
      </w:r>
      <w:proofErr w:type="spellStart"/>
      <w:r>
        <w:t>kolen</w:t>
      </w:r>
      <w:proofErr w:type="spellEnd"/>
      <w:r>
        <w:t xml:space="preserve"> zu / er </w:t>
      </w:r>
      <w:proofErr w:type="spellStart"/>
      <w:r>
        <w:t>solts</w:t>
      </w:r>
      <w:proofErr w:type="spellEnd"/>
      <w:r>
        <w:t xml:space="preserve"> thun / er </w:t>
      </w:r>
      <w:proofErr w:type="spellStart"/>
      <w:r>
        <w:t>solts</w:t>
      </w:r>
      <w:proofErr w:type="spellEnd"/>
      <w:r>
        <w:t xml:space="preserve"> thun / der Bapst </w:t>
      </w:r>
      <w:proofErr w:type="spellStart"/>
      <w:r>
        <w:t>hette</w:t>
      </w:r>
      <w:proofErr w:type="spellEnd"/>
      <w:r>
        <w:t xml:space="preserve"> macht </w:t>
      </w:r>
      <w:proofErr w:type="spellStart"/>
      <w:r>
        <w:t>Keiser</w:t>
      </w:r>
      <w:proofErr w:type="spellEnd"/>
      <w:r>
        <w:t xml:space="preserve"> abzusetzen und einzusetzen. Der Hertzog folget / wird aber vom Keyser geschlagen / dazu wird </w:t>
      </w:r>
      <w:proofErr w:type="spellStart"/>
      <w:r>
        <w:t>ihme</w:t>
      </w:r>
      <w:proofErr w:type="spellEnd"/>
      <w:r>
        <w:t xml:space="preserve"> die rechte </w:t>
      </w:r>
      <w:proofErr w:type="spellStart"/>
      <w:r>
        <w:t>hand</w:t>
      </w:r>
      <w:proofErr w:type="spellEnd"/>
      <w:r>
        <w:t xml:space="preserve"> </w:t>
      </w:r>
      <w:proofErr w:type="spellStart"/>
      <w:r>
        <w:t>abgehawen</w:t>
      </w:r>
      <w:proofErr w:type="spellEnd"/>
      <w:r>
        <w:t xml:space="preserve">. Wie er nun zu </w:t>
      </w:r>
      <w:proofErr w:type="spellStart"/>
      <w:r>
        <w:t>Merßburg</w:t>
      </w:r>
      <w:proofErr w:type="spellEnd"/>
      <w:r>
        <w:t xml:space="preserve"> sterben soll / und die </w:t>
      </w:r>
      <w:proofErr w:type="spellStart"/>
      <w:r>
        <w:t>abgehawne</w:t>
      </w:r>
      <w:proofErr w:type="spellEnd"/>
      <w:r>
        <w:t xml:space="preserve"> </w:t>
      </w:r>
      <w:proofErr w:type="spellStart"/>
      <w:r>
        <w:t>hand</w:t>
      </w:r>
      <w:proofErr w:type="spellEnd"/>
      <w:r>
        <w:t xml:space="preserve"> </w:t>
      </w:r>
      <w:proofErr w:type="spellStart"/>
      <w:r>
        <w:t>ansihet</w:t>
      </w:r>
      <w:proofErr w:type="spellEnd"/>
      <w:r>
        <w:t xml:space="preserve"> / soll er zu den </w:t>
      </w:r>
      <w:proofErr w:type="spellStart"/>
      <w:r>
        <w:t>Bischoffen</w:t>
      </w:r>
      <w:proofErr w:type="spellEnd"/>
      <w:r>
        <w:t xml:space="preserve"> gesagt haben: Sehet / das ist die rechte </w:t>
      </w:r>
      <w:proofErr w:type="spellStart"/>
      <w:r>
        <w:t>hand</w:t>
      </w:r>
      <w:proofErr w:type="spellEnd"/>
      <w:r>
        <w:t xml:space="preserve"> / welche ihren verdienten lohn empfangen / weil sie den leiblichen </w:t>
      </w:r>
      <w:proofErr w:type="spellStart"/>
      <w:r>
        <w:t>eyd</w:t>
      </w:r>
      <w:proofErr w:type="spellEnd"/>
      <w:r>
        <w:t xml:space="preserve"> ihrem </w:t>
      </w:r>
      <w:proofErr w:type="spellStart"/>
      <w:r>
        <w:t>herren</w:t>
      </w:r>
      <w:proofErr w:type="spellEnd"/>
      <w:r>
        <w:t xml:space="preserve"> Henrich dem Keyser gethan / </w:t>
      </w:r>
      <w:proofErr w:type="spellStart"/>
      <w:r>
        <w:t>auff</w:t>
      </w:r>
      <w:proofErr w:type="spellEnd"/>
      <w:r>
        <w:t xml:space="preserve"> </w:t>
      </w:r>
      <w:proofErr w:type="spellStart"/>
      <w:r>
        <w:t>ewer</w:t>
      </w:r>
      <w:proofErr w:type="spellEnd"/>
      <w:r>
        <w:t xml:space="preserve"> </w:t>
      </w:r>
      <w:proofErr w:type="spellStart"/>
      <w:r>
        <w:t>instendiges</w:t>
      </w:r>
      <w:proofErr w:type="spellEnd"/>
      <w:r>
        <w:t xml:space="preserve"> anhalten wider </w:t>
      </w:r>
      <w:proofErr w:type="spellStart"/>
      <w:r>
        <w:t>billigkeit</w:t>
      </w:r>
      <w:proofErr w:type="spellEnd"/>
      <w:r>
        <w:t xml:space="preserve"> </w:t>
      </w:r>
      <w:proofErr w:type="spellStart"/>
      <w:r>
        <w:t>unnd</w:t>
      </w:r>
      <w:proofErr w:type="spellEnd"/>
      <w:r>
        <w:t xml:space="preserve"> recht gebrochen hat: ihr möget zusehen / die ihr mich habt </w:t>
      </w:r>
      <w:proofErr w:type="spellStart"/>
      <w:r>
        <w:t>heissen</w:t>
      </w:r>
      <w:proofErr w:type="spellEnd"/>
      <w:r>
        <w:t xml:space="preserve"> </w:t>
      </w:r>
      <w:proofErr w:type="spellStart"/>
      <w:r>
        <w:t>auff</w:t>
      </w:r>
      <w:proofErr w:type="spellEnd"/>
      <w:r>
        <w:t xml:space="preserve"> meines Herrn </w:t>
      </w:r>
      <w:proofErr w:type="spellStart"/>
      <w:r>
        <w:t>stul</w:t>
      </w:r>
      <w:proofErr w:type="spellEnd"/>
      <w:r>
        <w:t xml:space="preserve"> sitzen / ob ihr mich recht angewiesen habet. </w:t>
      </w:r>
    </w:p>
    <w:p w14:paraId="1B542716" w14:textId="77777777" w:rsidR="00453595" w:rsidRDefault="00453595" w:rsidP="00453595">
      <w:pPr>
        <w:pStyle w:val="StandardWeb"/>
      </w:pPr>
      <w:r>
        <w:t xml:space="preserve">Fast </w:t>
      </w:r>
      <w:proofErr w:type="spellStart"/>
      <w:r>
        <w:t>auff</w:t>
      </w:r>
      <w:proofErr w:type="spellEnd"/>
      <w:r>
        <w:t xml:space="preserve"> gleiche / aber doch noch </w:t>
      </w:r>
      <w:proofErr w:type="spellStart"/>
      <w:r>
        <w:t>ergere</w:t>
      </w:r>
      <w:proofErr w:type="spellEnd"/>
      <w:r>
        <w:t xml:space="preserve"> weise / </w:t>
      </w:r>
      <w:proofErr w:type="spellStart"/>
      <w:r>
        <w:t>satzte</w:t>
      </w:r>
      <w:proofErr w:type="spellEnd"/>
      <w:r>
        <w:t xml:space="preserve"> Bapst Paschalis der </w:t>
      </w:r>
      <w:proofErr w:type="spellStart"/>
      <w:r>
        <w:t>ander</w:t>
      </w:r>
      <w:proofErr w:type="spellEnd"/>
      <w:r>
        <w:t xml:space="preserve"> </w:t>
      </w:r>
      <w:proofErr w:type="spellStart"/>
      <w:r>
        <w:t>vorgemelten</w:t>
      </w:r>
      <w:proofErr w:type="spellEnd"/>
      <w:r>
        <w:t xml:space="preserve"> </w:t>
      </w:r>
      <w:proofErr w:type="spellStart"/>
      <w:r>
        <w:t>Keiser</w:t>
      </w:r>
      <w:proofErr w:type="spellEnd"/>
      <w:r>
        <w:t xml:space="preserve"> Heinrich dem </w:t>
      </w:r>
      <w:proofErr w:type="spellStart"/>
      <w:r>
        <w:t>vierdten</w:t>
      </w:r>
      <w:proofErr w:type="spellEnd"/>
      <w:r>
        <w:t xml:space="preserve"> zu / do er dem </w:t>
      </w:r>
      <w:proofErr w:type="spellStart"/>
      <w:r>
        <w:t>keiser</w:t>
      </w:r>
      <w:proofErr w:type="spellEnd"/>
      <w:r>
        <w:t xml:space="preserve"> </w:t>
      </w:r>
      <w:proofErr w:type="spellStart"/>
      <w:r>
        <w:t>cron</w:t>
      </w:r>
      <w:proofErr w:type="spellEnd"/>
      <w:r>
        <w:t xml:space="preserve"> und </w:t>
      </w:r>
      <w:proofErr w:type="spellStart"/>
      <w:r>
        <w:t>scepter</w:t>
      </w:r>
      <w:proofErr w:type="spellEnd"/>
      <w:r>
        <w:t xml:space="preserve"> </w:t>
      </w:r>
      <w:proofErr w:type="spellStart"/>
      <w:r>
        <w:t>nam</w:t>
      </w:r>
      <w:proofErr w:type="spellEnd"/>
      <w:r>
        <w:t xml:space="preserve">: und sie des </w:t>
      </w:r>
      <w:proofErr w:type="spellStart"/>
      <w:r>
        <w:t>keisers</w:t>
      </w:r>
      <w:proofErr w:type="spellEnd"/>
      <w:r>
        <w:t xml:space="preserve"> </w:t>
      </w:r>
      <w:proofErr w:type="spellStart"/>
      <w:r>
        <w:t>sohne</w:t>
      </w:r>
      <w:proofErr w:type="spellEnd"/>
      <w:r>
        <w:t xml:space="preserve"> </w:t>
      </w:r>
      <w:proofErr w:type="spellStart"/>
      <w:r>
        <w:t>ubergab</w:t>
      </w:r>
      <w:proofErr w:type="spellEnd"/>
      <w:r>
        <w:t xml:space="preserve"> / welchen er </w:t>
      </w:r>
      <w:proofErr w:type="spellStart"/>
      <w:r>
        <w:t>anmehnte</w:t>
      </w:r>
      <w:proofErr w:type="spellEnd"/>
      <w:r>
        <w:t xml:space="preserve"> den </w:t>
      </w:r>
      <w:proofErr w:type="spellStart"/>
      <w:r>
        <w:t>keiser</w:t>
      </w:r>
      <w:proofErr w:type="spellEnd"/>
      <w:r>
        <w:t xml:space="preserve"> seinen leiblichen </w:t>
      </w:r>
      <w:proofErr w:type="spellStart"/>
      <w:r>
        <w:t>vatter</w:t>
      </w:r>
      <w:proofErr w:type="spellEnd"/>
      <w:r>
        <w:t xml:space="preserve"> zu bekriegen. Wie meinet ihr </w:t>
      </w:r>
      <w:proofErr w:type="spellStart"/>
      <w:r>
        <w:t>wol</w:t>
      </w:r>
      <w:proofErr w:type="spellEnd"/>
      <w:r>
        <w:t xml:space="preserve"> / daß dieser </w:t>
      </w:r>
      <w:proofErr w:type="spellStart"/>
      <w:r>
        <w:t>sohn</w:t>
      </w:r>
      <w:proofErr w:type="spellEnd"/>
      <w:r>
        <w:t xml:space="preserve"> sey </w:t>
      </w:r>
      <w:proofErr w:type="spellStart"/>
      <w:r>
        <w:t>gequelet</w:t>
      </w:r>
      <w:proofErr w:type="spellEnd"/>
      <w:r>
        <w:t xml:space="preserve"> worden in seinem </w:t>
      </w:r>
      <w:proofErr w:type="spellStart"/>
      <w:r>
        <w:t>hertzen</w:t>
      </w:r>
      <w:proofErr w:type="spellEnd"/>
      <w:r>
        <w:t xml:space="preserve">: </w:t>
      </w:r>
      <w:proofErr w:type="spellStart"/>
      <w:r>
        <w:t>Auff</w:t>
      </w:r>
      <w:proofErr w:type="spellEnd"/>
      <w:r>
        <w:t xml:space="preserve"> einer </w:t>
      </w:r>
      <w:proofErr w:type="spellStart"/>
      <w:r>
        <w:t>seiten</w:t>
      </w:r>
      <w:proofErr w:type="spellEnd"/>
      <w:r>
        <w:t xml:space="preserve"> hatte er Gottes </w:t>
      </w:r>
      <w:proofErr w:type="spellStart"/>
      <w:r>
        <w:t>befehlich</w:t>
      </w:r>
      <w:proofErr w:type="spellEnd"/>
      <w:r>
        <w:t xml:space="preserve"> / Du </w:t>
      </w:r>
      <w:proofErr w:type="spellStart"/>
      <w:r>
        <w:t>solt</w:t>
      </w:r>
      <w:proofErr w:type="spellEnd"/>
      <w:r>
        <w:t xml:space="preserve"> </w:t>
      </w:r>
      <w:proofErr w:type="spellStart"/>
      <w:r>
        <w:t>vatter</w:t>
      </w:r>
      <w:proofErr w:type="spellEnd"/>
      <w:r>
        <w:t xml:space="preserve"> und </w:t>
      </w:r>
      <w:proofErr w:type="spellStart"/>
      <w:r>
        <w:t>mutter</w:t>
      </w:r>
      <w:proofErr w:type="spellEnd"/>
      <w:r>
        <w:t xml:space="preserve"> ehren: </w:t>
      </w:r>
      <w:proofErr w:type="spellStart"/>
      <w:r>
        <w:t>auff</w:t>
      </w:r>
      <w:proofErr w:type="spellEnd"/>
      <w:r>
        <w:t xml:space="preserve"> der andern </w:t>
      </w:r>
      <w:proofErr w:type="spellStart"/>
      <w:r>
        <w:t>seiten</w:t>
      </w:r>
      <w:proofErr w:type="spellEnd"/>
      <w:r>
        <w:t xml:space="preserve"> hatte er des Bapsts </w:t>
      </w:r>
      <w:proofErr w:type="spellStart"/>
      <w:r>
        <w:t>befehlich</w:t>
      </w:r>
      <w:proofErr w:type="spellEnd"/>
      <w:r>
        <w:t xml:space="preserve"> / Du </w:t>
      </w:r>
      <w:proofErr w:type="spellStart"/>
      <w:r>
        <w:t>solt</w:t>
      </w:r>
      <w:proofErr w:type="spellEnd"/>
      <w:r>
        <w:t xml:space="preserve"> deinen </w:t>
      </w:r>
      <w:proofErr w:type="spellStart"/>
      <w:r>
        <w:t>vatter</w:t>
      </w:r>
      <w:proofErr w:type="spellEnd"/>
      <w:r>
        <w:t xml:space="preserve"> bekriegen. Wie </w:t>
      </w:r>
      <w:proofErr w:type="spellStart"/>
      <w:r>
        <w:t>ihme</w:t>
      </w:r>
      <w:proofErr w:type="spellEnd"/>
      <w:r>
        <w:t xml:space="preserve"> zu </w:t>
      </w:r>
      <w:proofErr w:type="spellStart"/>
      <w:r>
        <w:t>muth</w:t>
      </w:r>
      <w:proofErr w:type="spellEnd"/>
      <w:r>
        <w:t xml:space="preserve"> gewesen sey / ist daher abzunehmen / daß er sich zu </w:t>
      </w:r>
      <w:proofErr w:type="spellStart"/>
      <w:r>
        <w:t>Northausen</w:t>
      </w:r>
      <w:proofErr w:type="spellEnd"/>
      <w:r>
        <w:t xml:space="preserve"> in </w:t>
      </w:r>
      <w:proofErr w:type="spellStart"/>
      <w:r>
        <w:t>Düringen</w:t>
      </w:r>
      <w:proofErr w:type="spellEnd"/>
      <w:r>
        <w:t xml:space="preserve"> in </w:t>
      </w:r>
      <w:proofErr w:type="spellStart"/>
      <w:r>
        <w:t>beysein</w:t>
      </w:r>
      <w:proofErr w:type="spellEnd"/>
      <w:r>
        <w:t xml:space="preserve"> vieler </w:t>
      </w:r>
      <w:proofErr w:type="spellStart"/>
      <w:r>
        <w:t>bischoffe</w:t>
      </w:r>
      <w:proofErr w:type="spellEnd"/>
      <w:r>
        <w:t xml:space="preserve"> höchlich entschuldiget dieses </w:t>
      </w:r>
      <w:proofErr w:type="spellStart"/>
      <w:r>
        <w:t>zugs</w:t>
      </w:r>
      <w:proofErr w:type="spellEnd"/>
      <w:r>
        <w:t xml:space="preserve"> halben wider seinen </w:t>
      </w:r>
      <w:proofErr w:type="spellStart"/>
      <w:r>
        <w:t>vatter</w:t>
      </w:r>
      <w:proofErr w:type="spellEnd"/>
      <w:r>
        <w:t xml:space="preserve"> / und begehret / man </w:t>
      </w:r>
      <w:proofErr w:type="spellStart"/>
      <w:r>
        <w:t>wolte</w:t>
      </w:r>
      <w:proofErr w:type="spellEnd"/>
      <w:r>
        <w:t xml:space="preserve"> es ja nicht dahin deuten / als stünde er seinem </w:t>
      </w:r>
      <w:proofErr w:type="spellStart"/>
      <w:r>
        <w:t>vatter</w:t>
      </w:r>
      <w:proofErr w:type="spellEnd"/>
      <w:r>
        <w:t xml:space="preserve"> nach dem reich / sondern was er </w:t>
      </w:r>
      <w:proofErr w:type="spellStart"/>
      <w:r>
        <w:t>thete</w:t>
      </w:r>
      <w:proofErr w:type="spellEnd"/>
      <w:r>
        <w:t xml:space="preserve"> / </w:t>
      </w:r>
      <w:proofErr w:type="spellStart"/>
      <w:r>
        <w:t>thete</w:t>
      </w:r>
      <w:proofErr w:type="spellEnd"/>
      <w:r>
        <w:t xml:space="preserve"> er dem heiligen </w:t>
      </w:r>
      <w:proofErr w:type="spellStart"/>
      <w:r>
        <w:t>vatter</w:t>
      </w:r>
      <w:proofErr w:type="spellEnd"/>
      <w:r>
        <w:t xml:space="preserve"> zu gehorsam. </w:t>
      </w:r>
    </w:p>
    <w:p w14:paraId="066C43CC" w14:textId="77777777" w:rsidR="00453595" w:rsidRDefault="00453595" w:rsidP="00453595">
      <w:pPr>
        <w:pStyle w:val="StandardWeb"/>
      </w:pPr>
      <w:r>
        <w:t xml:space="preserve">Thomas </w:t>
      </w:r>
      <w:proofErr w:type="spellStart"/>
      <w:r>
        <w:t>Beccet</w:t>
      </w:r>
      <w:proofErr w:type="spellEnd"/>
      <w:r>
        <w:t xml:space="preserve">, etwa gewesener </w:t>
      </w:r>
      <w:proofErr w:type="spellStart"/>
      <w:r>
        <w:t>Ertzbischoff</w:t>
      </w:r>
      <w:proofErr w:type="spellEnd"/>
      <w:r>
        <w:t xml:space="preserve"> in Engelland / hatte den damals regierenden </w:t>
      </w:r>
      <w:proofErr w:type="spellStart"/>
      <w:r>
        <w:t>könig</w:t>
      </w:r>
      <w:proofErr w:type="spellEnd"/>
      <w:r>
        <w:t xml:space="preserve"> in Engelland </w:t>
      </w:r>
      <w:proofErr w:type="spellStart"/>
      <w:r>
        <w:t>dermassen</w:t>
      </w:r>
      <w:proofErr w:type="spellEnd"/>
      <w:r>
        <w:t xml:space="preserve"> </w:t>
      </w:r>
      <w:proofErr w:type="spellStart"/>
      <w:r>
        <w:t>tribuliret</w:t>
      </w:r>
      <w:proofErr w:type="spellEnd"/>
      <w:r>
        <w:t xml:space="preserve">, daß er einmal bey der </w:t>
      </w:r>
      <w:proofErr w:type="spellStart"/>
      <w:r>
        <w:t>taffel</w:t>
      </w:r>
      <w:proofErr w:type="spellEnd"/>
      <w:r>
        <w:t xml:space="preserve"> alle seine </w:t>
      </w:r>
      <w:proofErr w:type="spellStart"/>
      <w:r>
        <w:t>diener</w:t>
      </w:r>
      <w:proofErr w:type="spellEnd"/>
      <w:r>
        <w:t xml:space="preserve"> / denen er jemals etwas </w:t>
      </w:r>
      <w:proofErr w:type="spellStart"/>
      <w:r>
        <w:t>guts</w:t>
      </w:r>
      <w:proofErr w:type="spellEnd"/>
      <w:r>
        <w:t xml:space="preserve"> gethan / verfluchet hat / daß sie ihn nicht an dem </w:t>
      </w:r>
      <w:proofErr w:type="spellStart"/>
      <w:r>
        <w:t>Ertzbischoffe</w:t>
      </w:r>
      <w:proofErr w:type="spellEnd"/>
      <w:r>
        <w:t xml:space="preserve"> </w:t>
      </w:r>
      <w:proofErr w:type="spellStart"/>
      <w:r>
        <w:t>recheten</w:t>
      </w:r>
      <w:proofErr w:type="spellEnd"/>
      <w:r>
        <w:t xml:space="preserve">. </w:t>
      </w:r>
      <w:proofErr w:type="spellStart"/>
      <w:r>
        <w:t>Darauff</w:t>
      </w:r>
      <w:proofErr w:type="spellEnd"/>
      <w:r>
        <w:t xml:space="preserve"> ihrer viere hingegangen / </w:t>
      </w:r>
      <w:proofErr w:type="spellStart"/>
      <w:r>
        <w:t>unnd</w:t>
      </w:r>
      <w:proofErr w:type="spellEnd"/>
      <w:r>
        <w:t xml:space="preserve"> den </w:t>
      </w:r>
      <w:proofErr w:type="spellStart"/>
      <w:r>
        <w:t>Ertzbischoff</w:t>
      </w:r>
      <w:proofErr w:type="spellEnd"/>
      <w:r>
        <w:t xml:space="preserve"> </w:t>
      </w:r>
      <w:proofErr w:type="spellStart"/>
      <w:r>
        <w:t>umbgebracht</w:t>
      </w:r>
      <w:proofErr w:type="spellEnd"/>
      <w:r>
        <w:t xml:space="preserve">. Aber der </w:t>
      </w:r>
      <w:proofErr w:type="spellStart"/>
      <w:r>
        <w:t>könig</w:t>
      </w:r>
      <w:proofErr w:type="spellEnd"/>
      <w:r>
        <w:t xml:space="preserve"> hats </w:t>
      </w:r>
      <w:proofErr w:type="spellStart"/>
      <w:r>
        <w:t>thewer</w:t>
      </w:r>
      <w:proofErr w:type="spellEnd"/>
      <w:r>
        <w:t xml:space="preserve"> müssen bezahlen / und sich in einem Kloster von den </w:t>
      </w:r>
      <w:proofErr w:type="spellStart"/>
      <w:r>
        <w:t>mönchen</w:t>
      </w:r>
      <w:proofErr w:type="spellEnd"/>
      <w:r>
        <w:t xml:space="preserve"> mit </w:t>
      </w:r>
      <w:proofErr w:type="spellStart"/>
      <w:r>
        <w:t>ruthen</w:t>
      </w:r>
      <w:proofErr w:type="spellEnd"/>
      <w:r>
        <w:t xml:space="preserve"> </w:t>
      </w:r>
      <w:proofErr w:type="spellStart"/>
      <w:r>
        <w:t>geisseln</w:t>
      </w:r>
      <w:proofErr w:type="spellEnd"/>
      <w:r>
        <w:t xml:space="preserve"> lassen / </w:t>
      </w:r>
      <w:proofErr w:type="spellStart"/>
      <w:r>
        <w:t>wolte</w:t>
      </w:r>
      <w:proofErr w:type="spellEnd"/>
      <w:r>
        <w:t xml:space="preserve"> er </w:t>
      </w:r>
      <w:proofErr w:type="spellStart"/>
      <w:r>
        <w:t>anderst</w:t>
      </w:r>
      <w:proofErr w:type="spellEnd"/>
      <w:r>
        <w:t xml:space="preserve"> den Bapst wider zum freunde haben. </w:t>
      </w:r>
    </w:p>
    <w:p w14:paraId="0271A38F" w14:textId="77777777" w:rsidR="00453595" w:rsidRDefault="00453595" w:rsidP="00453595">
      <w:pPr>
        <w:pStyle w:val="StandardWeb"/>
      </w:pPr>
      <w:r>
        <w:t xml:space="preserve">Was </w:t>
      </w:r>
      <w:proofErr w:type="spellStart"/>
      <w:r>
        <w:t>sol</w:t>
      </w:r>
      <w:proofErr w:type="spellEnd"/>
      <w:r>
        <w:t xml:space="preserve"> ich aber sagen von den vielfaltigen </w:t>
      </w:r>
      <w:proofErr w:type="spellStart"/>
      <w:r>
        <w:t>gesetzen</w:t>
      </w:r>
      <w:proofErr w:type="spellEnd"/>
      <w:r>
        <w:t xml:space="preserve"> / damit der Bapst der </w:t>
      </w:r>
      <w:proofErr w:type="spellStart"/>
      <w:r>
        <w:t>menschen</w:t>
      </w:r>
      <w:proofErr w:type="spellEnd"/>
      <w:r>
        <w:t xml:space="preserve"> </w:t>
      </w:r>
      <w:proofErr w:type="spellStart"/>
      <w:r>
        <w:t>seelen</w:t>
      </w:r>
      <w:proofErr w:type="spellEnd"/>
      <w:r>
        <w:t xml:space="preserve"> </w:t>
      </w:r>
      <w:proofErr w:type="spellStart"/>
      <w:r>
        <w:t>ubel</w:t>
      </w:r>
      <w:proofErr w:type="spellEnd"/>
      <w:r>
        <w:t xml:space="preserve"> genug hat geplaget? Wie viel fastentage hat er doch eingesetzt? Den tag </w:t>
      </w:r>
      <w:proofErr w:type="spellStart"/>
      <w:r>
        <w:t>soltu</w:t>
      </w:r>
      <w:proofErr w:type="spellEnd"/>
      <w:r>
        <w:t xml:space="preserve"> fasten / jenen tag </w:t>
      </w:r>
      <w:proofErr w:type="spellStart"/>
      <w:r>
        <w:t>soltu</w:t>
      </w:r>
      <w:proofErr w:type="spellEnd"/>
      <w:r>
        <w:t xml:space="preserve"> fasten / in dieser </w:t>
      </w:r>
      <w:proofErr w:type="spellStart"/>
      <w:r>
        <w:t>vigilien</w:t>
      </w:r>
      <w:proofErr w:type="spellEnd"/>
      <w:r>
        <w:t xml:space="preserve"> / in jener </w:t>
      </w:r>
      <w:proofErr w:type="spellStart"/>
      <w:r>
        <w:t>vigilien</w:t>
      </w:r>
      <w:proofErr w:type="spellEnd"/>
      <w:r>
        <w:t xml:space="preserve">: </w:t>
      </w:r>
      <w:proofErr w:type="spellStart"/>
      <w:r>
        <w:t>thustus</w:t>
      </w:r>
      <w:proofErr w:type="spellEnd"/>
      <w:r>
        <w:t xml:space="preserve"> nicht / so </w:t>
      </w:r>
      <w:proofErr w:type="spellStart"/>
      <w:r>
        <w:t>begehestu</w:t>
      </w:r>
      <w:proofErr w:type="spellEnd"/>
      <w:r>
        <w:t xml:space="preserve"> eine </w:t>
      </w:r>
      <w:proofErr w:type="spellStart"/>
      <w:r>
        <w:t>todsünde</w:t>
      </w:r>
      <w:proofErr w:type="spellEnd"/>
      <w:r>
        <w:t xml:space="preserve"> / </w:t>
      </w:r>
      <w:proofErr w:type="spellStart"/>
      <w:r>
        <w:t>thustus</w:t>
      </w:r>
      <w:proofErr w:type="spellEnd"/>
      <w:r>
        <w:t xml:space="preserve"> / so </w:t>
      </w:r>
      <w:proofErr w:type="spellStart"/>
      <w:r>
        <w:t>erlangstu</w:t>
      </w:r>
      <w:proofErr w:type="spellEnd"/>
      <w:r>
        <w:t xml:space="preserve"> das ewige leben / </w:t>
      </w:r>
      <w:proofErr w:type="spellStart"/>
      <w:r>
        <w:t>unnd</w:t>
      </w:r>
      <w:proofErr w:type="spellEnd"/>
      <w:r>
        <w:t xml:space="preserve"> noch etwas mehr: es </w:t>
      </w:r>
      <w:proofErr w:type="spellStart"/>
      <w:r>
        <w:t>solte</w:t>
      </w:r>
      <w:proofErr w:type="spellEnd"/>
      <w:r>
        <w:t xml:space="preserve"> einer gern wissen / was es </w:t>
      </w:r>
      <w:proofErr w:type="spellStart"/>
      <w:r>
        <w:t>were</w:t>
      </w:r>
      <w:proofErr w:type="spellEnd"/>
      <w:r>
        <w:t xml:space="preserve">. </w:t>
      </w:r>
      <w:proofErr w:type="spellStart"/>
      <w:r>
        <w:t>Wolten</w:t>
      </w:r>
      <w:proofErr w:type="spellEnd"/>
      <w:r>
        <w:t xml:space="preserve"> sich etliche nach </w:t>
      </w:r>
      <w:proofErr w:type="spellStart"/>
      <w:r>
        <w:t>gethanen</w:t>
      </w:r>
      <w:proofErr w:type="spellEnd"/>
      <w:r>
        <w:t xml:space="preserve"> </w:t>
      </w:r>
      <w:proofErr w:type="spellStart"/>
      <w:r>
        <w:t>gelübden</w:t>
      </w:r>
      <w:proofErr w:type="spellEnd"/>
      <w:r>
        <w:t xml:space="preserve"> </w:t>
      </w:r>
      <w:proofErr w:type="spellStart"/>
      <w:r>
        <w:t>verheyraten</w:t>
      </w:r>
      <w:proofErr w:type="spellEnd"/>
      <w:r>
        <w:t xml:space="preserve"> / so </w:t>
      </w:r>
      <w:proofErr w:type="spellStart"/>
      <w:r>
        <w:t>schniet</w:t>
      </w:r>
      <w:proofErr w:type="spellEnd"/>
      <w:r>
        <w:t xml:space="preserve"> ihnen Bapst </w:t>
      </w:r>
      <w:proofErr w:type="spellStart"/>
      <w:r>
        <w:t>Innocentius</w:t>
      </w:r>
      <w:proofErr w:type="spellEnd"/>
      <w:r>
        <w:t xml:space="preserve"> auch die </w:t>
      </w:r>
      <w:proofErr w:type="spellStart"/>
      <w:r>
        <w:t>busse</w:t>
      </w:r>
      <w:proofErr w:type="spellEnd"/>
      <w:r>
        <w:t xml:space="preserve"> ab / nach der zeit hat man sie gar getödtet. Die ehe / sagt die </w:t>
      </w:r>
      <w:proofErr w:type="spellStart"/>
      <w:r>
        <w:t>Schrifft</w:t>
      </w:r>
      <w:proofErr w:type="spellEnd"/>
      <w:r>
        <w:t xml:space="preserve"> / </w:t>
      </w:r>
      <w:proofErr w:type="spellStart"/>
      <w:r>
        <w:t>sol</w:t>
      </w:r>
      <w:proofErr w:type="spellEnd"/>
      <w:r>
        <w:t xml:space="preserve"> ehrlich gehalten werden bey allen. Der Bapst sagt nein darzu / nicht bey allen / allzeit bey den </w:t>
      </w:r>
      <w:proofErr w:type="spellStart"/>
      <w:r>
        <w:t>priestern</w:t>
      </w:r>
      <w:proofErr w:type="spellEnd"/>
      <w:r>
        <w:t xml:space="preserve"> nicht: </w:t>
      </w:r>
      <w:proofErr w:type="spellStart"/>
      <w:r>
        <w:t>unnd</w:t>
      </w:r>
      <w:proofErr w:type="spellEnd"/>
      <w:r>
        <w:t xml:space="preserve"> mag leiden / daß sie wider </w:t>
      </w:r>
      <w:proofErr w:type="spellStart"/>
      <w:r>
        <w:t>GOttes</w:t>
      </w:r>
      <w:proofErr w:type="spellEnd"/>
      <w:r>
        <w:t xml:space="preserve"> </w:t>
      </w:r>
      <w:proofErr w:type="spellStart"/>
      <w:r>
        <w:t>gebott</w:t>
      </w:r>
      <w:proofErr w:type="spellEnd"/>
      <w:r>
        <w:t xml:space="preserve"> in </w:t>
      </w:r>
      <w:proofErr w:type="spellStart"/>
      <w:r>
        <w:t>hurerey</w:t>
      </w:r>
      <w:proofErr w:type="spellEnd"/>
      <w:r>
        <w:t xml:space="preserve"> / </w:t>
      </w:r>
      <w:proofErr w:type="spellStart"/>
      <w:r>
        <w:t>ehebruch</w:t>
      </w:r>
      <w:proofErr w:type="spellEnd"/>
      <w:r>
        <w:t xml:space="preserve"> / </w:t>
      </w:r>
      <w:proofErr w:type="spellStart"/>
      <w:r>
        <w:t>unnd</w:t>
      </w:r>
      <w:proofErr w:type="spellEnd"/>
      <w:r>
        <w:t xml:space="preserve"> andern </w:t>
      </w:r>
      <w:proofErr w:type="spellStart"/>
      <w:r>
        <w:t>grewlichen</w:t>
      </w:r>
      <w:proofErr w:type="spellEnd"/>
      <w:r>
        <w:t xml:space="preserve"> </w:t>
      </w:r>
      <w:proofErr w:type="spellStart"/>
      <w:r>
        <w:t>sünden</w:t>
      </w:r>
      <w:proofErr w:type="spellEnd"/>
      <w:r>
        <w:t xml:space="preserve"> leben / wann sie nur nach seinem </w:t>
      </w:r>
      <w:proofErr w:type="spellStart"/>
      <w:r>
        <w:t>gebott</w:t>
      </w:r>
      <w:proofErr w:type="spellEnd"/>
      <w:r>
        <w:t xml:space="preserve"> kein ehelich und ehrlich </w:t>
      </w:r>
      <w:proofErr w:type="spellStart"/>
      <w:r>
        <w:t>weib</w:t>
      </w:r>
      <w:proofErr w:type="spellEnd"/>
      <w:r>
        <w:t xml:space="preserve"> haben. Alle </w:t>
      </w:r>
      <w:proofErr w:type="spellStart"/>
      <w:r>
        <w:t>creatur</w:t>
      </w:r>
      <w:proofErr w:type="spellEnd"/>
      <w:r>
        <w:t xml:space="preserve"> Gottes / und also ein jede speise / ist gut / </w:t>
      </w:r>
      <w:r>
        <w:lastRenderedPageBreak/>
        <w:t xml:space="preserve">und nichts </w:t>
      </w:r>
      <w:proofErr w:type="spellStart"/>
      <w:r>
        <w:t>verwerfflich</w:t>
      </w:r>
      <w:proofErr w:type="spellEnd"/>
      <w:r>
        <w:t xml:space="preserve"> / das mit </w:t>
      </w:r>
      <w:proofErr w:type="spellStart"/>
      <w:r>
        <w:t>dancksagung</w:t>
      </w:r>
      <w:proofErr w:type="spellEnd"/>
      <w:r>
        <w:t xml:space="preserve"> empfangen </w:t>
      </w:r>
      <w:proofErr w:type="spellStart"/>
      <w:r>
        <w:t>wirdt</w:t>
      </w:r>
      <w:proofErr w:type="spellEnd"/>
      <w:r>
        <w:t xml:space="preserve"> / spricht der Apostel im </w:t>
      </w:r>
      <w:proofErr w:type="spellStart"/>
      <w:r>
        <w:t>vierdten</w:t>
      </w:r>
      <w:proofErr w:type="spellEnd"/>
      <w:r>
        <w:t xml:space="preserve"> </w:t>
      </w:r>
      <w:proofErr w:type="spellStart"/>
      <w:r>
        <w:t>capitel</w:t>
      </w:r>
      <w:proofErr w:type="spellEnd"/>
      <w:r>
        <w:t xml:space="preserve"> der ersten </w:t>
      </w:r>
      <w:proofErr w:type="spellStart"/>
      <w:r>
        <w:t>epistel</w:t>
      </w:r>
      <w:proofErr w:type="spellEnd"/>
      <w:r>
        <w:t xml:space="preserve"> an </w:t>
      </w:r>
      <w:proofErr w:type="spellStart"/>
      <w:r>
        <w:t>Timotheum</w:t>
      </w:r>
      <w:proofErr w:type="spellEnd"/>
      <w:r>
        <w:t xml:space="preserve">. Der Bapst sagt / nicht alle </w:t>
      </w:r>
      <w:proofErr w:type="spellStart"/>
      <w:r>
        <w:t>creatur</w:t>
      </w:r>
      <w:proofErr w:type="spellEnd"/>
      <w:r>
        <w:t xml:space="preserve"> Gottes ist zu jederzeit </w:t>
      </w:r>
      <w:proofErr w:type="spellStart"/>
      <w:r>
        <w:t>gutt</w:t>
      </w:r>
      <w:proofErr w:type="spellEnd"/>
      <w:r>
        <w:t xml:space="preserve"> / sondern sie ist </w:t>
      </w:r>
      <w:proofErr w:type="spellStart"/>
      <w:r>
        <w:t>etwan</w:t>
      </w:r>
      <w:proofErr w:type="spellEnd"/>
      <w:r>
        <w:t xml:space="preserve"> </w:t>
      </w:r>
      <w:proofErr w:type="spellStart"/>
      <w:r>
        <w:t>verwerfflich</w:t>
      </w:r>
      <w:proofErr w:type="spellEnd"/>
      <w:r>
        <w:t xml:space="preserve"> / wenn sie gleich mit </w:t>
      </w:r>
      <w:proofErr w:type="spellStart"/>
      <w:r>
        <w:t>dancksagung</w:t>
      </w:r>
      <w:proofErr w:type="spellEnd"/>
      <w:r>
        <w:t xml:space="preserve"> / aber wider mein </w:t>
      </w:r>
      <w:proofErr w:type="spellStart"/>
      <w:r>
        <w:t>gebott</w:t>
      </w:r>
      <w:proofErr w:type="spellEnd"/>
      <w:r>
        <w:t xml:space="preserve"> empfangen </w:t>
      </w:r>
      <w:proofErr w:type="spellStart"/>
      <w:r>
        <w:t>wirdt</w:t>
      </w:r>
      <w:proofErr w:type="spellEnd"/>
      <w:r>
        <w:t xml:space="preserve">. Was sollen die verstrickten gewissen thun? an wen sollen sie sich halten? an Paulum / oder an den Bapst? Do ist noth! do ist angst. Letztlich ist der Bapst zugefahren / und hat im </w:t>
      </w:r>
      <w:proofErr w:type="spellStart"/>
      <w:r>
        <w:t>Costnitzschen</w:t>
      </w:r>
      <w:proofErr w:type="spellEnd"/>
      <w:r>
        <w:t xml:space="preserve"> </w:t>
      </w:r>
      <w:proofErr w:type="spellStart"/>
      <w:r>
        <w:t>Concilio</w:t>
      </w:r>
      <w:proofErr w:type="spellEnd"/>
      <w:r>
        <w:t xml:space="preserve"> die </w:t>
      </w:r>
      <w:proofErr w:type="spellStart"/>
      <w:r>
        <w:t>leyen</w:t>
      </w:r>
      <w:proofErr w:type="spellEnd"/>
      <w:r>
        <w:t xml:space="preserve"> des </w:t>
      </w:r>
      <w:proofErr w:type="spellStart"/>
      <w:r>
        <w:t>kelchs</w:t>
      </w:r>
      <w:proofErr w:type="spellEnd"/>
      <w:r>
        <w:t xml:space="preserve"> im </w:t>
      </w:r>
      <w:proofErr w:type="spellStart"/>
      <w:r>
        <w:t>Abendmal</w:t>
      </w:r>
      <w:proofErr w:type="spellEnd"/>
      <w:r>
        <w:t xml:space="preserve"> beraubet. Do </w:t>
      </w:r>
      <w:proofErr w:type="spellStart"/>
      <w:r>
        <w:t>entstunden</w:t>
      </w:r>
      <w:proofErr w:type="spellEnd"/>
      <w:r>
        <w:t xml:space="preserve"> abermal die schwere </w:t>
      </w:r>
      <w:proofErr w:type="spellStart"/>
      <w:r>
        <w:t>gedancken</w:t>
      </w:r>
      <w:proofErr w:type="spellEnd"/>
      <w:r>
        <w:t xml:space="preserve"> bey ihrer vielen / wem </w:t>
      </w:r>
      <w:proofErr w:type="spellStart"/>
      <w:r>
        <w:t>sol</w:t>
      </w:r>
      <w:proofErr w:type="spellEnd"/>
      <w:r>
        <w:t xml:space="preserve"> ich folgen? Christus sagt / </w:t>
      </w:r>
      <w:proofErr w:type="spellStart"/>
      <w:r>
        <w:t>Trincket</w:t>
      </w:r>
      <w:proofErr w:type="spellEnd"/>
      <w:r>
        <w:t xml:space="preserve"> alle </w:t>
      </w:r>
      <w:proofErr w:type="spellStart"/>
      <w:r>
        <w:t>darauß</w:t>
      </w:r>
      <w:proofErr w:type="spellEnd"/>
      <w:r>
        <w:t xml:space="preserve">: der Bapst </w:t>
      </w:r>
      <w:proofErr w:type="spellStart"/>
      <w:r>
        <w:t>spricth</w:t>
      </w:r>
      <w:proofErr w:type="spellEnd"/>
      <w:r>
        <w:t xml:space="preserve"> / </w:t>
      </w:r>
      <w:proofErr w:type="spellStart"/>
      <w:r>
        <w:t>Trincket</w:t>
      </w:r>
      <w:proofErr w:type="spellEnd"/>
      <w:r>
        <w:t xml:space="preserve"> nicht alle </w:t>
      </w:r>
      <w:proofErr w:type="spellStart"/>
      <w:r>
        <w:t>darauß</w:t>
      </w:r>
      <w:proofErr w:type="spellEnd"/>
      <w:r>
        <w:t xml:space="preserve">. In summa / der stricke sind </w:t>
      </w:r>
      <w:proofErr w:type="spellStart"/>
      <w:r>
        <w:t>unzehlich</w:t>
      </w:r>
      <w:proofErr w:type="spellEnd"/>
      <w:r>
        <w:t xml:space="preserve"> viel / welche sie den </w:t>
      </w:r>
      <w:proofErr w:type="spellStart"/>
      <w:r>
        <w:t>leuten</w:t>
      </w:r>
      <w:proofErr w:type="spellEnd"/>
      <w:r>
        <w:t xml:space="preserve"> nicht </w:t>
      </w:r>
      <w:proofErr w:type="spellStart"/>
      <w:r>
        <w:t>umb</w:t>
      </w:r>
      <w:proofErr w:type="spellEnd"/>
      <w:r>
        <w:t xml:space="preserve"> den hals / sondern </w:t>
      </w:r>
      <w:proofErr w:type="spellStart"/>
      <w:r>
        <w:t>umbs</w:t>
      </w:r>
      <w:proofErr w:type="spellEnd"/>
      <w:r>
        <w:t xml:space="preserve"> </w:t>
      </w:r>
      <w:proofErr w:type="spellStart"/>
      <w:r>
        <w:t>hertze</w:t>
      </w:r>
      <w:proofErr w:type="spellEnd"/>
      <w:r>
        <w:t xml:space="preserve"> </w:t>
      </w:r>
      <w:proofErr w:type="spellStart"/>
      <w:r>
        <w:t>geworffen</w:t>
      </w:r>
      <w:proofErr w:type="spellEnd"/>
      <w:r>
        <w:t xml:space="preserve"> / und sie damit </w:t>
      </w:r>
      <w:proofErr w:type="spellStart"/>
      <w:r>
        <w:t>ubel</w:t>
      </w:r>
      <w:proofErr w:type="spellEnd"/>
      <w:r>
        <w:t xml:space="preserve"> </w:t>
      </w:r>
      <w:proofErr w:type="spellStart"/>
      <w:r>
        <w:t>gepeiniget</w:t>
      </w:r>
      <w:proofErr w:type="spellEnd"/>
      <w:r>
        <w:t xml:space="preserve"> haben. </w:t>
      </w:r>
    </w:p>
    <w:p w14:paraId="5C9C4C23" w14:textId="77777777" w:rsidR="00453595" w:rsidRDefault="00453595" w:rsidP="00453595">
      <w:pPr>
        <w:pStyle w:val="StandardWeb"/>
      </w:pPr>
      <w:r>
        <w:t xml:space="preserve">Nu </w:t>
      </w:r>
      <w:proofErr w:type="spellStart"/>
      <w:r>
        <w:t>auff</w:t>
      </w:r>
      <w:proofErr w:type="spellEnd"/>
      <w:r>
        <w:t xml:space="preserve"> solche </w:t>
      </w:r>
      <w:proofErr w:type="spellStart"/>
      <w:r>
        <w:t>abgötterey</w:t>
      </w:r>
      <w:proofErr w:type="spellEnd"/>
      <w:r>
        <w:t xml:space="preserve"> / </w:t>
      </w:r>
      <w:proofErr w:type="spellStart"/>
      <w:r>
        <w:t>auff</w:t>
      </w:r>
      <w:proofErr w:type="spellEnd"/>
      <w:r>
        <w:t xml:space="preserve"> solchen </w:t>
      </w:r>
      <w:proofErr w:type="spellStart"/>
      <w:r>
        <w:t>aberglauben</w:t>
      </w:r>
      <w:proofErr w:type="spellEnd"/>
      <w:r>
        <w:t xml:space="preserve"> / </w:t>
      </w:r>
      <w:proofErr w:type="spellStart"/>
      <w:r>
        <w:t>auff</w:t>
      </w:r>
      <w:proofErr w:type="spellEnd"/>
      <w:r>
        <w:t xml:space="preserve"> solche </w:t>
      </w:r>
      <w:proofErr w:type="spellStart"/>
      <w:r>
        <w:t>tyranney</w:t>
      </w:r>
      <w:proofErr w:type="spellEnd"/>
      <w:r>
        <w:t xml:space="preserve"> / hat nichts anders erfolgen können / als daß man des </w:t>
      </w:r>
      <w:proofErr w:type="spellStart"/>
      <w:r>
        <w:t>bundes</w:t>
      </w:r>
      <w:proofErr w:type="spellEnd"/>
      <w:r>
        <w:t xml:space="preserve"> Gottes / wie </w:t>
      </w:r>
      <w:proofErr w:type="gramStart"/>
      <w:r>
        <w:t>zur zeit</w:t>
      </w:r>
      <w:proofErr w:type="gramEnd"/>
      <w:r>
        <w:t xml:space="preserve"> </w:t>
      </w:r>
      <w:proofErr w:type="spellStart"/>
      <w:r>
        <w:t>Manassis</w:t>
      </w:r>
      <w:proofErr w:type="spellEnd"/>
      <w:r>
        <w:t xml:space="preserve"> / </w:t>
      </w:r>
      <w:proofErr w:type="spellStart"/>
      <w:r>
        <w:t>gantz</w:t>
      </w:r>
      <w:proofErr w:type="spellEnd"/>
      <w:r>
        <w:t xml:space="preserve"> und gar vergessen hat. Man hat nicht gewußt / was Gott der </w:t>
      </w:r>
      <w:proofErr w:type="spellStart"/>
      <w:r>
        <w:t>HErr</w:t>
      </w:r>
      <w:proofErr w:type="spellEnd"/>
      <w:r>
        <w:t xml:space="preserve"> uns </w:t>
      </w:r>
      <w:proofErr w:type="spellStart"/>
      <w:r>
        <w:t>menschen</w:t>
      </w:r>
      <w:proofErr w:type="spellEnd"/>
      <w:r>
        <w:t xml:space="preserve"> in solchem </w:t>
      </w:r>
      <w:proofErr w:type="spellStart"/>
      <w:r>
        <w:t>bunde</w:t>
      </w:r>
      <w:proofErr w:type="spellEnd"/>
      <w:r>
        <w:t xml:space="preserve"> </w:t>
      </w:r>
      <w:proofErr w:type="spellStart"/>
      <w:r>
        <w:t>verheisse</w:t>
      </w:r>
      <w:proofErr w:type="spellEnd"/>
      <w:r>
        <w:t xml:space="preserve"> / man hat nicht </w:t>
      </w:r>
      <w:proofErr w:type="spellStart"/>
      <w:r>
        <w:t>gewust</w:t>
      </w:r>
      <w:proofErr w:type="spellEnd"/>
      <w:r>
        <w:t xml:space="preserve"> / was der </w:t>
      </w:r>
      <w:proofErr w:type="spellStart"/>
      <w:r>
        <w:t>mensch</w:t>
      </w:r>
      <w:proofErr w:type="spellEnd"/>
      <w:r>
        <w:t xml:space="preserve"> sich </w:t>
      </w:r>
      <w:proofErr w:type="spellStart"/>
      <w:r>
        <w:t>wiederumb</w:t>
      </w:r>
      <w:proofErr w:type="spellEnd"/>
      <w:r>
        <w:t xml:space="preserve"> gegen Gott dem </w:t>
      </w:r>
      <w:proofErr w:type="spellStart"/>
      <w:r>
        <w:t>HErren</w:t>
      </w:r>
      <w:proofErr w:type="spellEnd"/>
      <w:r>
        <w:t xml:space="preserve"> verpflichte: </w:t>
      </w:r>
      <w:proofErr w:type="spellStart"/>
      <w:r>
        <w:t>inmassen</w:t>
      </w:r>
      <w:proofErr w:type="spellEnd"/>
      <w:r>
        <w:t xml:space="preserve"> noch heutiges </w:t>
      </w:r>
      <w:proofErr w:type="spellStart"/>
      <w:r>
        <w:t>tages</w:t>
      </w:r>
      <w:proofErr w:type="spellEnd"/>
      <w:r>
        <w:t xml:space="preserve"> die lehre vom </w:t>
      </w:r>
      <w:proofErr w:type="spellStart"/>
      <w:r>
        <w:t>bunde</w:t>
      </w:r>
      <w:proofErr w:type="spellEnd"/>
      <w:r>
        <w:t xml:space="preserve"> Gottes im </w:t>
      </w:r>
      <w:proofErr w:type="spellStart"/>
      <w:r>
        <w:t>Bapstthumb</w:t>
      </w:r>
      <w:proofErr w:type="spellEnd"/>
      <w:r>
        <w:t xml:space="preserve"> durchaus nicht getrieben </w:t>
      </w:r>
      <w:proofErr w:type="spellStart"/>
      <w:r>
        <w:t>wirdt</w:t>
      </w:r>
      <w:proofErr w:type="spellEnd"/>
      <w:r>
        <w:t xml:space="preserve">. Man höre nur die Jesuiten predigen / man lese nur ihre </w:t>
      </w:r>
      <w:proofErr w:type="spellStart"/>
      <w:r>
        <w:t>schrifften</w:t>
      </w:r>
      <w:proofErr w:type="spellEnd"/>
      <w:r>
        <w:t xml:space="preserve">. Des </w:t>
      </w:r>
      <w:proofErr w:type="spellStart"/>
      <w:r>
        <w:t>bundes</w:t>
      </w:r>
      <w:proofErr w:type="spellEnd"/>
      <w:r>
        <w:t xml:space="preserve"> Gottes vergessen sie in den predigten / und in den </w:t>
      </w:r>
      <w:proofErr w:type="spellStart"/>
      <w:r>
        <w:t>schrifften</w:t>
      </w:r>
      <w:proofErr w:type="spellEnd"/>
      <w:r>
        <w:t xml:space="preserve">. </w:t>
      </w:r>
    </w:p>
    <w:p w14:paraId="7321B47A" w14:textId="77777777" w:rsidR="00453595" w:rsidRDefault="00453595" w:rsidP="00453595">
      <w:pPr>
        <w:pStyle w:val="StandardWeb"/>
      </w:pPr>
      <w:proofErr w:type="spellStart"/>
      <w:r>
        <w:t>Hierauff</w:t>
      </w:r>
      <w:proofErr w:type="spellEnd"/>
      <w:r>
        <w:t xml:space="preserve"> ist ins gemein </w:t>
      </w:r>
      <w:proofErr w:type="spellStart"/>
      <w:r>
        <w:t>gefolget</w:t>
      </w:r>
      <w:proofErr w:type="spellEnd"/>
      <w:r>
        <w:br/>
        <w:t xml:space="preserve">ein gottloses leben / </w:t>
      </w:r>
      <w:r>
        <w:br/>
        <w:t xml:space="preserve">ein trostloser todt. </w:t>
      </w:r>
    </w:p>
    <w:p w14:paraId="6F15B463" w14:textId="77777777" w:rsidR="00453595" w:rsidRDefault="00453595" w:rsidP="00453595">
      <w:pPr>
        <w:pStyle w:val="StandardWeb"/>
      </w:pPr>
      <w:r>
        <w:t xml:space="preserve">Das leben mußte ins gemein </w:t>
      </w:r>
      <w:proofErr w:type="spellStart"/>
      <w:r>
        <w:t>gottloß</w:t>
      </w:r>
      <w:proofErr w:type="spellEnd"/>
      <w:r>
        <w:t xml:space="preserve"> seyn. Dann die zwey </w:t>
      </w:r>
      <w:proofErr w:type="spellStart"/>
      <w:r>
        <w:t>brünnlein</w:t>
      </w:r>
      <w:proofErr w:type="spellEnd"/>
      <w:r>
        <w:t xml:space="preserve"> / </w:t>
      </w:r>
      <w:proofErr w:type="spellStart"/>
      <w:r>
        <w:t>auß</w:t>
      </w:r>
      <w:proofErr w:type="spellEnd"/>
      <w:r>
        <w:t xml:space="preserve"> welchen alle gute </w:t>
      </w:r>
      <w:proofErr w:type="spellStart"/>
      <w:r>
        <w:t>wercke</w:t>
      </w:r>
      <w:proofErr w:type="spellEnd"/>
      <w:r>
        <w:t xml:space="preserve"> herfür quellen / sind Gottes liebe / </w:t>
      </w:r>
      <w:proofErr w:type="spellStart"/>
      <w:r>
        <w:t>unnd</w:t>
      </w:r>
      <w:proofErr w:type="spellEnd"/>
      <w:r>
        <w:t xml:space="preserve"> Gottes </w:t>
      </w:r>
      <w:proofErr w:type="spellStart"/>
      <w:r>
        <w:t>forcht</w:t>
      </w:r>
      <w:proofErr w:type="spellEnd"/>
      <w:r>
        <w:t xml:space="preserve">. </w:t>
      </w:r>
      <w:proofErr w:type="spellStart"/>
      <w:r>
        <w:t>Beyde</w:t>
      </w:r>
      <w:proofErr w:type="spellEnd"/>
      <w:r>
        <w:t xml:space="preserve"> haben sie verstopfet im </w:t>
      </w:r>
      <w:proofErr w:type="spellStart"/>
      <w:r>
        <w:t>Bapstthumb</w:t>
      </w:r>
      <w:proofErr w:type="spellEnd"/>
      <w:r>
        <w:t xml:space="preserve">. Das </w:t>
      </w:r>
      <w:proofErr w:type="spellStart"/>
      <w:r>
        <w:t>brünnlein</w:t>
      </w:r>
      <w:proofErr w:type="spellEnd"/>
      <w:r>
        <w:t xml:space="preserve"> der liebe Gottes haben sie verstopfet / in dem sie den </w:t>
      </w:r>
      <w:proofErr w:type="spellStart"/>
      <w:r>
        <w:t>leuten</w:t>
      </w:r>
      <w:proofErr w:type="spellEnd"/>
      <w:r>
        <w:t xml:space="preserve"> das kindliche </w:t>
      </w:r>
      <w:proofErr w:type="spellStart"/>
      <w:r>
        <w:t>vertrawen</w:t>
      </w:r>
      <w:proofErr w:type="spellEnd"/>
      <w:r>
        <w:t xml:space="preserve"> zu der </w:t>
      </w:r>
      <w:proofErr w:type="spellStart"/>
      <w:r>
        <w:t>gnaden</w:t>
      </w:r>
      <w:proofErr w:type="spellEnd"/>
      <w:r>
        <w:t xml:space="preserve"> Gottes </w:t>
      </w:r>
      <w:proofErr w:type="spellStart"/>
      <w:r>
        <w:t>umb</w:t>
      </w:r>
      <w:proofErr w:type="spellEnd"/>
      <w:r>
        <w:t xml:space="preserve"> Christi verdienst willen </w:t>
      </w:r>
      <w:proofErr w:type="spellStart"/>
      <w:r>
        <w:t>auß</w:t>
      </w:r>
      <w:proofErr w:type="spellEnd"/>
      <w:r>
        <w:t xml:space="preserve"> dem </w:t>
      </w:r>
      <w:proofErr w:type="spellStart"/>
      <w:r>
        <w:t>hertzen</w:t>
      </w:r>
      <w:proofErr w:type="spellEnd"/>
      <w:r>
        <w:t xml:space="preserve"> gerissen / und an </w:t>
      </w:r>
      <w:proofErr w:type="spellStart"/>
      <w:r>
        <w:t>stat</w:t>
      </w:r>
      <w:proofErr w:type="spellEnd"/>
      <w:r>
        <w:t xml:space="preserve"> desselbigen das schändliche </w:t>
      </w:r>
      <w:proofErr w:type="spellStart"/>
      <w:r>
        <w:t>mißtrawen</w:t>
      </w:r>
      <w:proofErr w:type="spellEnd"/>
      <w:r>
        <w:t xml:space="preserve"> gegen Gott </w:t>
      </w:r>
      <w:proofErr w:type="spellStart"/>
      <w:r>
        <w:t>hineyn</w:t>
      </w:r>
      <w:proofErr w:type="spellEnd"/>
      <w:r>
        <w:t xml:space="preserve"> </w:t>
      </w:r>
      <w:proofErr w:type="spellStart"/>
      <w:r>
        <w:t>gepflantzet</w:t>
      </w:r>
      <w:proofErr w:type="spellEnd"/>
      <w:r>
        <w:t xml:space="preserve"> / do sie die armen </w:t>
      </w:r>
      <w:proofErr w:type="spellStart"/>
      <w:r>
        <w:t>leute</w:t>
      </w:r>
      <w:proofErr w:type="spellEnd"/>
      <w:r>
        <w:t xml:space="preserve"> beredet / sie müßten immer im </w:t>
      </w:r>
      <w:proofErr w:type="spellStart"/>
      <w:r>
        <w:t>zweiffel</w:t>
      </w:r>
      <w:proofErr w:type="spellEnd"/>
      <w:r>
        <w:t xml:space="preserve"> stehen / ob ihnen Gott der </w:t>
      </w:r>
      <w:proofErr w:type="spellStart"/>
      <w:r>
        <w:t>HErr</w:t>
      </w:r>
      <w:proofErr w:type="spellEnd"/>
      <w:r>
        <w:t xml:space="preserve"> </w:t>
      </w:r>
      <w:proofErr w:type="spellStart"/>
      <w:r>
        <w:t>gnedig</w:t>
      </w:r>
      <w:proofErr w:type="spellEnd"/>
      <w:r>
        <w:t xml:space="preserve"> </w:t>
      </w:r>
      <w:proofErr w:type="spellStart"/>
      <w:r>
        <w:t>seye</w:t>
      </w:r>
      <w:proofErr w:type="spellEnd"/>
      <w:r>
        <w:t xml:space="preserve"> / ob er ihnen die </w:t>
      </w:r>
      <w:proofErr w:type="spellStart"/>
      <w:r>
        <w:t>sünde</w:t>
      </w:r>
      <w:proofErr w:type="spellEnd"/>
      <w:r>
        <w:t xml:space="preserve"> verzeihe / ob er sie zu erben des ewigen </w:t>
      </w:r>
      <w:proofErr w:type="spellStart"/>
      <w:r>
        <w:t>lebens</w:t>
      </w:r>
      <w:proofErr w:type="spellEnd"/>
      <w:r>
        <w:t xml:space="preserve"> machen würde. Das </w:t>
      </w:r>
      <w:proofErr w:type="spellStart"/>
      <w:r>
        <w:t>brünnlein</w:t>
      </w:r>
      <w:proofErr w:type="spellEnd"/>
      <w:r>
        <w:t xml:space="preserve"> der </w:t>
      </w:r>
      <w:proofErr w:type="spellStart"/>
      <w:r>
        <w:t>forchte</w:t>
      </w:r>
      <w:proofErr w:type="spellEnd"/>
      <w:r>
        <w:t xml:space="preserve"> Gottes haben sie </w:t>
      </w:r>
      <w:proofErr w:type="spellStart"/>
      <w:r>
        <w:t>auff</w:t>
      </w:r>
      <w:proofErr w:type="spellEnd"/>
      <w:r>
        <w:t xml:space="preserve"> </w:t>
      </w:r>
      <w:proofErr w:type="spellStart"/>
      <w:r>
        <w:t>mancherley</w:t>
      </w:r>
      <w:proofErr w:type="spellEnd"/>
      <w:r>
        <w:t xml:space="preserve"> weise </w:t>
      </w:r>
      <w:proofErr w:type="spellStart"/>
      <w:r>
        <w:t>verstopffet</w:t>
      </w:r>
      <w:proofErr w:type="spellEnd"/>
      <w:r>
        <w:t xml:space="preserve"> / in </w:t>
      </w:r>
      <w:proofErr w:type="spellStart"/>
      <w:r>
        <w:t>deme</w:t>
      </w:r>
      <w:proofErr w:type="spellEnd"/>
      <w:r>
        <w:t xml:space="preserve"> sie die </w:t>
      </w:r>
      <w:proofErr w:type="spellStart"/>
      <w:r>
        <w:t>leute</w:t>
      </w:r>
      <w:proofErr w:type="spellEnd"/>
      <w:r>
        <w:t xml:space="preserve"> beredet / in der </w:t>
      </w:r>
      <w:proofErr w:type="spellStart"/>
      <w:r>
        <w:t>ohrenbeichte</w:t>
      </w:r>
      <w:proofErr w:type="spellEnd"/>
      <w:r>
        <w:t xml:space="preserve"> werde die </w:t>
      </w:r>
      <w:proofErr w:type="spellStart"/>
      <w:r>
        <w:t>sünde</w:t>
      </w:r>
      <w:proofErr w:type="spellEnd"/>
      <w:r>
        <w:t xml:space="preserve"> hingenommen: wenn das nicht </w:t>
      </w:r>
      <w:proofErr w:type="spellStart"/>
      <w:r>
        <w:t>hilffe</w:t>
      </w:r>
      <w:proofErr w:type="spellEnd"/>
      <w:r>
        <w:t xml:space="preserve"> / so </w:t>
      </w:r>
      <w:proofErr w:type="spellStart"/>
      <w:r>
        <w:t>hette</w:t>
      </w:r>
      <w:proofErr w:type="spellEnd"/>
      <w:r>
        <w:t xml:space="preserve"> man </w:t>
      </w:r>
      <w:proofErr w:type="spellStart"/>
      <w:r>
        <w:t>ablaß</w:t>
      </w:r>
      <w:proofErr w:type="spellEnd"/>
      <w:r>
        <w:t xml:space="preserve"> </w:t>
      </w:r>
      <w:proofErr w:type="spellStart"/>
      <w:r>
        <w:t>gnug</w:t>
      </w:r>
      <w:proofErr w:type="spellEnd"/>
      <w:r>
        <w:t xml:space="preserve"> / den </w:t>
      </w:r>
      <w:proofErr w:type="spellStart"/>
      <w:r>
        <w:t>köndte</w:t>
      </w:r>
      <w:proofErr w:type="spellEnd"/>
      <w:r>
        <w:t xml:space="preserve"> man mit </w:t>
      </w:r>
      <w:proofErr w:type="spellStart"/>
      <w:r>
        <w:t>gelde</w:t>
      </w:r>
      <w:proofErr w:type="spellEnd"/>
      <w:r>
        <w:t xml:space="preserve"> an sich </w:t>
      </w:r>
      <w:proofErr w:type="spellStart"/>
      <w:r>
        <w:t>kauffen</w:t>
      </w:r>
      <w:proofErr w:type="spellEnd"/>
      <w:r>
        <w:t xml:space="preserve">. Daher die </w:t>
      </w:r>
      <w:proofErr w:type="spellStart"/>
      <w:r>
        <w:t>Reichsstende</w:t>
      </w:r>
      <w:proofErr w:type="spellEnd"/>
      <w:r>
        <w:t xml:space="preserve"> anno 1523. zu Nürnberg sich höchlich </w:t>
      </w:r>
      <w:proofErr w:type="spellStart"/>
      <w:r>
        <w:t>uber</w:t>
      </w:r>
      <w:proofErr w:type="spellEnd"/>
      <w:r>
        <w:t xml:space="preserve"> solcher </w:t>
      </w:r>
      <w:proofErr w:type="spellStart"/>
      <w:r>
        <w:t>krämerey</w:t>
      </w:r>
      <w:proofErr w:type="spellEnd"/>
      <w:r>
        <w:t xml:space="preserve"> </w:t>
      </w:r>
      <w:proofErr w:type="spellStart"/>
      <w:r>
        <w:t>bekalget</w:t>
      </w:r>
      <w:proofErr w:type="spellEnd"/>
      <w:r>
        <w:t xml:space="preserve"> / </w:t>
      </w:r>
      <w:proofErr w:type="spellStart"/>
      <w:r>
        <w:t>unnd</w:t>
      </w:r>
      <w:proofErr w:type="spellEnd"/>
      <w:r>
        <w:t xml:space="preserve"> rund </w:t>
      </w:r>
      <w:proofErr w:type="spellStart"/>
      <w:r>
        <w:t>bekant</w:t>
      </w:r>
      <w:proofErr w:type="spellEnd"/>
      <w:r>
        <w:t xml:space="preserve"> / daß daher allerhand </w:t>
      </w:r>
      <w:proofErr w:type="spellStart"/>
      <w:r>
        <w:t>sünde</w:t>
      </w:r>
      <w:proofErr w:type="spellEnd"/>
      <w:r>
        <w:t xml:space="preserve"> </w:t>
      </w:r>
      <w:proofErr w:type="spellStart"/>
      <w:r>
        <w:t>schand</w:t>
      </w:r>
      <w:proofErr w:type="spellEnd"/>
      <w:r>
        <w:t xml:space="preserve"> und </w:t>
      </w:r>
      <w:proofErr w:type="spellStart"/>
      <w:r>
        <w:t>laster</w:t>
      </w:r>
      <w:proofErr w:type="spellEnd"/>
      <w:r>
        <w:t xml:space="preserve"> </w:t>
      </w:r>
      <w:proofErr w:type="spellStart"/>
      <w:r>
        <w:t>uberhand</w:t>
      </w:r>
      <w:proofErr w:type="spellEnd"/>
      <w:r>
        <w:t xml:space="preserve"> nehme / weil die </w:t>
      </w:r>
      <w:proofErr w:type="spellStart"/>
      <w:r>
        <w:t>leute</w:t>
      </w:r>
      <w:proofErr w:type="spellEnd"/>
      <w:r>
        <w:t xml:space="preserve"> mit den </w:t>
      </w:r>
      <w:proofErr w:type="spellStart"/>
      <w:r>
        <w:t>ablaßbrieffen</w:t>
      </w:r>
      <w:proofErr w:type="spellEnd"/>
      <w:r>
        <w:t xml:space="preserve"> so schändlich betrogen würden. </w:t>
      </w:r>
      <w:proofErr w:type="spellStart"/>
      <w:r>
        <w:t>Meynete</w:t>
      </w:r>
      <w:proofErr w:type="spellEnd"/>
      <w:r>
        <w:t xml:space="preserve"> einer / der </w:t>
      </w:r>
      <w:proofErr w:type="spellStart"/>
      <w:r>
        <w:t>ablaß</w:t>
      </w:r>
      <w:proofErr w:type="spellEnd"/>
      <w:r>
        <w:t xml:space="preserve"> </w:t>
      </w:r>
      <w:proofErr w:type="spellStart"/>
      <w:r>
        <w:t>thete</w:t>
      </w:r>
      <w:proofErr w:type="spellEnd"/>
      <w:r>
        <w:t xml:space="preserve"> es nicht / so hatte der Bapst einen andern griff / der hieß </w:t>
      </w:r>
      <w:proofErr w:type="spellStart"/>
      <w:r>
        <w:t>dispensatio</w:t>
      </w:r>
      <w:proofErr w:type="spellEnd"/>
      <w:r>
        <w:t xml:space="preserve">, </w:t>
      </w:r>
      <w:proofErr w:type="spellStart"/>
      <w:r>
        <w:t>zulassung</w:t>
      </w:r>
      <w:proofErr w:type="spellEnd"/>
      <w:r>
        <w:t xml:space="preserve"> / do er frey sagte / non </w:t>
      </w:r>
      <w:proofErr w:type="spellStart"/>
      <w:r>
        <w:t>obstante</w:t>
      </w:r>
      <w:proofErr w:type="spellEnd"/>
      <w:r>
        <w:t xml:space="preserve">, das ist / dessen ungeachtet / </w:t>
      </w:r>
      <w:proofErr w:type="spellStart"/>
      <w:r>
        <w:t>nemlich</w:t>
      </w:r>
      <w:proofErr w:type="spellEnd"/>
      <w:r>
        <w:t xml:space="preserve"> was Gott in seinem worte befohlen hat / so sage ich also / das </w:t>
      </w:r>
      <w:proofErr w:type="spellStart"/>
      <w:r>
        <w:t>magstu</w:t>
      </w:r>
      <w:proofErr w:type="spellEnd"/>
      <w:r>
        <w:t xml:space="preserve"> thun / jenes </w:t>
      </w:r>
      <w:proofErr w:type="spellStart"/>
      <w:r>
        <w:t>magstu</w:t>
      </w:r>
      <w:proofErr w:type="spellEnd"/>
      <w:r>
        <w:t xml:space="preserve"> thun / für Gott </w:t>
      </w:r>
      <w:proofErr w:type="spellStart"/>
      <w:r>
        <w:t>darffstu</w:t>
      </w:r>
      <w:proofErr w:type="spellEnd"/>
      <w:r>
        <w:t xml:space="preserve"> dich nicht fürchten / </w:t>
      </w:r>
      <w:proofErr w:type="spellStart"/>
      <w:r>
        <w:t>auß</w:t>
      </w:r>
      <w:proofErr w:type="spellEnd"/>
      <w:r>
        <w:t xml:space="preserve"> </w:t>
      </w:r>
      <w:proofErr w:type="spellStart"/>
      <w:r>
        <w:t>Bäpstlicher</w:t>
      </w:r>
      <w:proofErr w:type="spellEnd"/>
      <w:r>
        <w:t xml:space="preserve"> </w:t>
      </w:r>
      <w:proofErr w:type="spellStart"/>
      <w:r>
        <w:t>gewalt</w:t>
      </w:r>
      <w:proofErr w:type="spellEnd"/>
      <w:r>
        <w:t xml:space="preserve"> lasse ich dir das zu. Durch welche </w:t>
      </w:r>
      <w:proofErr w:type="spellStart"/>
      <w:r>
        <w:t>dispensation</w:t>
      </w:r>
      <w:proofErr w:type="spellEnd"/>
      <w:r>
        <w:t xml:space="preserve"> und </w:t>
      </w:r>
      <w:proofErr w:type="spellStart"/>
      <w:r>
        <w:t>zulassung</w:t>
      </w:r>
      <w:proofErr w:type="spellEnd"/>
      <w:r>
        <w:t xml:space="preserve"> der Bapst das </w:t>
      </w:r>
      <w:proofErr w:type="spellStart"/>
      <w:r>
        <w:t>jenige</w:t>
      </w:r>
      <w:proofErr w:type="spellEnd"/>
      <w:r>
        <w:t xml:space="preserve"> was an sich selbst recht / unrecht / </w:t>
      </w:r>
      <w:proofErr w:type="spellStart"/>
      <w:r>
        <w:t>unnd</w:t>
      </w:r>
      <w:proofErr w:type="spellEnd"/>
      <w:r>
        <w:t xml:space="preserve"> was an sich selbst unrecht / recht </w:t>
      </w:r>
      <w:proofErr w:type="spellStart"/>
      <w:r>
        <w:t>geheissen</w:t>
      </w:r>
      <w:proofErr w:type="spellEnd"/>
      <w:r>
        <w:t xml:space="preserve"> / und also </w:t>
      </w:r>
      <w:proofErr w:type="spellStart"/>
      <w:r>
        <w:t>unzehlich</w:t>
      </w:r>
      <w:proofErr w:type="spellEnd"/>
      <w:r>
        <w:t xml:space="preserve"> viel </w:t>
      </w:r>
      <w:proofErr w:type="spellStart"/>
      <w:r>
        <w:t>unheils</w:t>
      </w:r>
      <w:proofErr w:type="spellEnd"/>
      <w:r>
        <w:t xml:space="preserve"> </w:t>
      </w:r>
      <w:proofErr w:type="spellStart"/>
      <w:r>
        <w:t>gestifftet</w:t>
      </w:r>
      <w:proofErr w:type="spellEnd"/>
      <w:r>
        <w:t xml:space="preserve"> hat. </w:t>
      </w:r>
      <w:proofErr w:type="spellStart"/>
      <w:r>
        <w:t>Wolte</w:t>
      </w:r>
      <w:proofErr w:type="spellEnd"/>
      <w:r>
        <w:t xml:space="preserve"> einen auch die </w:t>
      </w:r>
      <w:proofErr w:type="spellStart"/>
      <w:r>
        <w:t>dispensation</w:t>
      </w:r>
      <w:proofErr w:type="spellEnd"/>
      <w:r>
        <w:t xml:space="preserve"> oder </w:t>
      </w:r>
      <w:proofErr w:type="spellStart"/>
      <w:r>
        <w:t>zulassung</w:t>
      </w:r>
      <w:proofErr w:type="spellEnd"/>
      <w:r>
        <w:t xml:space="preserve"> des </w:t>
      </w:r>
      <w:proofErr w:type="spellStart"/>
      <w:r>
        <w:t>Bapstes</w:t>
      </w:r>
      <w:proofErr w:type="spellEnd"/>
      <w:r>
        <w:t xml:space="preserve"> nicht befriedigen / so war noch ein mittel vorhanden / der letzte </w:t>
      </w:r>
      <w:proofErr w:type="spellStart"/>
      <w:r>
        <w:t>zehrpfennig</w:t>
      </w:r>
      <w:proofErr w:type="spellEnd"/>
      <w:r>
        <w:t xml:space="preserve"> / daß man den </w:t>
      </w:r>
      <w:proofErr w:type="spellStart"/>
      <w:r>
        <w:t>leuten</w:t>
      </w:r>
      <w:proofErr w:type="spellEnd"/>
      <w:r>
        <w:t xml:space="preserve"> den Gott </w:t>
      </w:r>
      <w:proofErr w:type="spellStart"/>
      <w:r>
        <w:t>Maosim</w:t>
      </w:r>
      <w:proofErr w:type="spellEnd"/>
      <w:r>
        <w:t xml:space="preserve"> zu hause trug / und wann sie von demselben </w:t>
      </w:r>
      <w:proofErr w:type="spellStart"/>
      <w:r>
        <w:t>gessen</w:t>
      </w:r>
      <w:proofErr w:type="spellEnd"/>
      <w:r>
        <w:t xml:space="preserve"> / sie von aller </w:t>
      </w:r>
      <w:proofErr w:type="spellStart"/>
      <w:r>
        <w:t>sünde</w:t>
      </w:r>
      <w:proofErr w:type="spellEnd"/>
      <w:r>
        <w:t xml:space="preserve"> ledig sprach. </w:t>
      </w:r>
      <w:proofErr w:type="spellStart"/>
      <w:r>
        <w:t>Wanns</w:t>
      </w:r>
      <w:proofErr w:type="spellEnd"/>
      <w:r>
        <w:t xml:space="preserve"> hoch kam / daß einer je </w:t>
      </w:r>
      <w:proofErr w:type="spellStart"/>
      <w:r>
        <w:t>solte</w:t>
      </w:r>
      <w:proofErr w:type="spellEnd"/>
      <w:r>
        <w:t xml:space="preserve"> ins </w:t>
      </w:r>
      <w:proofErr w:type="spellStart"/>
      <w:r>
        <w:t>fegfewer</w:t>
      </w:r>
      <w:proofErr w:type="spellEnd"/>
      <w:r>
        <w:t xml:space="preserve"> kommen / so war noch </w:t>
      </w:r>
      <w:proofErr w:type="spellStart"/>
      <w:r>
        <w:t>rath</w:t>
      </w:r>
      <w:proofErr w:type="spellEnd"/>
      <w:r>
        <w:t xml:space="preserve"> </w:t>
      </w:r>
      <w:proofErr w:type="spellStart"/>
      <w:r>
        <w:t>verhanden</w:t>
      </w:r>
      <w:proofErr w:type="spellEnd"/>
      <w:r>
        <w:t xml:space="preserve"> / </w:t>
      </w:r>
      <w:proofErr w:type="spellStart"/>
      <w:r>
        <w:t>nemlich</w:t>
      </w:r>
      <w:proofErr w:type="spellEnd"/>
      <w:r>
        <w:t xml:space="preserve"> das </w:t>
      </w:r>
      <w:proofErr w:type="spellStart"/>
      <w:r>
        <w:t>Meßopfer</w:t>
      </w:r>
      <w:proofErr w:type="spellEnd"/>
      <w:r>
        <w:t xml:space="preserve"> / und der </w:t>
      </w:r>
      <w:proofErr w:type="spellStart"/>
      <w:r>
        <w:t>möche</w:t>
      </w:r>
      <w:proofErr w:type="spellEnd"/>
      <w:r>
        <w:t xml:space="preserve"> </w:t>
      </w:r>
      <w:proofErr w:type="spellStart"/>
      <w:r>
        <w:t>geplerr</w:t>
      </w:r>
      <w:proofErr w:type="spellEnd"/>
      <w:r>
        <w:t xml:space="preserve"> für die so im </w:t>
      </w:r>
      <w:proofErr w:type="spellStart"/>
      <w:r>
        <w:t>fegfewer</w:t>
      </w:r>
      <w:proofErr w:type="spellEnd"/>
      <w:r>
        <w:t xml:space="preserve"> sitzen. In summa / alle des Bapsts </w:t>
      </w:r>
      <w:proofErr w:type="spellStart"/>
      <w:r>
        <w:t>gedancken</w:t>
      </w:r>
      <w:proofErr w:type="spellEnd"/>
      <w:r>
        <w:t xml:space="preserve"> und </w:t>
      </w:r>
      <w:proofErr w:type="spellStart"/>
      <w:r>
        <w:t>practiken</w:t>
      </w:r>
      <w:proofErr w:type="spellEnd"/>
      <w:r>
        <w:t xml:space="preserve"> </w:t>
      </w:r>
      <w:proofErr w:type="spellStart"/>
      <w:r>
        <w:t>seynd</w:t>
      </w:r>
      <w:proofErr w:type="spellEnd"/>
      <w:r>
        <w:t xml:space="preserve"> </w:t>
      </w:r>
      <w:proofErr w:type="spellStart"/>
      <w:r>
        <w:t>dohin</w:t>
      </w:r>
      <w:proofErr w:type="spellEnd"/>
      <w:r>
        <w:t xml:space="preserve"> gegangen / daß die zwey </w:t>
      </w:r>
      <w:proofErr w:type="spellStart"/>
      <w:r>
        <w:t>brünnlein</w:t>
      </w:r>
      <w:proofErr w:type="spellEnd"/>
      <w:r>
        <w:t xml:space="preserve"> aller guter </w:t>
      </w:r>
      <w:proofErr w:type="spellStart"/>
      <w:r>
        <w:t>werck</w:t>
      </w:r>
      <w:proofErr w:type="spellEnd"/>
      <w:r>
        <w:t xml:space="preserve"> </w:t>
      </w:r>
      <w:proofErr w:type="spellStart"/>
      <w:r>
        <w:t>verstopffet</w:t>
      </w:r>
      <w:proofErr w:type="spellEnd"/>
      <w:r>
        <w:t xml:space="preserve"> würden: daher </w:t>
      </w:r>
      <w:proofErr w:type="spellStart"/>
      <w:r>
        <w:t>nothwendig</w:t>
      </w:r>
      <w:proofErr w:type="spellEnd"/>
      <w:r>
        <w:t xml:space="preserve"> ein </w:t>
      </w:r>
      <w:proofErr w:type="spellStart"/>
      <w:r>
        <w:t>ruchloß</w:t>
      </w:r>
      <w:proofErr w:type="spellEnd"/>
      <w:r>
        <w:t xml:space="preserve"> wesen </w:t>
      </w:r>
      <w:proofErr w:type="spellStart"/>
      <w:r>
        <w:t>unnd</w:t>
      </w:r>
      <w:proofErr w:type="spellEnd"/>
      <w:r>
        <w:t xml:space="preserve"> leben ins gemein hat folgen müssen. </w:t>
      </w:r>
    </w:p>
    <w:p w14:paraId="2EB634C6" w14:textId="77777777" w:rsidR="00453595" w:rsidRDefault="00453595" w:rsidP="00453595">
      <w:pPr>
        <w:pStyle w:val="StandardWeb"/>
      </w:pPr>
      <w:r>
        <w:lastRenderedPageBreak/>
        <w:t xml:space="preserve">Wie nu das leben </w:t>
      </w:r>
      <w:proofErr w:type="spellStart"/>
      <w:r>
        <w:t>gottloß</w:t>
      </w:r>
      <w:proofErr w:type="spellEnd"/>
      <w:r>
        <w:t xml:space="preserve"> / also ist der todt </w:t>
      </w:r>
      <w:proofErr w:type="spellStart"/>
      <w:r>
        <w:t>trostloß</w:t>
      </w:r>
      <w:proofErr w:type="spellEnd"/>
      <w:r>
        <w:t xml:space="preserve"> gewesen. Denn wann der </w:t>
      </w:r>
      <w:proofErr w:type="spellStart"/>
      <w:r>
        <w:t>mensch</w:t>
      </w:r>
      <w:proofErr w:type="spellEnd"/>
      <w:r>
        <w:t xml:space="preserve"> lang gebeichtet / lang </w:t>
      </w:r>
      <w:proofErr w:type="spellStart"/>
      <w:r>
        <w:t>gewalfahret</w:t>
      </w:r>
      <w:proofErr w:type="spellEnd"/>
      <w:r>
        <w:t xml:space="preserve"> / lang </w:t>
      </w:r>
      <w:proofErr w:type="spellStart"/>
      <w:r>
        <w:t>ablaß</w:t>
      </w:r>
      <w:proofErr w:type="spellEnd"/>
      <w:r>
        <w:t xml:space="preserve"> an sich </w:t>
      </w:r>
      <w:proofErr w:type="spellStart"/>
      <w:r>
        <w:t>gekaufft</w:t>
      </w:r>
      <w:proofErr w:type="spellEnd"/>
      <w:r>
        <w:t xml:space="preserve"> / lang </w:t>
      </w:r>
      <w:proofErr w:type="spellStart"/>
      <w:r>
        <w:t>meß</w:t>
      </w:r>
      <w:proofErr w:type="spellEnd"/>
      <w:r>
        <w:t xml:space="preserve"> für sich hat halten lassen: so gilt doch das alles mit einander nichts / wann das gewissen des </w:t>
      </w:r>
      <w:proofErr w:type="spellStart"/>
      <w:r>
        <w:t>menschen</w:t>
      </w:r>
      <w:proofErr w:type="spellEnd"/>
      <w:r>
        <w:t xml:space="preserve"> für Gottes </w:t>
      </w:r>
      <w:proofErr w:type="spellStart"/>
      <w:r>
        <w:t>gericht</w:t>
      </w:r>
      <w:proofErr w:type="spellEnd"/>
      <w:r>
        <w:t xml:space="preserve"> </w:t>
      </w:r>
      <w:proofErr w:type="spellStart"/>
      <w:r>
        <w:t>gestelt</w:t>
      </w:r>
      <w:proofErr w:type="spellEnd"/>
      <w:r>
        <w:t xml:space="preserve"> / und allda </w:t>
      </w:r>
      <w:proofErr w:type="spellStart"/>
      <w:r>
        <w:t>sol</w:t>
      </w:r>
      <w:proofErr w:type="spellEnd"/>
      <w:r>
        <w:t xml:space="preserve"> </w:t>
      </w:r>
      <w:proofErr w:type="spellStart"/>
      <w:r>
        <w:t>geurtheilet</w:t>
      </w:r>
      <w:proofErr w:type="spellEnd"/>
      <w:r>
        <w:t xml:space="preserve"> werden. Dann do </w:t>
      </w:r>
      <w:proofErr w:type="spellStart"/>
      <w:r>
        <w:t>felt</w:t>
      </w:r>
      <w:proofErr w:type="spellEnd"/>
      <w:r>
        <w:t xml:space="preserve"> </w:t>
      </w:r>
      <w:proofErr w:type="spellStart"/>
      <w:r>
        <w:t>beicht</w:t>
      </w:r>
      <w:proofErr w:type="spellEnd"/>
      <w:r>
        <w:t xml:space="preserve"> / </w:t>
      </w:r>
      <w:proofErr w:type="spellStart"/>
      <w:r>
        <w:t>walfahrt</w:t>
      </w:r>
      <w:proofErr w:type="spellEnd"/>
      <w:r>
        <w:t xml:space="preserve"> / </w:t>
      </w:r>
      <w:proofErr w:type="spellStart"/>
      <w:r>
        <w:t>ablaß</w:t>
      </w:r>
      <w:proofErr w:type="spellEnd"/>
      <w:r>
        <w:t xml:space="preserve"> / </w:t>
      </w:r>
      <w:proofErr w:type="spellStart"/>
      <w:r>
        <w:t>meß</w:t>
      </w:r>
      <w:proofErr w:type="spellEnd"/>
      <w:r>
        <w:t xml:space="preserve"> / </w:t>
      </w:r>
      <w:proofErr w:type="spellStart"/>
      <w:r>
        <w:t>unnd</w:t>
      </w:r>
      <w:proofErr w:type="spellEnd"/>
      <w:r>
        <w:t xml:space="preserve"> aller </w:t>
      </w:r>
      <w:proofErr w:type="spellStart"/>
      <w:r>
        <w:t>menschentand</w:t>
      </w:r>
      <w:proofErr w:type="spellEnd"/>
      <w:r>
        <w:t xml:space="preserve"> dahin / gleich wie </w:t>
      </w:r>
      <w:proofErr w:type="spellStart"/>
      <w:r>
        <w:t>sprew</w:t>
      </w:r>
      <w:proofErr w:type="spellEnd"/>
      <w:r>
        <w:t xml:space="preserve"> wann der wind wehet. Die gute </w:t>
      </w:r>
      <w:proofErr w:type="spellStart"/>
      <w:r>
        <w:t>werck</w:t>
      </w:r>
      <w:proofErr w:type="spellEnd"/>
      <w:r>
        <w:t xml:space="preserve"> möchten etwas thun / ja wann sie vollkommen </w:t>
      </w:r>
      <w:proofErr w:type="spellStart"/>
      <w:r>
        <w:t>weren</w:t>
      </w:r>
      <w:proofErr w:type="spellEnd"/>
      <w:r>
        <w:t xml:space="preserve"> / ja wann sie </w:t>
      </w:r>
      <w:proofErr w:type="spellStart"/>
      <w:r>
        <w:t>auß</w:t>
      </w:r>
      <w:proofErr w:type="spellEnd"/>
      <w:r>
        <w:t xml:space="preserve"> wahrem glauben an Christum </w:t>
      </w:r>
      <w:proofErr w:type="spellStart"/>
      <w:r>
        <w:t>herrühreten</w:t>
      </w:r>
      <w:proofErr w:type="spellEnd"/>
      <w:r>
        <w:t xml:space="preserve">. Weil aber alle unsere </w:t>
      </w:r>
      <w:proofErr w:type="spellStart"/>
      <w:r>
        <w:t>gerechtigkeit</w:t>
      </w:r>
      <w:proofErr w:type="spellEnd"/>
      <w:r>
        <w:t xml:space="preserve"> wie ein unstetig </w:t>
      </w:r>
      <w:proofErr w:type="spellStart"/>
      <w:r>
        <w:t>kleid</w:t>
      </w:r>
      <w:proofErr w:type="spellEnd"/>
      <w:r>
        <w:t xml:space="preserve"> ist / so kann dieselbige keinen sterbenden getrost </w:t>
      </w:r>
      <w:proofErr w:type="spellStart"/>
      <w:r>
        <w:t>unnd</w:t>
      </w:r>
      <w:proofErr w:type="spellEnd"/>
      <w:r>
        <w:t xml:space="preserve"> mutig machen. </w:t>
      </w:r>
      <w:proofErr w:type="spellStart"/>
      <w:r>
        <w:t>Drumb</w:t>
      </w:r>
      <w:proofErr w:type="spellEnd"/>
      <w:r>
        <w:t xml:space="preserve"> haben sich die sterbenden im </w:t>
      </w:r>
      <w:proofErr w:type="spellStart"/>
      <w:r>
        <w:t>Bapstthumb</w:t>
      </w:r>
      <w:proofErr w:type="spellEnd"/>
      <w:r>
        <w:t xml:space="preserve"> wie ein </w:t>
      </w:r>
      <w:proofErr w:type="spellStart"/>
      <w:r>
        <w:t>wurm</w:t>
      </w:r>
      <w:proofErr w:type="spellEnd"/>
      <w:r>
        <w:t xml:space="preserve"> am </w:t>
      </w:r>
      <w:proofErr w:type="spellStart"/>
      <w:r>
        <w:t>spiesse</w:t>
      </w:r>
      <w:proofErr w:type="spellEnd"/>
      <w:r>
        <w:t xml:space="preserve"> gewunden / und für </w:t>
      </w:r>
      <w:proofErr w:type="spellStart"/>
      <w:r>
        <w:t>grosser</w:t>
      </w:r>
      <w:proofErr w:type="spellEnd"/>
      <w:r>
        <w:t xml:space="preserve"> </w:t>
      </w:r>
      <w:proofErr w:type="spellStart"/>
      <w:r>
        <w:t>hertzensangst</w:t>
      </w:r>
      <w:proofErr w:type="spellEnd"/>
      <w:r>
        <w:t xml:space="preserve"> nicht gewußt wo sie bleiben </w:t>
      </w:r>
      <w:proofErr w:type="spellStart"/>
      <w:r>
        <w:t>solten</w:t>
      </w:r>
      <w:proofErr w:type="spellEnd"/>
      <w:r>
        <w:t xml:space="preserve">. Nur ein </w:t>
      </w:r>
      <w:proofErr w:type="spellStart"/>
      <w:r>
        <w:t>exempel</w:t>
      </w:r>
      <w:proofErr w:type="spellEnd"/>
      <w:r>
        <w:t xml:space="preserve"> </w:t>
      </w:r>
      <w:proofErr w:type="spellStart"/>
      <w:r>
        <w:t>wil</w:t>
      </w:r>
      <w:proofErr w:type="spellEnd"/>
      <w:r>
        <w:t xml:space="preserve"> ich </w:t>
      </w:r>
      <w:proofErr w:type="spellStart"/>
      <w:r>
        <w:t>erzehlen</w:t>
      </w:r>
      <w:proofErr w:type="spellEnd"/>
      <w:r>
        <w:t xml:space="preserve">. Als man schrieb nach Christi </w:t>
      </w:r>
      <w:proofErr w:type="spellStart"/>
      <w:r>
        <w:t>geburt</w:t>
      </w:r>
      <w:proofErr w:type="spellEnd"/>
      <w:r>
        <w:t xml:space="preserve"> 1086. </w:t>
      </w:r>
      <w:proofErr w:type="spellStart"/>
      <w:r>
        <w:t>jahr</w:t>
      </w:r>
      <w:proofErr w:type="spellEnd"/>
      <w:r>
        <w:t xml:space="preserve"> / starb zu </w:t>
      </w:r>
      <w:proofErr w:type="spellStart"/>
      <w:r>
        <w:t>Pariß</w:t>
      </w:r>
      <w:proofErr w:type="spellEnd"/>
      <w:r>
        <w:t xml:space="preserve"> ein vornehmer gelehrter </w:t>
      </w:r>
      <w:proofErr w:type="spellStart"/>
      <w:r>
        <w:t>mann</w:t>
      </w:r>
      <w:proofErr w:type="spellEnd"/>
      <w:r>
        <w:t xml:space="preserve"> / welchen man für den heiligsten in der </w:t>
      </w:r>
      <w:proofErr w:type="spellStart"/>
      <w:r>
        <w:t>stadt</w:t>
      </w:r>
      <w:proofErr w:type="spellEnd"/>
      <w:r>
        <w:t xml:space="preserve"> hielte. Da kommen zu ihm seine jünger </w:t>
      </w:r>
      <w:proofErr w:type="spellStart"/>
      <w:r>
        <w:t>unnd</w:t>
      </w:r>
      <w:proofErr w:type="spellEnd"/>
      <w:r>
        <w:t xml:space="preserve"> </w:t>
      </w:r>
      <w:proofErr w:type="spellStart"/>
      <w:r>
        <w:t>Discipel</w:t>
      </w:r>
      <w:proofErr w:type="spellEnd"/>
      <w:r>
        <w:t xml:space="preserve"> / wollen sehen wie der heilige </w:t>
      </w:r>
      <w:proofErr w:type="spellStart"/>
      <w:r>
        <w:t>mann</w:t>
      </w:r>
      <w:proofErr w:type="spellEnd"/>
      <w:r>
        <w:t xml:space="preserve"> werde abscheiden / und was vor ein </w:t>
      </w:r>
      <w:proofErr w:type="spellStart"/>
      <w:r>
        <w:t>seeliges</w:t>
      </w:r>
      <w:proofErr w:type="spellEnd"/>
      <w:r>
        <w:t xml:space="preserve"> ende er werde nehmen. Do </w:t>
      </w:r>
      <w:proofErr w:type="spellStart"/>
      <w:r>
        <w:t>fehet</w:t>
      </w:r>
      <w:proofErr w:type="spellEnd"/>
      <w:r>
        <w:t xml:space="preserve"> er an zu </w:t>
      </w:r>
      <w:proofErr w:type="spellStart"/>
      <w:r>
        <w:t>schreyen</w:t>
      </w:r>
      <w:proofErr w:type="spellEnd"/>
      <w:r>
        <w:t xml:space="preserve">: </w:t>
      </w:r>
      <w:proofErr w:type="spellStart"/>
      <w:r>
        <w:t>Justo</w:t>
      </w:r>
      <w:proofErr w:type="spellEnd"/>
      <w:r>
        <w:t xml:space="preserve"> </w:t>
      </w:r>
      <w:proofErr w:type="spellStart"/>
      <w:r>
        <w:t>judicio</w:t>
      </w:r>
      <w:proofErr w:type="spellEnd"/>
      <w:r>
        <w:t xml:space="preserve"> Die </w:t>
      </w:r>
      <w:proofErr w:type="spellStart"/>
      <w:r>
        <w:t>acculatus</w:t>
      </w:r>
      <w:proofErr w:type="spellEnd"/>
      <w:r>
        <w:t xml:space="preserve"> </w:t>
      </w:r>
      <w:proofErr w:type="spellStart"/>
      <w:r>
        <w:t>sum</w:t>
      </w:r>
      <w:proofErr w:type="spellEnd"/>
      <w:r>
        <w:t xml:space="preserve">, Ich bin durch das gerechte </w:t>
      </w:r>
      <w:proofErr w:type="spellStart"/>
      <w:r>
        <w:t>gerichte</w:t>
      </w:r>
      <w:proofErr w:type="spellEnd"/>
      <w:r>
        <w:t xml:space="preserve"> Gottes </w:t>
      </w:r>
      <w:proofErr w:type="spellStart"/>
      <w:r>
        <w:t>angeklaget</w:t>
      </w:r>
      <w:proofErr w:type="spellEnd"/>
      <w:r>
        <w:t xml:space="preserve">: schweiget </w:t>
      </w:r>
      <w:proofErr w:type="spellStart"/>
      <w:r>
        <w:t>darauff</w:t>
      </w:r>
      <w:proofErr w:type="spellEnd"/>
      <w:r>
        <w:t xml:space="preserve"> stille. Sie kommen den andern tag wider: da thut er noch </w:t>
      </w:r>
      <w:proofErr w:type="spellStart"/>
      <w:r>
        <w:t>heßlicher</w:t>
      </w:r>
      <w:proofErr w:type="spellEnd"/>
      <w:r>
        <w:t xml:space="preserve"> / und </w:t>
      </w:r>
      <w:proofErr w:type="spellStart"/>
      <w:r>
        <w:t>schreyet</w:t>
      </w:r>
      <w:proofErr w:type="spellEnd"/>
      <w:r>
        <w:t xml:space="preserve">: </w:t>
      </w:r>
      <w:proofErr w:type="spellStart"/>
      <w:r>
        <w:t>Justo</w:t>
      </w:r>
      <w:proofErr w:type="spellEnd"/>
      <w:r>
        <w:t xml:space="preserve"> </w:t>
      </w:r>
      <w:proofErr w:type="spellStart"/>
      <w:r>
        <w:t>judicio</w:t>
      </w:r>
      <w:proofErr w:type="spellEnd"/>
      <w:r>
        <w:t xml:space="preserve"> </w:t>
      </w:r>
      <w:proofErr w:type="spellStart"/>
      <w:r>
        <w:t>Dei</w:t>
      </w:r>
      <w:proofErr w:type="spellEnd"/>
      <w:r>
        <w:t xml:space="preserve"> </w:t>
      </w:r>
      <w:proofErr w:type="spellStart"/>
      <w:r>
        <w:t>judicatus</w:t>
      </w:r>
      <w:proofErr w:type="spellEnd"/>
      <w:r>
        <w:t xml:space="preserve"> </w:t>
      </w:r>
      <w:proofErr w:type="spellStart"/>
      <w:r>
        <w:t>sum</w:t>
      </w:r>
      <w:proofErr w:type="spellEnd"/>
      <w:r>
        <w:t xml:space="preserve">, Ich bin durch das gerechte </w:t>
      </w:r>
      <w:proofErr w:type="spellStart"/>
      <w:r>
        <w:t>gerichte</w:t>
      </w:r>
      <w:proofErr w:type="spellEnd"/>
      <w:r>
        <w:t xml:space="preserve"> Gottes schon </w:t>
      </w:r>
      <w:proofErr w:type="spellStart"/>
      <w:r>
        <w:t>verurtheilet</w:t>
      </w:r>
      <w:proofErr w:type="spellEnd"/>
      <w:r>
        <w:t xml:space="preserve">. Letztlich </w:t>
      </w:r>
      <w:proofErr w:type="spellStart"/>
      <w:r>
        <w:t>fenget</w:t>
      </w:r>
      <w:proofErr w:type="spellEnd"/>
      <w:r>
        <w:t xml:space="preserve"> er an: </w:t>
      </w:r>
      <w:proofErr w:type="spellStart"/>
      <w:r>
        <w:t>Justo</w:t>
      </w:r>
      <w:proofErr w:type="spellEnd"/>
      <w:r>
        <w:t xml:space="preserve"> </w:t>
      </w:r>
      <w:proofErr w:type="spellStart"/>
      <w:r>
        <w:t>judicio</w:t>
      </w:r>
      <w:proofErr w:type="spellEnd"/>
      <w:r>
        <w:t xml:space="preserve"> </w:t>
      </w:r>
      <w:proofErr w:type="spellStart"/>
      <w:r>
        <w:t>Dei</w:t>
      </w:r>
      <w:proofErr w:type="spellEnd"/>
      <w:r>
        <w:t xml:space="preserve"> </w:t>
      </w:r>
      <w:proofErr w:type="spellStart"/>
      <w:r>
        <w:t>condemnatus</w:t>
      </w:r>
      <w:proofErr w:type="spellEnd"/>
      <w:r>
        <w:t xml:space="preserve"> </w:t>
      </w:r>
      <w:proofErr w:type="spellStart"/>
      <w:r>
        <w:t>sum</w:t>
      </w:r>
      <w:proofErr w:type="spellEnd"/>
      <w:r>
        <w:t xml:space="preserve">, Ich bin durch das gerechte </w:t>
      </w:r>
      <w:proofErr w:type="spellStart"/>
      <w:r>
        <w:t>gerichte</w:t>
      </w:r>
      <w:proofErr w:type="spellEnd"/>
      <w:r>
        <w:t xml:space="preserve"> Gottes </w:t>
      </w:r>
      <w:proofErr w:type="spellStart"/>
      <w:r>
        <w:t>gantz</w:t>
      </w:r>
      <w:proofErr w:type="spellEnd"/>
      <w:r>
        <w:t xml:space="preserve"> verdammet. Wie das seine anwesende jünger gehöret / erschrecken sie / und einer unter ihnen </w:t>
      </w:r>
      <w:proofErr w:type="spellStart"/>
      <w:r>
        <w:t>genant</w:t>
      </w:r>
      <w:proofErr w:type="spellEnd"/>
      <w:r>
        <w:t xml:space="preserve"> Bruno spricht zu den andern: Brüder / liebe </w:t>
      </w:r>
      <w:proofErr w:type="spellStart"/>
      <w:r>
        <w:t>brüder</w:t>
      </w:r>
      <w:proofErr w:type="spellEnd"/>
      <w:r>
        <w:t xml:space="preserve"> / </w:t>
      </w:r>
      <w:proofErr w:type="spellStart"/>
      <w:r>
        <w:t>geschicht</w:t>
      </w:r>
      <w:proofErr w:type="spellEnd"/>
      <w:r>
        <w:t xml:space="preserve"> das an dem </w:t>
      </w:r>
      <w:proofErr w:type="spellStart"/>
      <w:r>
        <w:t>manne</w:t>
      </w:r>
      <w:proofErr w:type="spellEnd"/>
      <w:r>
        <w:t xml:space="preserve"> / was </w:t>
      </w:r>
      <w:proofErr w:type="spellStart"/>
      <w:r>
        <w:t>sol</w:t>
      </w:r>
      <w:proofErr w:type="spellEnd"/>
      <w:r>
        <w:t xml:space="preserve"> an andern geschehen? last uns </w:t>
      </w:r>
      <w:proofErr w:type="spellStart"/>
      <w:r>
        <w:t>auß</w:t>
      </w:r>
      <w:proofErr w:type="spellEnd"/>
      <w:r>
        <w:t xml:space="preserve"> der </w:t>
      </w:r>
      <w:proofErr w:type="spellStart"/>
      <w:r>
        <w:t>welt</w:t>
      </w:r>
      <w:proofErr w:type="spellEnd"/>
      <w:r>
        <w:t xml:space="preserve"> </w:t>
      </w:r>
      <w:proofErr w:type="spellStart"/>
      <w:r>
        <w:t>lauffen</w:t>
      </w:r>
      <w:proofErr w:type="spellEnd"/>
      <w:r>
        <w:t xml:space="preserve">. </w:t>
      </w:r>
      <w:proofErr w:type="spellStart"/>
      <w:r>
        <w:t>Unnd</w:t>
      </w:r>
      <w:proofErr w:type="spellEnd"/>
      <w:r>
        <w:t xml:space="preserve"> hat also dieser Bruno </w:t>
      </w:r>
      <w:proofErr w:type="spellStart"/>
      <w:r>
        <w:t>domals</w:t>
      </w:r>
      <w:proofErr w:type="spellEnd"/>
      <w:r>
        <w:t xml:space="preserve"> den </w:t>
      </w:r>
      <w:proofErr w:type="spellStart"/>
      <w:r>
        <w:t>Cartheuser</w:t>
      </w:r>
      <w:proofErr w:type="spellEnd"/>
      <w:r>
        <w:t xml:space="preserve"> </w:t>
      </w:r>
      <w:proofErr w:type="spellStart"/>
      <w:r>
        <w:t>orden</w:t>
      </w:r>
      <w:proofErr w:type="spellEnd"/>
      <w:r>
        <w:t xml:space="preserve"> angefangen / </w:t>
      </w:r>
      <w:proofErr w:type="spellStart"/>
      <w:r>
        <w:t>unnd</w:t>
      </w:r>
      <w:proofErr w:type="spellEnd"/>
      <w:r>
        <w:t xml:space="preserve"> den </w:t>
      </w:r>
      <w:proofErr w:type="spellStart"/>
      <w:r>
        <w:t>trost</w:t>
      </w:r>
      <w:proofErr w:type="spellEnd"/>
      <w:r>
        <w:t xml:space="preserve"> der </w:t>
      </w:r>
      <w:proofErr w:type="spellStart"/>
      <w:r>
        <w:t>seelen</w:t>
      </w:r>
      <w:proofErr w:type="spellEnd"/>
      <w:r>
        <w:t xml:space="preserve"> in der </w:t>
      </w:r>
      <w:proofErr w:type="spellStart"/>
      <w:r>
        <w:t>einöde</w:t>
      </w:r>
      <w:proofErr w:type="spellEnd"/>
      <w:r>
        <w:t xml:space="preserve"> </w:t>
      </w:r>
      <w:proofErr w:type="spellStart"/>
      <w:r>
        <w:t>wüsteney</w:t>
      </w:r>
      <w:proofErr w:type="spellEnd"/>
      <w:r>
        <w:t xml:space="preserve"> </w:t>
      </w:r>
      <w:proofErr w:type="spellStart"/>
      <w:r>
        <w:t>unnd</w:t>
      </w:r>
      <w:proofErr w:type="spellEnd"/>
      <w:r>
        <w:t xml:space="preserve"> </w:t>
      </w:r>
      <w:proofErr w:type="spellStart"/>
      <w:r>
        <w:t>einsamkeit</w:t>
      </w:r>
      <w:proofErr w:type="spellEnd"/>
      <w:r>
        <w:t xml:space="preserve"> gesucht / den er bey dem Herren Jesu allein </w:t>
      </w:r>
      <w:proofErr w:type="spellStart"/>
      <w:r>
        <w:t>hette</w:t>
      </w:r>
      <w:proofErr w:type="spellEnd"/>
      <w:r>
        <w:t xml:space="preserve"> suchen sollen. </w:t>
      </w:r>
    </w:p>
    <w:p w14:paraId="1F135EAF" w14:textId="77777777" w:rsidR="00453595" w:rsidRDefault="00453595" w:rsidP="00453595">
      <w:pPr>
        <w:pStyle w:val="StandardWeb"/>
      </w:pPr>
      <w:r>
        <w:t xml:space="preserve">Wann wir aber von dem gottlosen leben und trostlosen sterben der </w:t>
      </w:r>
      <w:proofErr w:type="spellStart"/>
      <w:r>
        <w:t>Bäpstler</w:t>
      </w:r>
      <w:proofErr w:type="spellEnd"/>
      <w:r>
        <w:t xml:space="preserve"> reden / so wollen wir uns </w:t>
      </w:r>
      <w:proofErr w:type="spellStart"/>
      <w:r>
        <w:t>angedinget</w:t>
      </w:r>
      <w:proofErr w:type="spellEnd"/>
      <w:r>
        <w:t xml:space="preserve"> haben / daß wir uns mehrenteils von dem hellen </w:t>
      </w:r>
      <w:proofErr w:type="spellStart"/>
      <w:r>
        <w:t>hauffen</w:t>
      </w:r>
      <w:proofErr w:type="spellEnd"/>
      <w:r>
        <w:t xml:space="preserve"> der </w:t>
      </w:r>
      <w:proofErr w:type="spellStart"/>
      <w:r>
        <w:t>mönche</w:t>
      </w:r>
      <w:proofErr w:type="spellEnd"/>
      <w:r>
        <w:t xml:space="preserve"> und </w:t>
      </w:r>
      <w:proofErr w:type="spellStart"/>
      <w:r>
        <w:t>pfaffen</w:t>
      </w:r>
      <w:proofErr w:type="spellEnd"/>
      <w:r>
        <w:t xml:space="preserve"> und deren </w:t>
      </w:r>
      <w:proofErr w:type="spellStart"/>
      <w:r>
        <w:t>anhenger</w:t>
      </w:r>
      <w:proofErr w:type="spellEnd"/>
      <w:r>
        <w:t xml:space="preserve"> wollen verstanden haben / nicht aber von allen und jeden so im </w:t>
      </w:r>
      <w:proofErr w:type="spellStart"/>
      <w:r>
        <w:t>unnd</w:t>
      </w:r>
      <w:proofErr w:type="spellEnd"/>
      <w:r>
        <w:t xml:space="preserve"> unter dem </w:t>
      </w:r>
      <w:proofErr w:type="spellStart"/>
      <w:r>
        <w:t>Bapstthumb</w:t>
      </w:r>
      <w:proofErr w:type="spellEnd"/>
      <w:r>
        <w:t xml:space="preserve"> </w:t>
      </w:r>
      <w:proofErr w:type="spellStart"/>
      <w:r>
        <w:t>gewohnet</w:t>
      </w:r>
      <w:proofErr w:type="spellEnd"/>
      <w:r>
        <w:t xml:space="preserve">: sintemal es gewiß und aber gewiß / daß viel </w:t>
      </w:r>
      <w:proofErr w:type="spellStart"/>
      <w:r>
        <w:t>tausent</w:t>
      </w:r>
      <w:proofErr w:type="spellEnd"/>
      <w:r>
        <w:t xml:space="preserve"> und aber </w:t>
      </w:r>
      <w:proofErr w:type="spellStart"/>
      <w:r>
        <w:t>tausent</w:t>
      </w:r>
      <w:proofErr w:type="spellEnd"/>
      <w:r>
        <w:t xml:space="preserve"> </w:t>
      </w:r>
      <w:proofErr w:type="spellStart"/>
      <w:r>
        <w:t>guthertziger</w:t>
      </w:r>
      <w:proofErr w:type="spellEnd"/>
      <w:r>
        <w:t xml:space="preserve"> </w:t>
      </w:r>
      <w:proofErr w:type="spellStart"/>
      <w:r>
        <w:t>leute</w:t>
      </w:r>
      <w:proofErr w:type="spellEnd"/>
      <w:r>
        <w:t xml:space="preserve"> jederzeit auch im </w:t>
      </w:r>
      <w:proofErr w:type="spellStart"/>
      <w:r>
        <w:t>Bapstthumb</w:t>
      </w:r>
      <w:proofErr w:type="spellEnd"/>
      <w:r>
        <w:t xml:space="preserve"> gewesen / welche sich </w:t>
      </w:r>
      <w:proofErr w:type="spellStart"/>
      <w:r>
        <w:t>nit</w:t>
      </w:r>
      <w:proofErr w:type="spellEnd"/>
      <w:r>
        <w:t xml:space="preserve"> der </w:t>
      </w:r>
      <w:proofErr w:type="spellStart"/>
      <w:r>
        <w:t>grewlichen</w:t>
      </w:r>
      <w:proofErr w:type="spellEnd"/>
      <w:r>
        <w:t xml:space="preserve"> </w:t>
      </w:r>
      <w:proofErr w:type="spellStart"/>
      <w:r>
        <w:t>abgötterey</w:t>
      </w:r>
      <w:proofErr w:type="spellEnd"/>
      <w:r>
        <w:t xml:space="preserve"> </w:t>
      </w:r>
      <w:proofErr w:type="spellStart"/>
      <w:r>
        <w:t>theilhafftig</w:t>
      </w:r>
      <w:proofErr w:type="spellEnd"/>
      <w:r>
        <w:t xml:space="preserve"> gemacht / sondern ihr </w:t>
      </w:r>
      <w:proofErr w:type="spellStart"/>
      <w:r>
        <w:t>vertrawen</w:t>
      </w:r>
      <w:proofErr w:type="spellEnd"/>
      <w:r>
        <w:t xml:space="preserve"> </w:t>
      </w:r>
      <w:proofErr w:type="spellStart"/>
      <w:r>
        <w:t>auff</w:t>
      </w:r>
      <w:proofErr w:type="spellEnd"/>
      <w:r>
        <w:t xml:space="preserve"> des </w:t>
      </w:r>
      <w:proofErr w:type="spellStart"/>
      <w:r>
        <w:t>HErren</w:t>
      </w:r>
      <w:proofErr w:type="spellEnd"/>
      <w:r>
        <w:t xml:space="preserve"> Jesu Christi verdienst gesetzet / und durch </w:t>
      </w:r>
      <w:proofErr w:type="spellStart"/>
      <w:r>
        <w:t>denselbigen</w:t>
      </w:r>
      <w:proofErr w:type="spellEnd"/>
      <w:r>
        <w:t xml:space="preserve"> sind selig worden. Denn gleich wie Gott zur zeit </w:t>
      </w:r>
      <w:proofErr w:type="spellStart"/>
      <w:r>
        <w:t>Eliae</w:t>
      </w:r>
      <w:proofErr w:type="spellEnd"/>
      <w:r>
        <w:t xml:space="preserve"> des Propheten / da seine Propheten mit dem </w:t>
      </w:r>
      <w:proofErr w:type="spellStart"/>
      <w:r>
        <w:t>schwert</w:t>
      </w:r>
      <w:proofErr w:type="spellEnd"/>
      <w:r>
        <w:t xml:space="preserve"> erwürget / und dann / da das Jüdische </w:t>
      </w:r>
      <w:proofErr w:type="spellStart"/>
      <w:r>
        <w:t>volck</w:t>
      </w:r>
      <w:proofErr w:type="spellEnd"/>
      <w:r>
        <w:t xml:space="preserve"> in der Babylonischen </w:t>
      </w:r>
      <w:proofErr w:type="spellStart"/>
      <w:r>
        <w:t>gefengnuß</w:t>
      </w:r>
      <w:proofErr w:type="spellEnd"/>
      <w:r>
        <w:t xml:space="preserve"> war / </w:t>
      </w:r>
      <w:proofErr w:type="spellStart"/>
      <w:r>
        <w:t>ihme</w:t>
      </w:r>
      <w:proofErr w:type="spellEnd"/>
      <w:r>
        <w:t xml:space="preserve"> dennoch einen heiligen samen behalten: also hat er auch im </w:t>
      </w:r>
      <w:proofErr w:type="spellStart"/>
      <w:r>
        <w:t>Bapstthumb</w:t>
      </w:r>
      <w:proofErr w:type="spellEnd"/>
      <w:r>
        <w:t xml:space="preserve"> allezeit etliche gehabt / die ihn recht </w:t>
      </w:r>
      <w:proofErr w:type="spellStart"/>
      <w:r>
        <w:t>erkant</w:t>
      </w:r>
      <w:proofErr w:type="spellEnd"/>
      <w:r>
        <w:t xml:space="preserve"> / und einen </w:t>
      </w:r>
      <w:proofErr w:type="spellStart"/>
      <w:r>
        <w:t>mißfallen</w:t>
      </w:r>
      <w:proofErr w:type="spellEnd"/>
      <w:r>
        <w:t xml:space="preserve"> an der schändlichen </w:t>
      </w:r>
      <w:proofErr w:type="spellStart"/>
      <w:r>
        <w:t>abgötterey</w:t>
      </w:r>
      <w:proofErr w:type="spellEnd"/>
      <w:r>
        <w:t xml:space="preserve"> getragen. </w:t>
      </w:r>
    </w:p>
    <w:p w14:paraId="45240F61" w14:textId="77777777" w:rsidR="00453595" w:rsidRDefault="00453595" w:rsidP="00453595">
      <w:pPr>
        <w:pStyle w:val="StandardWeb"/>
      </w:pPr>
      <w:r>
        <w:t xml:space="preserve">Denn einmal so sind die </w:t>
      </w:r>
      <w:proofErr w:type="spellStart"/>
      <w:r>
        <w:t>glaubensartickel</w:t>
      </w:r>
      <w:proofErr w:type="spellEnd"/>
      <w:r>
        <w:t xml:space="preserve"> / wie wir sie noch haben / unverrückt geblieben / </w:t>
      </w:r>
      <w:proofErr w:type="spellStart"/>
      <w:r>
        <w:t>deßgleichen</w:t>
      </w:r>
      <w:proofErr w:type="spellEnd"/>
      <w:r>
        <w:t xml:space="preserve"> das </w:t>
      </w:r>
      <w:proofErr w:type="spellStart"/>
      <w:r>
        <w:t>gebett</w:t>
      </w:r>
      <w:proofErr w:type="spellEnd"/>
      <w:r>
        <w:t xml:space="preserve"> des </w:t>
      </w:r>
      <w:proofErr w:type="spellStart"/>
      <w:r>
        <w:t>HErren</w:t>
      </w:r>
      <w:proofErr w:type="spellEnd"/>
      <w:r>
        <w:t xml:space="preserve"> / wie auch etliche andere </w:t>
      </w:r>
      <w:proofErr w:type="spellStart"/>
      <w:r>
        <w:t>hauptstücke</w:t>
      </w:r>
      <w:proofErr w:type="spellEnd"/>
      <w:r>
        <w:t xml:space="preserve"> Christlicher </w:t>
      </w:r>
      <w:proofErr w:type="spellStart"/>
      <w:r>
        <w:t>religion</w:t>
      </w:r>
      <w:proofErr w:type="spellEnd"/>
      <w:r>
        <w:t xml:space="preserve">: </w:t>
      </w:r>
      <w:proofErr w:type="spellStart"/>
      <w:r>
        <w:t>auß</w:t>
      </w:r>
      <w:proofErr w:type="spellEnd"/>
      <w:r>
        <w:t xml:space="preserve"> welchen auch </w:t>
      </w:r>
      <w:proofErr w:type="spellStart"/>
      <w:r>
        <w:t>einfeltige</w:t>
      </w:r>
      <w:proofErr w:type="spellEnd"/>
      <w:r>
        <w:t xml:space="preserve"> </w:t>
      </w:r>
      <w:proofErr w:type="spellStart"/>
      <w:r>
        <w:t>leute</w:t>
      </w:r>
      <w:proofErr w:type="spellEnd"/>
      <w:r>
        <w:t xml:space="preserve"> haben erkennen können / was der </w:t>
      </w:r>
      <w:proofErr w:type="spellStart"/>
      <w:r>
        <w:t>wille</w:t>
      </w:r>
      <w:proofErr w:type="spellEnd"/>
      <w:r>
        <w:t xml:space="preserve"> Gottes </w:t>
      </w:r>
      <w:proofErr w:type="spellStart"/>
      <w:r>
        <w:t>were</w:t>
      </w:r>
      <w:proofErr w:type="spellEnd"/>
      <w:r>
        <w:t xml:space="preserve"> / </w:t>
      </w:r>
      <w:proofErr w:type="spellStart"/>
      <w:r>
        <w:t>unnd</w:t>
      </w:r>
      <w:proofErr w:type="spellEnd"/>
      <w:r>
        <w:t xml:space="preserve"> wie man durch Christum allein müsse gerecht und selig werden. </w:t>
      </w:r>
    </w:p>
    <w:p w14:paraId="136ED1BC" w14:textId="77777777" w:rsidR="00453595" w:rsidRDefault="00453595" w:rsidP="00453595">
      <w:pPr>
        <w:pStyle w:val="StandardWeb"/>
      </w:pPr>
      <w:r>
        <w:t xml:space="preserve">Es haben sich auch zu allen </w:t>
      </w:r>
      <w:proofErr w:type="spellStart"/>
      <w:r>
        <w:t>zeiten</w:t>
      </w:r>
      <w:proofErr w:type="spellEnd"/>
      <w:r>
        <w:t xml:space="preserve"> etliche funden / welche der irrigen lehr des </w:t>
      </w:r>
      <w:proofErr w:type="spellStart"/>
      <w:r>
        <w:t>Bapstthumbs</w:t>
      </w:r>
      <w:proofErr w:type="spellEnd"/>
      <w:r>
        <w:t xml:space="preserve"> widersprochen / und mit </w:t>
      </w:r>
      <w:proofErr w:type="spellStart"/>
      <w:r>
        <w:t>bekantnuß</w:t>
      </w:r>
      <w:proofErr w:type="spellEnd"/>
      <w:r>
        <w:t xml:space="preserve"> der </w:t>
      </w:r>
      <w:proofErr w:type="spellStart"/>
      <w:r>
        <w:t>warheit</w:t>
      </w:r>
      <w:proofErr w:type="spellEnd"/>
      <w:r>
        <w:t xml:space="preserve"> sich </w:t>
      </w:r>
      <w:proofErr w:type="spellStart"/>
      <w:r>
        <w:t>offentlich</w:t>
      </w:r>
      <w:proofErr w:type="spellEnd"/>
      <w:r>
        <w:t xml:space="preserve"> haben hören lassen. </w:t>
      </w:r>
    </w:p>
    <w:p w14:paraId="1D70D671" w14:textId="77777777" w:rsidR="00453595" w:rsidRDefault="00453595" w:rsidP="00453595">
      <w:pPr>
        <w:pStyle w:val="berschrift2"/>
      </w:pPr>
      <w:r>
        <w:t>Vom Andern.</w:t>
      </w:r>
    </w:p>
    <w:p w14:paraId="0CDF68EC" w14:textId="77777777" w:rsidR="00453595" w:rsidRDefault="00453595" w:rsidP="00453595">
      <w:pPr>
        <w:pStyle w:val="StandardWeb"/>
      </w:pPr>
      <w:r>
        <w:t xml:space="preserve">Und also ist es gestanden mit unsern </w:t>
      </w:r>
      <w:proofErr w:type="spellStart"/>
      <w:r>
        <w:t>kirchen</w:t>
      </w:r>
      <w:proofErr w:type="spellEnd"/>
      <w:r>
        <w:t xml:space="preserve"> im </w:t>
      </w:r>
      <w:proofErr w:type="spellStart"/>
      <w:r>
        <w:t>Bapstthumb</w:t>
      </w:r>
      <w:proofErr w:type="spellEnd"/>
      <w:r>
        <w:t xml:space="preserve">. Höret nu was vor </w:t>
      </w:r>
      <w:proofErr w:type="spellStart"/>
      <w:r>
        <w:t>seelige</w:t>
      </w:r>
      <w:proofErr w:type="spellEnd"/>
      <w:r>
        <w:t xml:space="preserve"> </w:t>
      </w:r>
      <w:proofErr w:type="spellStart"/>
      <w:r>
        <w:t>leute</w:t>
      </w:r>
      <w:proofErr w:type="spellEnd"/>
      <w:r>
        <w:t xml:space="preserve"> wir sind / denen das Evangelium ist </w:t>
      </w:r>
      <w:proofErr w:type="spellStart"/>
      <w:r>
        <w:t>kunt</w:t>
      </w:r>
      <w:proofErr w:type="spellEnd"/>
      <w:r>
        <w:t xml:space="preserve"> gethan worden. Es </w:t>
      </w:r>
      <w:proofErr w:type="spellStart"/>
      <w:r>
        <w:t>stund</w:t>
      </w:r>
      <w:proofErr w:type="spellEnd"/>
      <w:r>
        <w:t xml:space="preserve"> </w:t>
      </w:r>
      <w:proofErr w:type="spellStart"/>
      <w:r>
        <w:t>uber</w:t>
      </w:r>
      <w:proofErr w:type="spellEnd"/>
      <w:r>
        <w:t xml:space="preserve"> die </w:t>
      </w:r>
      <w:proofErr w:type="spellStart"/>
      <w:r>
        <w:t>massen</w:t>
      </w:r>
      <w:proofErr w:type="spellEnd"/>
      <w:r>
        <w:t xml:space="preserve"> </w:t>
      </w:r>
      <w:proofErr w:type="spellStart"/>
      <w:r>
        <w:t>wol</w:t>
      </w:r>
      <w:proofErr w:type="spellEnd"/>
      <w:r>
        <w:t xml:space="preserve"> </w:t>
      </w:r>
      <w:proofErr w:type="spellStart"/>
      <w:r>
        <w:t>umb</w:t>
      </w:r>
      <w:proofErr w:type="spellEnd"/>
      <w:r>
        <w:t xml:space="preserve"> die </w:t>
      </w:r>
      <w:proofErr w:type="spellStart"/>
      <w:r>
        <w:t>kirche</w:t>
      </w:r>
      <w:proofErr w:type="spellEnd"/>
      <w:r>
        <w:t xml:space="preserve"> Gottes / da </w:t>
      </w:r>
      <w:proofErr w:type="spellStart"/>
      <w:r>
        <w:t>könig</w:t>
      </w:r>
      <w:proofErr w:type="spellEnd"/>
      <w:r>
        <w:t xml:space="preserve"> Josias ins </w:t>
      </w:r>
      <w:proofErr w:type="spellStart"/>
      <w:r>
        <w:t>regiment</w:t>
      </w:r>
      <w:proofErr w:type="spellEnd"/>
      <w:r>
        <w:t xml:space="preserve"> </w:t>
      </w:r>
      <w:proofErr w:type="spellStart"/>
      <w:r>
        <w:t>getretten</w:t>
      </w:r>
      <w:proofErr w:type="spellEnd"/>
      <w:r>
        <w:t xml:space="preserve"> war. Dann erstlich machte er also bald einen </w:t>
      </w:r>
      <w:proofErr w:type="spellStart"/>
      <w:r>
        <w:t>bund</w:t>
      </w:r>
      <w:proofErr w:type="spellEnd"/>
      <w:r>
        <w:t xml:space="preserve"> mit dem lebendigen Gotte / damit er </w:t>
      </w:r>
      <w:proofErr w:type="spellStart"/>
      <w:r>
        <w:t>bezeugete</w:t>
      </w:r>
      <w:proofErr w:type="spellEnd"/>
      <w:r>
        <w:t xml:space="preserve"> / daß er alle sein </w:t>
      </w:r>
      <w:proofErr w:type="spellStart"/>
      <w:r>
        <w:t>vertrawen</w:t>
      </w:r>
      <w:proofErr w:type="spellEnd"/>
      <w:r>
        <w:t xml:space="preserve"> und glauben </w:t>
      </w:r>
      <w:proofErr w:type="spellStart"/>
      <w:r>
        <w:t>auff</w:t>
      </w:r>
      <w:proofErr w:type="spellEnd"/>
      <w:r>
        <w:t xml:space="preserve"> ihn allein </w:t>
      </w:r>
      <w:proofErr w:type="spellStart"/>
      <w:r>
        <w:t>setzete</w:t>
      </w:r>
      <w:proofErr w:type="spellEnd"/>
      <w:r>
        <w:t xml:space="preserve">. Darnach </w:t>
      </w:r>
      <w:proofErr w:type="spellStart"/>
      <w:r>
        <w:t>reumete</w:t>
      </w:r>
      <w:proofErr w:type="spellEnd"/>
      <w:r>
        <w:t xml:space="preserve"> er </w:t>
      </w:r>
      <w:proofErr w:type="spellStart"/>
      <w:r>
        <w:t>beyseit</w:t>
      </w:r>
      <w:proofErr w:type="spellEnd"/>
      <w:r>
        <w:t xml:space="preserve"> alle </w:t>
      </w:r>
      <w:proofErr w:type="spellStart"/>
      <w:r>
        <w:t>altar</w:t>
      </w:r>
      <w:proofErr w:type="spellEnd"/>
      <w:r>
        <w:t xml:space="preserve"> / welche den </w:t>
      </w:r>
      <w:proofErr w:type="spellStart"/>
      <w:r>
        <w:t>götzen</w:t>
      </w:r>
      <w:proofErr w:type="spellEnd"/>
      <w:r>
        <w:t xml:space="preserve"> </w:t>
      </w:r>
      <w:r>
        <w:lastRenderedPageBreak/>
        <w:t xml:space="preserve">gemacht waren / und </w:t>
      </w:r>
      <w:proofErr w:type="spellStart"/>
      <w:r>
        <w:t>verbrante</w:t>
      </w:r>
      <w:proofErr w:type="spellEnd"/>
      <w:r>
        <w:t xml:space="preserve"> alles </w:t>
      </w:r>
      <w:proofErr w:type="spellStart"/>
      <w:r>
        <w:t>gezeug</w:t>
      </w:r>
      <w:proofErr w:type="spellEnd"/>
      <w:r>
        <w:t xml:space="preserve"> / das dem Baal und dem Hayne und allem </w:t>
      </w:r>
      <w:proofErr w:type="spellStart"/>
      <w:r>
        <w:t>heere</w:t>
      </w:r>
      <w:proofErr w:type="spellEnd"/>
      <w:r>
        <w:t xml:space="preserve"> deß </w:t>
      </w:r>
      <w:proofErr w:type="spellStart"/>
      <w:r>
        <w:t>himmels</w:t>
      </w:r>
      <w:proofErr w:type="spellEnd"/>
      <w:r>
        <w:t xml:space="preserve"> gemacht war. </w:t>
      </w:r>
      <w:proofErr w:type="spellStart"/>
      <w:r>
        <w:t>Darauff</w:t>
      </w:r>
      <w:proofErr w:type="spellEnd"/>
      <w:r>
        <w:t xml:space="preserve"> gebot er dem </w:t>
      </w:r>
      <w:proofErr w:type="spellStart"/>
      <w:r>
        <w:t>volck</w:t>
      </w:r>
      <w:proofErr w:type="spellEnd"/>
      <w:r>
        <w:t xml:space="preserve"> / dem </w:t>
      </w:r>
      <w:proofErr w:type="spellStart"/>
      <w:r>
        <w:t>HErren</w:t>
      </w:r>
      <w:proofErr w:type="spellEnd"/>
      <w:r>
        <w:t xml:space="preserve"> Gott das Passah zu halten / allerdings wie es geschrieben stünde im buch deß </w:t>
      </w:r>
      <w:proofErr w:type="spellStart"/>
      <w:r>
        <w:t>bundes</w:t>
      </w:r>
      <w:proofErr w:type="spellEnd"/>
      <w:r>
        <w:t xml:space="preserve">. </w:t>
      </w:r>
    </w:p>
    <w:p w14:paraId="71C8DE3A" w14:textId="77777777" w:rsidR="00453595" w:rsidRDefault="00453595" w:rsidP="00453595">
      <w:pPr>
        <w:pStyle w:val="StandardWeb"/>
      </w:pPr>
      <w:r>
        <w:t xml:space="preserve">Mit was vor einem </w:t>
      </w:r>
      <w:proofErr w:type="spellStart"/>
      <w:r>
        <w:t>frolocken</w:t>
      </w:r>
      <w:proofErr w:type="spellEnd"/>
      <w:r>
        <w:t xml:space="preserve"> </w:t>
      </w:r>
      <w:proofErr w:type="spellStart"/>
      <w:r>
        <w:t>diß</w:t>
      </w:r>
      <w:proofErr w:type="spellEnd"/>
      <w:r>
        <w:t xml:space="preserve"> alles geschehen sey der </w:t>
      </w:r>
      <w:proofErr w:type="spellStart"/>
      <w:r>
        <w:t>jenigen</w:t>
      </w:r>
      <w:proofErr w:type="spellEnd"/>
      <w:r>
        <w:t xml:space="preserve"> / welche sich unter der </w:t>
      </w:r>
      <w:proofErr w:type="spellStart"/>
      <w:r>
        <w:t>regierung</w:t>
      </w:r>
      <w:proofErr w:type="spellEnd"/>
      <w:r>
        <w:t xml:space="preserve"> </w:t>
      </w:r>
      <w:proofErr w:type="spellStart"/>
      <w:r>
        <w:t>Manassis</w:t>
      </w:r>
      <w:proofErr w:type="spellEnd"/>
      <w:r>
        <w:t xml:space="preserve"> </w:t>
      </w:r>
      <w:proofErr w:type="spellStart"/>
      <w:r>
        <w:t>unnd</w:t>
      </w:r>
      <w:proofErr w:type="spellEnd"/>
      <w:r>
        <w:t xml:space="preserve"> Amons hatten verbergen und verstecken müssen / ist leichtlich zu erachten. Nu eben also </w:t>
      </w:r>
      <w:proofErr w:type="spellStart"/>
      <w:r>
        <w:t>wol</w:t>
      </w:r>
      <w:proofErr w:type="spellEnd"/>
      <w:r>
        <w:t xml:space="preserve"> stehet es </w:t>
      </w:r>
      <w:proofErr w:type="spellStart"/>
      <w:r>
        <w:t>umb</w:t>
      </w:r>
      <w:proofErr w:type="spellEnd"/>
      <w:r>
        <w:t xml:space="preserve"> die Evangelische </w:t>
      </w:r>
      <w:proofErr w:type="spellStart"/>
      <w:r>
        <w:t>kirchen</w:t>
      </w:r>
      <w:proofErr w:type="spellEnd"/>
      <w:r>
        <w:t xml:space="preserve"> / welche das buch altes und </w:t>
      </w:r>
      <w:proofErr w:type="spellStart"/>
      <w:r>
        <w:t>newen</w:t>
      </w:r>
      <w:proofErr w:type="spellEnd"/>
      <w:r>
        <w:t xml:space="preserve"> Testaments </w:t>
      </w:r>
      <w:proofErr w:type="spellStart"/>
      <w:r>
        <w:t>wiederfunden</w:t>
      </w:r>
      <w:proofErr w:type="spellEnd"/>
      <w:r>
        <w:t xml:space="preserve"> haben. Dann aus diesem buch sind wir berichtet worden / was der </w:t>
      </w:r>
      <w:proofErr w:type="spellStart"/>
      <w:r>
        <w:t>bund</w:t>
      </w:r>
      <w:proofErr w:type="spellEnd"/>
      <w:r>
        <w:t xml:space="preserve"> Gottes </w:t>
      </w:r>
      <w:proofErr w:type="spellStart"/>
      <w:r>
        <w:t>seye</w:t>
      </w:r>
      <w:proofErr w:type="spellEnd"/>
      <w:r>
        <w:t xml:space="preserve"> mit uns </w:t>
      </w:r>
      <w:proofErr w:type="spellStart"/>
      <w:r>
        <w:t>menschen</w:t>
      </w:r>
      <w:proofErr w:type="spellEnd"/>
      <w:r>
        <w:t xml:space="preserve"> </w:t>
      </w:r>
      <w:proofErr w:type="spellStart"/>
      <w:r>
        <w:t>auffgerichtet</w:t>
      </w:r>
      <w:proofErr w:type="spellEnd"/>
      <w:r>
        <w:t xml:space="preserve"> / was Gott uns in solchem </w:t>
      </w:r>
      <w:proofErr w:type="spellStart"/>
      <w:r>
        <w:t>bund</w:t>
      </w:r>
      <w:proofErr w:type="spellEnd"/>
      <w:r>
        <w:t xml:space="preserve"> </w:t>
      </w:r>
      <w:proofErr w:type="spellStart"/>
      <w:r>
        <w:t>verheisse</w:t>
      </w:r>
      <w:proofErr w:type="spellEnd"/>
      <w:r>
        <w:t xml:space="preserve"> / </w:t>
      </w:r>
      <w:proofErr w:type="spellStart"/>
      <w:r>
        <w:t>nemlich</w:t>
      </w:r>
      <w:proofErr w:type="spellEnd"/>
      <w:r>
        <w:t xml:space="preserve"> / </w:t>
      </w:r>
      <w:proofErr w:type="spellStart"/>
      <w:r>
        <w:t>vergebugn</w:t>
      </w:r>
      <w:proofErr w:type="spellEnd"/>
      <w:r>
        <w:t xml:space="preserve"> der </w:t>
      </w:r>
      <w:proofErr w:type="spellStart"/>
      <w:r>
        <w:t>sünden</w:t>
      </w:r>
      <w:proofErr w:type="spellEnd"/>
      <w:r>
        <w:t xml:space="preserve"> / heiligen Geist / und ewiges leben: wozu wir uns in solchem </w:t>
      </w:r>
      <w:proofErr w:type="spellStart"/>
      <w:r>
        <w:t>bund</w:t>
      </w:r>
      <w:proofErr w:type="spellEnd"/>
      <w:r>
        <w:t xml:space="preserve"> gegen Gott verpflichten / </w:t>
      </w:r>
      <w:proofErr w:type="spellStart"/>
      <w:r>
        <w:t>nemlich</w:t>
      </w:r>
      <w:proofErr w:type="spellEnd"/>
      <w:r>
        <w:t xml:space="preserve"> / daß wir wollen </w:t>
      </w:r>
      <w:proofErr w:type="spellStart"/>
      <w:r>
        <w:t>auffrichtig</w:t>
      </w:r>
      <w:proofErr w:type="spellEnd"/>
      <w:r>
        <w:t xml:space="preserve"> vor ihm wandeln und </w:t>
      </w:r>
      <w:proofErr w:type="spellStart"/>
      <w:r>
        <w:t>from</w:t>
      </w:r>
      <w:proofErr w:type="spellEnd"/>
      <w:r>
        <w:t xml:space="preserve"> seyn. Welche lehre so klar / so deutlich / so verständlich dem gemeinen </w:t>
      </w:r>
      <w:proofErr w:type="spellStart"/>
      <w:r>
        <w:t>volck</w:t>
      </w:r>
      <w:proofErr w:type="spellEnd"/>
      <w:r>
        <w:t xml:space="preserve"> in </w:t>
      </w:r>
      <w:proofErr w:type="spellStart"/>
      <w:r>
        <w:t>schrifften</w:t>
      </w:r>
      <w:proofErr w:type="spellEnd"/>
      <w:r>
        <w:t xml:space="preserve"> und predigten wird </w:t>
      </w:r>
      <w:proofErr w:type="spellStart"/>
      <w:r>
        <w:t>vorgeleget</w:t>
      </w:r>
      <w:proofErr w:type="spellEnd"/>
      <w:r>
        <w:t xml:space="preserve"> / daß der verständige </w:t>
      </w:r>
      <w:proofErr w:type="spellStart"/>
      <w:r>
        <w:t>mann</w:t>
      </w:r>
      <w:proofErr w:type="spellEnd"/>
      <w:r>
        <w:t xml:space="preserve"> </w:t>
      </w:r>
      <w:proofErr w:type="spellStart"/>
      <w:r>
        <w:t>herr</w:t>
      </w:r>
      <w:proofErr w:type="spellEnd"/>
      <w:r>
        <w:t xml:space="preserve"> Lazarus von Schwendi von unsern </w:t>
      </w:r>
      <w:proofErr w:type="spellStart"/>
      <w:r>
        <w:t>kirchen</w:t>
      </w:r>
      <w:proofErr w:type="spellEnd"/>
      <w:r>
        <w:t xml:space="preserve"> gesagt </w:t>
      </w:r>
      <w:proofErr w:type="spellStart"/>
      <w:r>
        <w:t>hatt</w:t>
      </w:r>
      <w:proofErr w:type="spellEnd"/>
      <w:r>
        <w:t xml:space="preserve">: er hielte dafür / si würden </w:t>
      </w:r>
      <w:proofErr w:type="spellStart"/>
      <w:r>
        <w:t>wol</w:t>
      </w:r>
      <w:proofErr w:type="spellEnd"/>
      <w:r>
        <w:t xml:space="preserve"> bleiben / weil die lehr vom </w:t>
      </w:r>
      <w:proofErr w:type="spellStart"/>
      <w:r>
        <w:t>bunde</w:t>
      </w:r>
      <w:proofErr w:type="spellEnd"/>
      <w:r>
        <w:t xml:space="preserve"> Gottes so </w:t>
      </w:r>
      <w:proofErr w:type="spellStart"/>
      <w:r>
        <w:t>fleissig</w:t>
      </w:r>
      <w:proofErr w:type="spellEnd"/>
      <w:r>
        <w:t xml:space="preserve"> darinnen getrieben würde. </w:t>
      </w:r>
    </w:p>
    <w:p w14:paraId="420255A0" w14:textId="77777777" w:rsidR="00453595" w:rsidRDefault="00453595" w:rsidP="00453595">
      <w:pPr>
        <w:pStyle w:val="StandardWeb"/>
      </w:pPr>
      <w:r>
        <w:t xml:space="preserve">Aus diesem buch haben wir gelernet / wie das </w:t>
      </w:r>
      <w:proofErr w:type="spellStart"/>
      <w:r>
        <w:t>gesetz</w:t>
      </w:r>
      <w:proofErr w:type="spellEnd"/>
      <w:r>
        <w:t xml:space="preserve"> vom Evangelio / die zehen </w:t>
      </w:r>
      <w:proofErr w:type="spellStart"/>
      <w:r>
        <w:t>gebott</w:t>
      </w:r>
      <w:proofErr w:type="spellEnd"/>
      <w:r>
        <w:t xml:space="preserve"> von den </w:t>
      </w:r>
      <w:proofErr w:type="spellStart"/>
      <w:r>
        <w:t>glaubens</w:t>
      </w:r>
      <w:proofErr w:type="spellEnd"/>
      <w:r>
        <w:t xml:space="preserve"> </w:t>
      </w:r>
      <w:proofErr w:type="spellStart"/>
      <w:r>
        <w:t>artickeln</w:t>
      </w:r>
      <w:proofErr w:type="spellEnd"/>
      <w:r>
        <w:t xml:space="preserve"> zu unterscheiden seyn: von welchem unterscheid man im </w:t>
      </w:r>
      <w:proofErr w:type="spellStart"/>
      <w:r>
        <w:t>Bapssthumb</w:t>
      </w:r>
      <w:proofErr w:type="spellEnd"/>
      <w:r>
        <w:t xml:space="preserve"> wenig oder gar nichts </w:t>
      </w:r>
      <w:proofErr w:type="spellStart"/>
      <w:r>
        <w:t>gewust</w:t>
      </w:r>
      <w:proofErr w:type="spellEnd"/>
      <w:r>
        <w:t xml:space="preserve"> hat / do doch aller unser </w:t>
      </w:r>
      <w:proofErr w:type="spellStart"/>
      <w:r>
        <w:t>seelen</w:t>
      </w:r>
      <w:proofErr w:type="spellEnd"/>
      <w:r>
        <w:t xml:space="preserve"> </w:t>
      </w:r>
      <w:proofErr w:type="spellStart"/>
      <w:r>
        <w:t>trost</w:t>
      </w:r>
      <w:proofErr w:type="spellEnd"/>
      <w:r>
        <w:t xml:space="preserve"> hieran gelegen. Dann es </w:t>
      </w:r>
      <w:proofErr w:type="spellStart"/>
      <w:r>
        <w:t>kompt</w:t>
      </w:r>
      <w:proofErr w:type="spellEnd"/>
      <w:r>
        <w:t xml:space="preserve"> dazu / daß uns Gott vor seinen </w:t>
      </w:r>
      <w:proofErr w:type="spellStart"/>
      <w:r>
        <w:t>richterstul</w:t>
      </w:r>
      <w:proofErr w:type="spellEnd"/>
      <w:r>
        <w:t xml:space="preserve"> fordert / einen bey gesundem leibe / den andern </w:t>
      </w:r>
      <w:proofErr w:type="spellStart"/>
      <w:r>
        <w:t>auff</w:t>
      </w:r>
      <w:proofErr w:type="spellEnd"/>
      <w:r>
        <w:t xml:space="preserve"> seinem </w:t>
      </w:r>
      <w:proofErr w:type="spellStart"/>
      <w:r>
        <w:t>sichbette</w:t>
      </w:r>
      <w:proofErr w:type="spellEnd"/>
      <w:r>
        <w:t xml:space="preserve">. Den </w:t>
      </w:r>
      <w:proofErr w:type="spellStart"/>
      <w:r>
        <w:t>richterstul</w:t>
      </w:r>
      <w:proofErr w:type="spellEnd"/>
      <w:r>
        <w:t xml:space="preserve"> setzt er in unser gewissen </w:t>
      </w:r>
      <w:proofErr w:type="spellStart"/>
      <w:r>
        <w:t>hienein</w:t>
      </w:r>
      <w:proofErr w:type="spellEnd"/>
      <w:r>
        <w:t xml:space="preserve">. Moses ist </w:t>
      </w:r>
      <w:proofErr w:type="spellStart"/>
      <w:r>
        <w:t>Underrichtet</w:t>
      </w:r>
      <w:proofErr w:type="spellEnd"/>
      <w:r>
        <w:t xml:space="preserve">. Für den tritt </w:t>
      </w:r>
      <w:proofErr w:type="spellStart"/>
      <w:r>
        <w:t>Sathan</w:t>
      </w:r>
      <w:proofErr w:type="spellEnd"/>
      <w:r>
        <w:t xml:space="preserve"> / und verklaget uns: hie gesündiget / dort gesündiget / hie nicht Gott / dort den </w:t>
      </w:r>
      <w:proofErr w:type="spellStart"/>
      <w:r>
        <w:t>nechsten</w:t>
      </w:r>
      <w:proofErr w:type="spellEnd"/>
      <w:r>
        <w:t xml:space="preserve"> nicht geliebet. Unser gewissen schlägt zu / und sagt ja dazu. Denn es hat zu thun mit dem allwissenden Gottes. Moses </w:t>
      </w:r>
      <w:proofErr w:type="spellStart"/>
      <w:r>
        <w:t>kan</w:t>
      </w:r>
      <w:proofErr w:type="spellEnd"/>
      <w:r>
        <w:t xml:space="preserve"> nicht </w:t>
      </w:r>
      <w:proofErr w:type="spellStart"/>
      <w:r>
        <w:t>fürüber</w:t>
      </w:r>
      <w:proofErr w:type="spellEnd"/>
      <w:r>
        <w:t xml:space="preserve"> / er bricht den stab </w:t>
      </w:r>
      <w:proofErr w:type="spellStart"/>
      <w:r>
        <w:t>uber</w:t>
      </w:r>
      <w:proofErr w:type="spellEnd"/>
      <w:r>
        <w:t xml:space="preserve"> den beklagten / und verdammet ihn. Wenn nu der arme </w:t>
      </w:r>
      <w:proofErr w:type="spellStart"/>
      <w:r>
        <w:t>sünder</w:t>
      </w:r>
      <w:proofErr w:type="spellEnd"/>
      <w:r>
        <w:t xml:space="preserve"> sich uff nichts anders / als uff seine </w:t>
      </w:r>
      <w:proofErr w:type="spellStart"/>
      <w:r>
        <w:t>gethane</w:t>
      </w:r>
      <w:proofErr w:type="spellEnd"/>
      <w:r>
        <w:t xml:space="preserve"> </w:t>
      </w:r>
      <w:proofErr w:type="spellStart"/>
      <w:r>
        <w:t>walfahrten</w:t>
      </w:r>
      <w:proofErr w:type="spellEnd"/>
      <w:r>
        <w:t xml:space="preserve"> / </w:t>
      </w:r>
      <w:proofErr w:type="spellStart"/>
      <w:r>
        <w:t>auff</w:t>
      </w:r>
      <w:proofErr w:type="spellEnd"/>
      <w:r>
        <w:t xml:space="preserve"> die </w:t>
      </w:r>
      <w:proofErr w:type="spellStart"/>
      <w:r>
        <w:t>ablaßbriefe</w:t>
      </w:r>
      <w:proofErr w:type="spellEnd"/>
      <w:r>
        <w:t xml:space="preserve"> / </w:t>
      </w:r>
      <w:proofErr w:type="spellStart"/>
      <w:r>
        <w:t>auff</w:t>
      </w:r>
      <w:proofErr w:type="spellEnd"/>
      <w:r>
        <w:t xml:space="preserve"> die </w:t>
      </w:r>
      <w:proofErr w:type="spellStart"/>
      <w:r>
        <w:t>Meßopffer</w:t>
      </w:r>
      <w:proofErr w:type="spellEnd"/>
      <w:r>
        <w:t xml:space="preserve"> / oder </w:t>
      </w:r>
      <w:proofErr w:type="spellStart"/>
      <w:r>
        <w:t>auff</w:t>
      </w:r>
      <w:proofErr w:type="spellEnd"/>
      <w:r>
        <w:t xml:space="preserve"> andere </w:t>
      </w:r>
      <w:proofErr w:type="spellStart"/>
      <w:r>
        <w:t>wercke</w:t>
      </w:r>
      <w:proofErr w:type="spellEnd"/>
      <w:r>
        <w:t xml:space="preserve"> die er gethan / </w:t>
      </w:r>
      <w:proofErr w:type="spellStart"/>
      <w:r>
        <w:t>beruffen</w:t>
      </w:r>
      <w:proofErr w:type="spellEnd"/>
      <w:r>
        <w:t xml:space="preserve"> </w:t>
      </w:r>
      <w:proofErr w:type="spellStart"/>
      <w:r>
        <w:t>künte</w:t>
      </w:r>
      <w:proofErr w:type="spellEnd"/>
      <w:r>
        <w:t xml:space="preserve"> / so würde ihm eben so angst werden / wie dem vermeinten heiligen </w:t>
      </w:r>
      <w:proofErr w:type="spellStart"/>
      <w:r>
        <w:t>mann</w:t>
      </w:r>
      <w:proofErr w:type="spellEnd"/>
      <w:r>
        <w:t xml:space="preserve"> zu </w:t>
      </w:r>
      <w:proofErr w:type="spellStart"/>
      <w:r>
        <w:t>Pariß</w:t>
      </w:r>
      <w:proofErr w:type="spellEnd"/>
      <w:r>
        <w:t xml:space="preserve"> / er würde heulen und </w:t>
      </w:r>
      <w:proofErr w:type="spellStart"/>
      <w:r>
        <w:t>schreyen</w:t>
      </w:r>
      <w:proofErr w:type="spellEnd"/>
      <w:r>
        <w:t xml:space="preserve"> / und nicht wissen / wo er für dem wider ihn </w:t>
      </w:r>
      <w:proofErr w:type="spellStart"/>
      <w:r>
        <w:t>angebrenten</w:t>
      </w:r>
      <w:proofErr w:type="spellEnd"/>
      <w:r>
        <w:t xml:space="preserve"> </w:t>
      </w:r>
      <w:proofErr w:type="spellStart"/>
      <w:r>
        <w:t>zorn</w:t>
      </w:r>
      <w:proofErr w:type="spellEnd"/>
      <w:r>
        <w:t xml:space="preserve"> Gottes bleiben sollte. Aber Gott lob und </w:t>
      </w:r>
      <w:proofErr w:type="spellStart"/>
      <w:r>
        <w:t>danck</w:t>
      </w:r>
      <w:proofErr w:type="spellEnd"/>
      <w:r>
        <w:t xml:space="preserve"> / wir </w:t>
      </w:r>
      <w:proofErr w:type="spellStart"/>
      <w:r>
        <w:t>habens</w:t>
      </w:r>
      <w:proofErr w:type="spellEnd"/>
      <w:r>
        <w:t xml:space="preserve"> </w:t>
      </w:r>
      <w:proofErr w:type="spellStart"/>
      <w:r>
        <w:t>auß</w:t>
      </w:r>
      <w:proofErr w:type="spellEnd"/>
      <w:r>
        <w:t xml:space="preserve"> seinem uns </w:t>
      </w:r>
      <w:proofErr w:type="spellStart"/>
      <w:r>
        <w:t>geoffenbahrten</w:t>
      </w:r>
      <w:proofErr w:type="spellEnd"/>
      <w:r>
        <w:t xml:space="preserve"> </w:t>
      </w:r>
      <w:proofErr w:type="spellStart"/>
      <w:r>
        <w:t>wort</w:t>
      </w:r>
      <w:proofErr w:type="spellEnd"/>
      <w:r>
        <w:t xml:space="preserve"> gelernet / womit wir in solcher </w:t>
      </w:r>
      <w:proofErr w:type="spellStart"/>
      <w:r>
        <w:t>noht</w:t>
      </w:r>
      <w:proofErr w:type="spellEnd"/>
      <w:r>
        <w:t xml:space="preserve"> und angst dem </w:t>
      </w:r>
      <w:proofErr w:type="spellStart"/>
      <w:r>
        <w:t>Sathan</w:t>
      </w:r>
      <w:proofErr w:type="spellEnd"/>
      <w:r>
        <w:t xml:space="preserve"> / </w:t>
      </w:r>
      <w:proofErr w:type="spellStart"/>
      <w:r>
        <w:t>Mosi</w:t>
      </w:r>
      <w:proofErr w:type="spellEnd"/>
      <w:r>
        <w:t xml:space="preserve"> und unserm eigenen gewissen begegnen sollen / </w:t>
      </w:r>
      <w:proofErr w:type="spellStart"/>
      <w:r>
        <w:t>nemlich</w:t>
      </w:r>
      <w:proofErr w:type="spellEnd"/>
      <w:r>
        <w:t xml:space="preserve"> mit dieser schönen frage: Was </w:t>
      </w:r>
      <w:proofErr w:type="spellStart"/>
      <w:r>
        <w:t>bedünckt</w:t>
      </w:r>
      <w:proofErr w:type="spellEnd"/>
      <w:r>
        <w:t xml:space="preserve"> dich Satan / was </w:t>
      </w:r>
      <w:proofErr w:type="spellStart"/>
      <w:r>
        <w:t>bedünckt</w:t>
      </w:r>
      <w:proofErr w:type="spellEnd"/>
      <w:r>
        <w:t xml:space="preserve"> dich Moses / was </w:t>
      </w:r>
      <w:proofErr w:type="spellStart"/>
      <w:r>
        <w:t>bedünckt</w:t>
      </w:r>
      <w:proofErr w:type="spellEnd"/>
      <w:r>
        <w:t xml:space="preserve"> dich / o du verzagtes gewissen / von Christo? Ist er </w:t>
      </w:r>
      <w:proofErr w:type="spellStart"/>
      <w:r>
        <w:t>nit</w:t>
      </w:r>
      <w:proofErr w:type="spellEnd"/>
      <w:r>
        <w:t xml:space="preserve"> mein </w:t>
      </w:r>
      <w:proofErr w:type="spellStart"/>
      <w:r>
        <w:t>heyland</w:t>
      </w:r>
      <w:proofErr w:type="spellEnd"/>
      <w:r>
        <w:t xml:space="preserve">? ist er </w:t>
      </w:r>
      <w:proofErr w:type="spellStart"/>
      <w:r>
        <w:t>nit</w:t>
      </w:r>
      <w:proofErr w:type="spellEnd"/>
      <w:r>
        <w:t xml:space="preserve"> </w:t>
      </w:r>
      <w:proofErr w:type="spellStart"/>
      <w:r>
        <w:t>darumb</w:t>
      </w:r>
      <w:proofErr w:type="spellEnd"/>
      <w:r>
        <w:t xml:space="preserve"> in die </w:t>
      </w:r>
      <w:proofErr w:type="spellStart"/>
      <w:r>
        <w:t>welt</w:t>
      </w:r>
      <w:proofErr w:type="spellEnd"/>
      <w:r>
        <w:t xml:space="preserve"> </w:t>
      </w:r>
      <w:proofErr w:type="spellStart"/>
      <w:r>
        <w:t>kommenh</w:t>
      </w:r>
      <w:proofErr w:type="spellEnd"/>
      <w:r>
        <w:t xml:space="preserve"> / daß er das tröste was Moses erschrecken thut / daß er das selig mache was Moses verdammet hat? An den halte ich mich / deß tröste ich mich / deß </w:t>
      </w:r>
      <w:proofErr w:type="spellStart"/>
      <w:r>
        <w:t>frewe</w:t>
      </w:r>
      <w:proofErr w:type="spellEnd"/>
      <w:r>
        <w:t xml:space="preserve"> ich mich. Weg </w:t>
      </w:r>
      <w:proofErr w:type="spellStart"/>
      <w:r>
        <w:t>Sathan</w:t>
      </w:r>
      <w:proofErr w:type="spellEnd"/>
      <w:r>
        <w:t xml:space="preserve"> mit deiner anklage / weg Moses mit deinem fluche: Christus Jesus hat mich von aller </w:t>
      </w:r>
      <w:proofErr w:type="spellStart"/>
      <w:r>
        <w:t>teuffel</w:t>
      </w:r>
      <w:proofErr w:type="spellEnd"/>
      <w:r>
        <w:t xml:space="preserve"> anklage / </w:t>
      </w:r>
      <w:proofErr w:type="spellStart"/>
      <w:r>
        <w:t>unnd</w:t>
      </w:r>
      <w:proofErr w:type="spellEnd"/>
      <w:r>
        <w:t xml:space="preserve"> von allen </w:t>
      </w:r>
      <w:proofErr w:type="spellStart"/>
      <w:r>
        <w:t>flüchen</w:t>
      </w:r>
      <w:proofErr w:type="spellEnd"/>
      <w:r>
        <w:t xml:space="preserve"> Mosis durch sein leiden und sterben erlöset. Das das ist die schöne </w:t>
      </w:r>
      <w:proofErr w:type="spellStart"/>
      <w:r>
        <w:t>kunst</w:t>
      </w:r>
      <w:proofErr w:type="spellEnd"/>
      <w:r>
        <w:t xml:space="preserve"> der Evangelischen / von welcher man im </w:t>
      </w:r>
      <w:proofErr w:type="spellStart"/>
      <w:r>
        <w:t>Bapstumb</w:t>
      </w:r>
      <w:proofErr w:type="spellEnd"/>
      <w:r>
        <w:t xml:space="preserve"> wenig oder gar nichts gewußt hat / </w:t>
      </w:r>
      <w:proofErr w:type="spellStart"/>
      <w:r>
        <w:t>unnd</w:t>
      </w:r>
      <w:proofErr w:type="spellEnd"/>
      <w:r>
        <w:t xml:space="preserve"> noch nichts weis / daß sie vor dem </w:t>
      </w:r>
      <w:proofErr w:type="spellStart"/>
      <w:r>
        <w:t>richterstul</w:t>
      </w:r>
      <w:proofErr w:type="spellEnd"/>
      <w:r>
        <w:t xml:space="preserve"> Gottes so fein wissen zu </w:t>
      </w:r>
      <w:proofErr w:type="spellStart"/>
      <w:r>
        <w:t>appelliren</w:t>
      </w:r>
      <w:proofErr w:type="spellEnd"/>
      <w:r>
        <w:t xml:space="preserve"> / von Mose zu Christo / vom berge Sina zum berge Sion / von den zehen </w:t>
      </w:r>
      <w:proofErr w:type="spellStart"/>
      <w:r>
        <w:t>gebotten</w:t>
      </w:r>
      <w:proofErr w:type="spellEnd"/>
      <w:r>
        <w:t xml:space="preserve"> </w:t>
      </w:r>
      <w:proofErr w:type="spellStart"/>
      <w:r>
        <w:t>zun</w:t>
      </w:r>
      <w:proofErr w:type="spellEnd"/>
      <w:r>
        <w:t xml:space="preserve"> </w:t>
      </w:r>
      <w:proofErr w:type="spellStart"/>
      <w:r>
        <w:t>glaubensartickeln</w:t>
      </w:r>
      <w:proofErr w:type="spellEnd"/>
      <w:r>
        <w:t xml:space="preserve">: in welcher </w:t>
      </w:r>
      <w:proofErr w:type="spellStart"/>
      <w:r>
        <w:t>appellation</w:t>
      </w:r>
      <w:proofErr w:type="spellEnd"/>
      <w:r>
        <w:t xml:space="preserve"> der höchste </w:t>
      </w:r>
      <w:proofErr w:type="spellStart"/>
      <w:r>
        <w:t>trost</w:t>
      </w:r>
      <w:proofErr w:type="spellEnd"/>
      <w:r>
        <w:t xml:space="preserve"> unserer </w:t>
      </w:r>
      <w:proofErr w:type="spellStart"/>
      <w:r>
        <w:t>hertzen</w:t>
      </w:r>
      <w:proofErr w:type="spellEnd"/>
      <w:r>
        <w:t xml:space="preserve"> und gewissen bestehet. </w:t>
      </w:r>
    </w:p>
    <w:p w14:paraId="6E9BAD05" w14:textId="77777777" w:rsidR="00453595" w:rsidRDefault="00453595" w:rsidP="00453595">
      <w:pPr>
        <w:pStyle w:val="StandardWeb"/>
      </w:pPr>
      <w:r>
        <w:t xml:space="preserve">Ferners wie </w:t>
      </w:r>
      <w:proofErr w:type="gramStart"/>
      <w:r>
        <w:t>zur zeit</w:t>
      </w:r>
      <w:proofErr w:type="gramEnd"/>
      <w:r>
        <w:t xml:space="preserve"> </w:t>
      </w:r>
      <w:proofErr w:type="spellStart"/>
      <w:r>
        <w:t>Josiae</w:t>
      </w:r>
      <w:proofErr w:type="spellEnd"/>
      <w:r>
        <w:t xml:space="preserve"> alles </w:t>
      </w:r>
      <w:proofErr w:type="spellStart"/>
      <w:r>
        <w:t>götzenwerck</w:t>
      </w:r>
      <w:proofErr w:type="spellEnd"/>
      <w:r>
        <w:t xml:space="preserve"> gefallen / also ists auch zu unserer </w:t>
      </w:r>
      <w:proofErr w:type="spellStart"/>
      <w:r>
        <w:t>vätter</w:t>
      </w:r>
      <w:proofErr w:type="spellEnd"/>
      <w:r>
        <w:t xml:space="preserve"> zeit geschehen in den Evangelischen </w:t>
      </w:r>
      <w:proofErr w:type="spellStart"/>
      <w:r>
        <w:t>kirchen</w:t>
      </w:r>
      <w:proofErr w:type="spellEnd"/>
      <w:r>
        <w:t xml:space="preserve">. Doctor Luther / </w:t>
      </w:r>
      <w:proofErr w:type="spellStart"/>
      <w:r>
        <w:t>Zwinglius</w:t>
      </w:r>
      <w:proofErr w:type="spellEnd"/>
      <w:r>
        <w:t xml:space="preserve"> und </w:t>
      </w:r>
      <w:proofErr w:type="spellStart"/>
      <w:r>
        <w:t>Oecolampadius</w:t>
      </w:r>
      <w:proofErr w:type="spellEnd"/>
      <w:r>
        <w:t xml:space="preserve"> hatten kaum angefangen zu lehren / do </w:t>
      </w:r>
      <w:proofErr w:type="spellStart"/>
      <w:r>
        <w:t>gieng</w:t>
      </w:r>
      <w:proofErr w:type="spellEnd"/>
      <w:r>
        <w:t xml:space="preserve"> in Ober-Deutschland ein </w:t>
      </w:r>
      <w:proofErr w:type="spellStart"/>
      <w:r>
        <w:t>büchlein</w:t>
      </w:r>
      <w:proofErr w:type="spellEnd"/>
      <w:r>
        <w:t xml:space="preserve"> </w:t>
      </w:r>
      <w:proofErr w:type="spellStart"/>
      <w:r>
        <w:t>auß</w:t>
      </w:r>
      <w:proofErr w:type="spellEnd"/>
      <w:r>
        <w:t xml:space="preserve"> unter dem </w:t>
      </w:r>
      <w:proofErr w:type="spellStart"/>
      <w:r>
        <w:t>titul</w:t>
      </w:r>
      <w:proofErr w:type="spellEnd"/>
      <w:r>
        <w:t xml:space="preserve"> / Urtheil Gottes wider die </w:t>
      </w:r>
      <w:proofErr w:type="spellStart"/>
      <w:r>
        <w:t>götzen</w:t>
      </w:r>
      <w:proofErr w:type="spellEnd"/>
      <w:r>
        <w:t xml:space="preserve">. Die summa war: Gottes ernstlicher </w:t>
      </w:r>
      <w:proofErr w:type="spellStart"/>
      <w:r>
        <w:t>wille</w:t>
      </w:r>
      <w:proofErr w:type="spellEnd"/>
      <w:r>
        <w:t xml:space="preserve"> und </w:t>
      </w:r>
      <w:proofErr w:type="spellStart"/>
      <w:r>
        <w:t>befehl</w:t>
      </w:r>
      <w:proofErr w:type="spellEnd"/>
      <w:r>
        <w:t xml:space="preserve"> </w:t>
      </w:r>
      <w:proofErr w:type="spellStart"/>
      <w:r>
        <w:t>were</w:t>
      </w:r>
      <w:proofErr w:type="spellEnd"/>
      <w:r>
        <w:t xml:space="preserve"> / </w:t>
      </w:r>
      <w:proofErr w:type="spellStart"/>
      <w:r>
        <w:t>vermög</w:t>
      </w:r>
      <w:proofErr w:type="spellEnd"/>
      <w:r>
        <w:t xml:space="preserve"> der im </w:t>
      </w:r>
      <w:proofErr w:type="spellStart"/>
      <w:r>
        <w:t>büchlein</w:t>
      </w:r>
      <w:proofErr w:type="spellEnd"/>
      <w:r>
        <w:t xml:space="preserve"> angezogenen klaren </w:t>
      </w:r>
      <w:proofErr w:type="spellStart"/>
      <w:r>
        <w:t>sprüche</w:t>
      </w:r>
      <w:proofErr w:type="spellEnd"/>
      <w:r>
        <w:t xml:space="preserve"> / </w:t>
      </w:r>
      <w:proofErr w:type="spellStart"/>
      <w:r>
        <w:t>götzen</w:t>
      </w:r>
      <w:proofErr w:type="spellEnd"/>
      <w:r>
        <w:t xml:space="preserve"> soll man nicht machen / gemachte </w:t>
      </w:r>
      <w:proofErr w:type="spellStart"/>
      <w:r>
        <w:t>götzen</w:t>
      </w:r>
      <w:proofErr w:type="spellEnd"/>
      <w:r>
        <w:t xml:space="preserve"> soll man verbrennen. </w:t>
      </w:r>
      <w:proofErr w:type="spellStart"/>
      <w:r>
        <w:t>Hierauff</w:t>
      </w:r>
      <w:proofErr w:type="spellEnd"/>
      <w:r>
        <w:t xml:space="preserve"> sind viel </w:t>
      </w:r>
      <w:proofErr w:type="spellStart"/>
      <w:r>
        <w:t>kirchen</w:t>
      </w:r>
      <w:proofErr w:type="spellEnd"/>
      <w:r>
        <w:t xml:space="preserve"> zugefahren / und haben nach solchem </w:t>
      </w:r>
      <w:proofErr w:type="spellStart"/>
      <w:r>
        <w:t>befehlich</w:t>
      </w:r>
      <w:proofErr w:type="spellEnd"/>
      <w:r>
        <w:t xml:space="preserve"> Gottes ihre </w:t>
      </w:r>
      <w:proofErr w:type="spellStart"/>
      <w:r>
        <w:t>tempel</w:t>
      </w:r>
      <w:proofErr w:type="spellEnd"/>
      <w:r>
        <w:t xml:space="preserve"> </w:t>
      </w:r>
      <w:proofErr w:type="spellStart"/>
      <w:r>
        <w:t>gereiniget</w:t>
      </w:r>
      <w:proofErr w:type="spellEnd"/>
      <w:r>
        <w:t xml:space="preserve"> und gesäubert von allem </w:t>
      </w:r>
      <w:proofErr w:type="spellStart"/>
      <w:r>
        <w:t>götzenwerck</w:t>
      </w:r>
      <w:proofErr w:type="spellEnd"/>
      <w:r>
        <w:t xml:space="preserve">. Mit dem </w:t>
      </w:r>
      <w:proofErr w:type="spellStart"/>
      <w:r>
        <w:t>götzenwerck</w:t>
      </w:r>
      <w:proofErr w:type="spellEnd"/>
      <w:r>
        <w:t xml:space="preserve"> ist auch sehr gefallen der </w:t>
      </w:r>
      <w:proofErr w:type="spellStart"/>
      <w:r>
        <w:t>aberglaube</w:t>
      </w:r>
      <w:proofErr w:type="spellEnd"/>
      <w:r>
        <w:t xml:space="preserve">. Mit dem </w:t>
      </w:r>
      <w:proofErr w:type="spellStart"/>
      <w:r>
        <w:t>götzenwerck</w:t>
      </w:r>
      <w:proofErr w:type="spellEnd"/>
      <w:r>
        <w:t xml:space="preserve"> und </w:t>
      </w:r>
      <w:proofErr w:type="spellStart"/>
      <w:r>
        <w:lastRenderedPageBreak/>
        <w:t>aberglauben</w:t>
      </w:r>
      <w:proofErr w:type="spellEnd"/>
      <w:r>
        <w:t xml:space="preserve"> haben sich auch </w:t>
      </w:r>
      <w:proofErr w:type="spellStart"/>
      <w:r>
        <w:t>verlohren</w:t>
      </w:r>
      <w:proofErr w:type="spellEnd"/>
      <w:r>
        <w:t xml:space="preserve"> die </w:t>
      </w:r>
      <w:proofErr w:type="spellStart"/>
      <w:r>
        <w:t>gespänste</w:t>
      </w:r>
      <w:proofErr w:type="spellEnd"/>
      <w:r>
        <w:t xml:space="preserve"> und </w:t>
      </w:r>
      <w:proofErr w:type="spellStart"/>
      <w:r>
        <w:t>poltergeister</w:t>
      </w:r>
      <w:proofErr w:type="spellEnd"/>
      <w:r>
        <w:t xml:space="preserve"> / deren alles voll war im </w:t>
      </w:r>
      <w:proofErr w:type="spellStart"/>
      <w:r>
        <w:t>Bapstumb</w:t>
      </w:r>
      <w:proofErr w:type="spellEnd"/>
      <w:r>
        <w:t xml:space="preserve">. Dann was der Prophet </w:t>
      </w:r>
      <w:proofErr w:type="spellStart"/>
      <w:r>
        <w:t>Esaias</w:t>
      </w:r>
      <w:proofErr w:type="spellEnd"/>
      <w:r>
        <w:t xml:space="preserve"> von der zerstörten Babel </w:t>
      </w:r>
      <w:proofErr w:type="spellStart"/>
      <w:r>
        <w:t>geweissaget</w:t>
      </w:r>
      <w:proofErr w:type="spellEnd"/>
      <w:r>
        <w:t xml:space="preserve"> hat im </w:t>
      </w:r>
      <w:proofErr w:type="spellStart"/>
      <w:r>
        <w:t>dreyzehenden</w:t>
      </w:r>
      <w:proofErr w:type="spellEnd"/>
      <w:r>
        <w:t xml:space="preserve"> </w:t>
      </w:r>
      <w:proofErr w:type="spellStart"/>
      <w:r>
        <w:t>capitel</w:t>
      </w:r>
      <w:proofErr w:type="spellEnd"/>
      <w:r>
        <w:t xml:space="preserve"> / </w:t>
      </w:r>
      <w:proofErr w:type="spellStart"/>
      <w:r>
        <w:t>Zihim</w:t>
      </w:r>
      <w:proofErr w:type="spellEnd"/>
      <w:r>
        <w:t xml:space="preserve"> werden sich da lagern / und ihre </w:t>
      </w:r>
      <w:proofErr w:type="spellStart"/>
      <w:r>
        <w:t>heuser</w:t>
      </w:r>
      <w:proofErr w:type="spellEnd"/>
      <w:r>
        <w:t xml:space="preserve"> voll </w:t>
      </w:r>
      <w:proofErr w:type="spellStart"/>
      <w:r>
        <w:t>Ohim</w:t>
      </w:r>
      <w:proofErr w:type="spellEnd"/>
      <w:r>
        <w:t xml:space="preserve"> seyn / und </w:t>
      </w:r>
      <w:proofErr w:type="spellStart"/>
      <w:r>
        <w:t>Straussen</w:t>
      </w:r>
      <w:proofErr w:type="spellEnd"/>
      <w:r>
        <w:t xml:space="preserve"> werden da wohnen / und </w:t>
      </w:r>
      <w:proofErr w:type="spellStart"/>
      <w:r>
        <w:t>feldtgesiter</w:t>
      </w:r>
      <w:proofErr w:type="spellEnd"/>
      <w:r>
        <w:t xml:space="preserve"> werden da </w:t>
      </w:r>
      <w:proofErr w:type="spellStart"/>
      <w:r>
        <w:t>hüpffen</w:t>
      </w:r>
      <w:proofErr w:type="spellEnd"/>
      <w:r>
        <w:t xml:space="preserve"> / </w:t>
      </w:r>
      <w:proofErr w:type="spellStart"/>
      <w:r>
        <w:t>unnd</w:t>
      </w:r>
      <w:proofErr w:type="spellEnd"/>
      <w:r>
        <w:t xml:space="preserve"> Eulen in ihren </w:t>
      </w:r>
      <w:proofErr w:type="spellStart"/>
      <w:r>
        <w:t>pallästen</w:t>
      </w:r>
      <w:proofErr w:type="spellEnd"/>
      <w:r>
        <w:t xml:space="preserve"> singen / </w:t>
      </w:r>
      <w:proofErr w:type="spellStart"/>
      <w:r>
        <w:t>unnd</w:t>
      </w:r>
      <w:proofErr w:type="spellEnd"/>
      <w:r>
        <w:t xml:space="preserve"> Drachen in den luftigen </w:t>
      </w:r>
      <w:proofErr w:type="spellStart"/>
      <w:r>
        <w:t>schlössern</w:t>
      </w:r>
      <w:proofErr w:type="spellEnd"/>
      <w:r>
        <w:t xml:space="preserve">: Dasselbige ist auch in der zerfallenen Römischen </w:t>
      </w:r>
      <w:proofErr w:type="spellStart"/>
      <w:r>
        <w:t>kirchen</w:t>
      </w:r>
      <w:proofErr w:type="spellEnd"/>
      <w:r>
        <w:t xml:space="preserve"> / als der </w:t>
      </w:r>
      <w:proofErr w:type="spellStart"/>
      <w:r>
        <w:t>gesitlichen</w:t>
      </w:r>
      <w:proofErr w:type="spellEnd"/>
      <w:r>
        <w:t xml:space="preserve"> statt Babel / mächtig erfüllet worden / daß </w:t>
      </w:r>
      <w:proofErr w:type="spellStart"/>
      <w:r>
        <w:t>Zihim</w:t>
      </w:r>
      <w:proofErr w:type="spellEnd"/>
      <w:r>
        <w:t xml:space="preserve"> und </w:t>
      </w:r>
      <w:proofErr w:type="spellStart"/>
      <w:r>
        <w:t>Ohim</w:t>
      </w:r>
      <w:proofErr w:type="spellEnd"/>
      <w:r>
        <w:t xml:space="preserve">, </w:t>
      </w:r>
      <w:proofErr w:type="spellStart"/>
      <w:r>
        <w:t>poltergeister</w:t>
      </w:r>
      <w:proofErr w:type="spellEnd"/>
      <w:r>
        <w:t xml:space="preserve"> / </w:t>
      </w:r>
      <w:proofErr w:type="spellStart"/>
      <w:r>
        <w:t>gespenste</w:t>
      </w:r>
      <w:proofErr w:type="spellEnd"/>
      <w:r>
        <w:t xml:space="preserve"> / </w:t>
      </w:r>
      <w:proofErr w:type="spellStart"/>
      <w:r>
        <w:t>erscheinungen</w:t>
      </w:r>
      <w:proofErr w:type="spellEnd"/>
      <w:r>
        <w:t xml:space="preserve"> der verstorbenen </w:t>
      </w:r>
      <w:proofErr w:type="spellStart"/>
      <w:r>
        <w:t>seelen</w:t>
      </w:r>
      <w:proofErr w:type="spellEnd"/>
      <w:r>
        <w:t xml:space="preserve"> / und dergleichen allda gesehen und gehöret worden / </w:t>
      </w:r>
      <w:proofErr w:type="spellStart"/>
      <w:r>
        <w:t>auff</w:t>
      </w:r>
      <w:proofErr w:type="spellEnd"/>
      <w:r>
        <w:t xml:space="preserve"> daß der schändliche </w:t>
      </w:r>
      <w:proofErr w:type="spellStart"/>
      <w:r>
        <w:t>Meß</w:t>
      </w:r>
      <w:proofErr w:type="spellEnd"/>
      <w:r>
        <w:t xml:space="preserve">- und </w:t>
      </w:r>
      <w:proofErr w:type="spellStart"/>
      <w:r>
        <w:t>ablaßkram</w:t>
      </w:r>
      <w:proofErr w:type="spellEnd"/>
      <w:r>
        <w:t xml:space="preserve"> </w:t>
      </w:r>
      <w:proofErr w:type="spellStart"/>
      <w:r>
        <w:t>bestettiget</w:t>
      </w:r>
      <w:proofErr w:type="spellEnd"/>
      <w:r>
        <w:t xml:space="preserve"> würde: wie es denn </w:t>
      </w:r>
      <w:proofErr w:type="spellStart"/>
      <w:r>
        <w:t>wol</w:t>
      </w:r>
      <w:proofErr w:type="spellEnd"/>
      <w:r>
        <w:t xml:space="preserve"> </w:t>
      </w:r>
      <w:proofErr w:type="spellStart"/>
      <w:r>
        <w:t>denckwürdig</w:t>
      </w:r>
      <w:proofErr w:type="spellEnd"/>
      <w:r>
        <w:t xml:space="preserve"> / daß die </w:t>
      </w:r>
      <w:proofErr w:type="spellStart"/>
      <w:r>
        <w:t>poltergeister</w:t>
      </w:r>
      <w:proofErr w:type="spellEnd"/>
      <w:r>
        <w:t xml:space="preserve"> durch alle </w:t>
      </w:r>
      <w:proofErr w:type="spellStart"/>
      <w:r>
        <w:t>welt</w:t>
      </w:r>
      <w:proofErr w:type="spellEnd"/>
      <w:r>
        <w:t xml:space="preserve"> / in allen </w:t>
      </w:r>
      <w:proofErr w:type="spellStart"/>
      <w:r>
        <w:t>winckeln</w:t>
      </w:r>
      <w:proofErr w:type="spellEnd"/>
      <w:r>
        <w:t xml:space="preserve"> / als verstorbene </w:t>
      </w:r>
      <w:proofErr w:type="spellStart"/>
      <w:r>
        <w:t>seelen</w:t>
      </w:r>
      <w:proofErr w:type="spellEnd"/>
      <w:r>
        <w:t xml:space="preserve"> / </w:t>
      </w:r>
      <w:proofErr w:type="spellStart"/>
      <w:r>
        <w:t>umb</w:t>
      </w:r>
      <w:proofErr w:type="spellEnd"/>
      <w:r>
        <w:t xml:space="preserve"> die </w:t>
      </w:r>
      <w:proofErr w:type="spellStart"/>
      <w:r>
        <w:t>Meß</w:t>
      </w:r>
      <w:proofErr w:type="spellEnd"/>
      <w:r>
        <w:t xml:space="preserve"> gebeten / keine </w:t>
      </w:r>
      <w:proofErr w:type="spellStart"/>
      <w:r>
        <w:t>seele</w:t>
      </w:r>
      <w:proofErr w:type="spellEnd"/>
      <w:r>
        <w:t xml:space="preserve"> hat jemals gefragt nach Christo / alle nach der Messe. Nu solche </w:t>
      </w:r>
      <w:proofErr w:type="spellStart"/>
      <w:r>
        <w:t>geister</w:t>
      </w:r>
      <w:proofErr w:type="spellEnd"/>
      <w:r>
        <w:t xml:space="preserve"> / solche </w:t>
      </w:r>
      <w:proofErr w:type="spellStart"/>
      <w:r>
        <w:t>gespänste</w:t>
      </w:r>
      <w:proofErr w:type="spellEnd"/>
      <w:r>
        <w:t xml:space="preserve"> / solche </w:t>
      </w:r>
      <w:proofErr w:type="spellStart"/>
      <w:r>
        <w:t>erscheinungen</w:t>
      </w:r>
      <w:proofErr w:type="spellEnd"/>
      <w:r>
        <w:t xml:space="preserve"> sind alle verschwunden / alsbald das </w:t>
      </w:r>
      <w:proofErr w:type="spellStart"/>
      <w:r>
        <w:t>liecht</w:t>
      </w:r>
      <w:proofErr w:type="spellEnd"/>
      <w:r>
        <w:t xml:space="preserve"> deß </w:t>
      </w:r>
      <w:proofErr w:type="spellStart"/>
      <w:r>
        <w:t>Evangelions</w:t>
      </w:r>
      <w:proofErr w:type="spellEnd"/>
      <w:r>
        <w:t xml:space="preserve"> in unsern </w:t>
      </w:r>
      <w:proofErr w:type="spellStart"/>
      <w:r>
        <w:t>kirchen</w:t>
      </w:r>
      <w:proofErr w:type="spellEnd"/>
      <w:r>
        <w:t xml:space="preserve"> hat angefangen zu scheinen: welches ein </w:t>
      </w:r>
      <w:proofErr w:type="spellStart"/>
      <w:r>
        <w:t>starck</w:t>
      </w:r>
      <w:proofErr w:type="spellEnd"/>
      <w:r>
        <w:t xml:space="preserve"> </w:t>
      </w:r>
      <w:proofErr w:type="spellStart"/>
      <w:r>
        <w:t>zeichen</w:t>
      </w:r>
      <w:proofErr w:type="spellEnd"/>
      <w:r>
        <w:t xml:space="preserve"> ist / daß </w:t>
      </w:r>
      <w:proofErr w:type="spellStart"/>
      <w:r>
        <w:t>diß</w:t>
      </w:r>
      <w:proofErr w:type="spellEnd"/>
      <w:r>
        <w:t xml:space="preserve"> Gottes </w:t>
      </w:r>
      <w:proofErr w:type="spellStart"/>
      <w:r>
        <w:t>wort</w:t>
      </w:r>
      <w:proofErr w:type="spellEnd"/>
      <w:r>
        <w:t xml:space="preserve"> sey / welches in den Evangelischen </w:t>
      </w:r>
      <w:proofErr w:type="spellStart"/>
      <w:r>
        <w:t>kirchen</w:t>
      </w:r>
      <w:proofErr w:type="spellEnd"/>
      <w:r>
        <w:t xml:space="preserve"> gelehrt und gepredigt </w:t>
      </w:r>
      <w:proofErr w:type="spellStart"/>
      <w:r>
        <w:t>wirdt</w:t>
      </w:r>
      <w:proofErr w:type="spellEnd"/>
      <w:r>
        <w:t xml:space="preserve"> / welches als einen hellen schein der geist der </w:t>
      </w:r>
      <w:proofErr w:type="spellStart"/>
      <w:r>
        <w:t>finsternus</w:t>
      </w:r>
      <w:proofErr w:type="spellEnd"/>
      <w:r>
        <w:t xml:space="preserve"> nicht leiden </w:t>
      </w:r>
      <w:proofErr w:type="spellStart"/>
      <w:r>
        <w:t>kan</w:t>
      </w:r>
      <w:proofErr w:type="spellEnd"/>
      <w:r>
        <w:t xml:space="preserve">. </w:t>
      </w:r>
    </w:p>
    <w:p w14:paraId="6549871C" w14:textId="77777777" w:rsidR="00453595" w:rsidRDefault="00453595" w:rsidP="00453595">
      <w:pPr>
        <w:pStyle w:val="StandardWeb"/>
      </w:pPr>
      <w:r>
        <w:t xml:space="preserve">Wie auch </w:t>
      </w:r>
      <w:proofErr w:type="spellStart"/>
      <w:r>
        <w:t>könig</w:t>
      </w:r>
      <w:proofErr w:type="spellEnd"/>
      <w:r>
        <w:t xml:space="preserve"> Josias seine </w:t>
      </w:r>
      <w:proofErr w:type="spellStart"/>
      <w:r>
        <w:t>unterthanen</w:t>
      </w:r>
      <w:proofErr w:type="spellEnd"/>
      <w:r>
        <w:t xml:space="preserve"> wann sie besten </w:t>
      </w:r>
      <w:proofErr w:type="spellStart"/>
      <w:r>
        <w:t>wolten</w:t>
      </w:r>
      <w:proofErr w:type="spellEnd"/>
      <w:r>
        <w:t xml:space="preserve"> von allen </w:t>
      </w:r>
      <w:proofErr w:type="spellStart"/>
      <w:r>
        <w:t>götzen</w:t>
      </w:r>
      <w:proofErr w:type="spellEnd"/>
      <w:r>
        <w:t xml:space="preserve"> ab und dem lebendigen Gott zugewiesen hat: also hat man in den Evangelischen </w:t>
      </w:r>
      <w:proofErr w:type="spellStart"/>
      <w:r>
        <w:t>kirchen</w:t>
      </w:r>
      <w:proofErr w:type="spellEnd"/>
      <w:r>
        <w:t xml:space="preserve"> die </w:t>
      </w:r>
      <w:proofErr w:type="spellStart"/>
      <w:r>
        <w:t>leute</w:t>
      </w:r>
      <w:proofErr w:type="spellEnd"/>
      <w:r>
        <w:t xml:space="preserve"> </w:t>
      </w:r>
      <w:proofErr w:type="spellStart"/>
      <w:r>
        <w:t>widerumb</w:t>
      </w:r>
      <w:proofErr w:type="spellEnd"/>
      <w:r>
        <w:t xml:space="preserve"> recht lehren beten. Man frage </w:t>
      </w:r>
      <w:proofErr w:type="spellStart"/>
      <w:r>
        <w:t>jetzung</w:t>
      </w:r>
      <w:proofErr w:type="spellEnd"/>
      <w:r>
        <w:t xml:space="preserve"> unsere junge Kinder / wen man solle </w:t>
      </w:r>
      <w:proofErr w:type="spellStart"/>
      <w:r>
        <w:t>anruffen</w:t>
      </w:r>
      <w:proofErr w:type="spellEnd"/>
      <w:r>
        <w:t xml:space="preserve"> / bald werden sie antworten: Du </w:t>
      </w:r>
      <w:proofErr w:type="spellStart"/>
      <w:r>
        <w:t>solt</w:t>
      </w:r>
      <w:proofErr w:type="spellEnd"/>
      <w:r>
        <w:t xml:space="preserve"> </w:t>
      </w:r>
      <w:proofErr w:type="spellStart"/>
      <w:r>
        <w:t>anbetten</w:t>
      </w:r>
      <w:proofErr w:type="spellEnd"/>
      <w:r>
        <w:t xml:space="preserve"> Gott dein </w:t>
      </w:r>
      <w:proofErr w:type="spellStart"/>
      <w:r>
        <w:t>HErren</w:t>
      </w:r>
      <w:proofErr w:type="spellEnd"/>
      <w:r>
        <w:t xml:space="preserve"> / </w:t>
      </w:r>
      <w:proofErr w:type="spellStart"/>
      <w:r>
        <w:t>unnd</w:t>
      </w:r>
      <w:proofErr w:type="spellEnd"/>
      <w:r>
        <w:t xml:space="preserve"> ihm allein dienen. Man frage weiter / in was </w:t>
      </w:r>
      <w:proofErr w:type="spellStart"/>
      <w:r>
        <w:t>namen</w:t>
      </w:r>
      <w:proofErr w:type="spellEnd"/>
      <w:r>
        <w:t xml:space="preserve"> man den Vatter solle </w:t>
      </w:r>
      <w:proofErr w:type="spellStart"/>
      <w:r>
        <w:t>anruffen</w:t>
      </w:r>
      <w:proofErr w:type="spellEnd"/>
      <w:r>
        <w:t xml:space="preserve"> / bald werden sie antworten / Was wir den </w:t>
      </w:r>
      <w:proofErr w:type="spellStart"/>
      <w:r>
        <w:t>vatter</w:t>
      </w:r>
      <w:proofErr w:type="spellEnd"/>
      <w:r>
        <w:t xml:space="preserve"> bitten im </w:t>
      </w:r>
      <w:proofErr w:type="spellStart"/>
      <w:r>
        <w:t>namen</w:t>
      </w:r>
      <w:proofErr w:type="spellEnd"/>
      <w:r>
        <w:t xml:space="preserve"> des </w:t>
      </w:r>
      <w:proofErr w:type="spellStart"/>
      <w:r>
        <w:t>HErren</w:t>
      </w:r>
      <w:proofErr w:type="spellEnd"/>
      <w:r>
        <w:t xml:space="preserve"> Jesu / das </w:t>
      </w:r>
      <w:proofErr w:type="spellStart"/>
      <w:r>
        <w:t>wil</w:t>
      </w:r>
      <w:proofErr w:type="spellEnd"/>
      <w:r>
        <w:t xml:space="preserve"> er uns geben. Im </w:t>
      </w:r>
      <w:proofErr w:type="spellStart"/>
      <w:r>
        <w:t>Bapstthumb</w:t>
      </w:r>
      <w:proofErr w:type="spellEnd"/>
      <w:r>
        <w:t xml:space="preserve"> </w:t>
      </w:r>
      <w:proofErr w:type="spellStart"/>
      <w:r>
        <w:t>schlepte</w:t>
      </w:r>
      <w:proofErr w:type="spellEnd"/>
      <w:r>
        <w:t xml:space="preserve"> man sich mit dem </w:t>
      </w:r>
      <w:proofErr w:type="spellStart"/>
      <w:r>
        <w:t>rosenkrantz</w:t>
      </w:r>
      <w:proofErr w:type="spellEnd"/>
      <w:r>
        <w:t xml:space="preserve"> / mit dem Pater </w:t>
      </w:r>
      <w:proofErr w:type="spellStart"/>
      <w:r>
        <w:t>noster</w:t>
      </w:r>
      <w:proofErr w:type="spellEnd"/>
      <w:r>
        <w:t xml:space="preserve">, mit dem </w:t>
      </w:r>
      <w:proofErr w:type="gramStart"/>
      <w:r>
        <w:t>Ave Maria</w:t>
      </w:r>
      <w:proofErr w:type="gramEnd"/>
      <w:r>
        <w:t xml:space="preserve">: jetzt haben wir seine deutsche </w:t>
      </w:r>
      <w:proofErr w:type="spellStart"/>
      <w:r>
        <w:t>gebettlein</w:t>
      </w:r>
      <w:proofErr w:type="spellEnd"/>
      <w:r>
        <w:t xml:space="preserve"> / deren sich alt und jung / früh und abends / vor und nach dem essen gebrauchen können. Im </w:t>
      </w:r>
      <w:proofErr w:type="spellStart"/>
      <w:r>
        <w:t>Bapstthumb</w:t>
      </w:r>
      <w:proofErr w:type="spellEnd"/>
      <w:r>
        <w:t xml:space="preserve"> </w:t>
      </w:r>
      <w:proofErr w:type="spellStart"/>
      <w:r>
        <w:t>sungen</w:t>
      </w:r>
      <w:proofErr w:type="spellEnd"/>
      <w:r>
        <w:t xml:space="preserve"> allein </w:t>
      </w:r>
      <w:proofErr w:type="spellStart"/>
      <w:r>
        <w:t>mönch</w:t>
      </w:r>
      <w:proofErr w:type="spellEnd"/>
      <w:r>
        <w:t xml:space="preserve"> und </w:t>
      </w:r>
      <w:proofErr w:type="spellStart"/>
      <w:r>
        <w:t>pfaffen</w:t>
      </w:r>
      <w:proofErr w:type="spellEnd"/>
      <w:r>
        <w:t xml:space="preserve"> / aber </w:t>
      </w:r>
      <w:proofErr w:type="spellStart"/>
      <w:r>
        <w:t>ohn</w:t>
      </w:r>
      <w:proofErr w:type="spellEnd"/>
      <w:r>
        <w:t xml:space="preserve"> alle </w:t>
      </w:r>
      <w:proofErr w:type="spellStart"/>
      <w:r>
        <w:t>andacht</w:t>
      </w:r>
      <w:proofErr w:type="spellEnd"/>
      <w:r>
        <w:t xml:space="preserve"> / und dazu in der dem gemeinen </w:t>
      </w:r>
      <w:proofErr w:type="spellStart"/>
      <w:r>
        <w:t>volcke</w:t>
      </w:r>
      <w:proofErr w:type="spellEnd"/>
      <w:r>
        <w:t xml:space="preserve"> </w:t>
      </w:r>
      <w:proofErr w:type="spellStart"/>
      <w:r>
        <w:t>unbekandten</w:t>
      </w:r>
      <w:proofErr w:type="spellEnd"/>
      <w:r>
        <w:t xml:space="preserve"> </w:t>
      </w:r>
      <w:proofErr w:type="spellStart"/>
      <w:r>
        <w:t>sprache</w:t>
      </w:r>
      <w:proofErr w:type="spellEnd"/>
      <w:r>
        <w:t xml:space="preserve">: jetzt haben wir so viel geistreiche deutsche </w:t>
      </w:r>
      <w:proofErr w:type="spellStart"/>
      <w:r>
        <w:t>lieder</w:t>
      </w:r>
      <w:proofErr w:type="spellEnd"/>
      <w:r>
        <w:t xml:space="preserve"> / daß </w:t>
      </w:r>
      <w:proofErr w:type="spellStart"/>
      <w:r>
        <w:t>herren</w:t>
      </w:r>
      <w:proofErr w:type="spellEnd"/>
      <w:r>
        <w:t xml:space="preserve"> und </w:t>
      </w:r>
      <w:proofErr w:type="spellStart"/>
      <w:r>
        <w:t>frawen</w:t>
      </w:r>
      <w:proofErr w:type="spellEnd"/>
      <w:r>
        <w:t xml:space="preserve"> / söhne und </w:t>
      </w:r>
      <w:proofErr w:type="spellStart"/>
      <w:r>
        <w:t>töchter</w:t>
      </w:r>
      <w:proofErr w:type="spellEnd"/>
      <w:r>
        <w:t xml:space="preserve"> / knechte und </w:t>
      </w:r>
      <w:proofErr w:type="spellStart"/>
      <w:r>
        <w:t>mägde</w:t>
      </w:r>
      <w:proofErr w:type="spellEnd"/>
      <w:r>
        <w:t xml:space="preserve"> / Gott den </w:t>
      </w:r>
      <w:proofErr w:type="spellStart"/>
      <w:r>
        <w:t>HErren</w:t>
      </w:r>
      <w:proofErr w:type="spellEnd"/>
      <w:r>
        <w:t xml:space="preserve"> damit ehren und preisen können. </w:t>
      </w:r>
    </w:p>
    <w:p w14:paraId="50D12565" w14:textId="77777777" w:rsidR="00453595" w:rsidRDefault="00453595" w:rsidP="00453595">
      <w:pPr>
        <w:pStyle w:val="StandardWeb"/>
      </w:pPr>
      <w:r>
        <w:t xml:space="preserve">König Josias </w:t>
      </w:r>
      <w:proofErr w:type="spellStart"/>
      <w:r>
        <w:t>feyerte</w:t>
      </w:r>
      <w:proofErr w:type="spellEnd"/>
      <w:r>
        <w:t xml:space="preserve"> </w:t>
      </w:r>
      <w:proofErr w:type="spellStart"/>
      <w:r>
        <w:t>widerumb</w:t>
      </w:r>
      <w:proofErr w:type="spellEnd"/>
      <w:r>
        <w:t xml:space="preserve"> das Passah / wie es Gott in seinem buch zu halten befohlen hatte. In den Evangelischen </w:t>
      </w:r>
      <w:proofErr w:type="spellStart"/>
      <w:r>
        <w:t>kirchen</w:t>
      </w:r>
      <w:proofErr w:type="spellEnd"/>
      <w:r>
        <w:t xml:space="preserve"> hat man </w:t>
      </w:r>
      <w:proofErr w:type="spellStart"/>
      <w:r>
        <w:t>wiederumb</w:t>
      </w:r>
      <w:proofErr w:type="spellEnd"/>
      <w:r>
        <w:t xml:space="preserve"> die heiligen </w:t>
      </w:r>
      <w:proofErr w:type="spellStart"/>
      <w:r>
        <w:t>Sacramenta</w:t>
      </w:r>
      <w:proofErr w:type="spellEnd"/>
      <w:r>
        <w:t xml:space="preserve"> angefangen </w:t>
      </w:r>
      <w:proofErr w:type="spellStart"/>
      <w:r>
        <w:t>außzuspenden</w:t>
      </w:r>
      <w:proofErr w:type="spellEnd"/>
      <w:r>
        <w:t xml:space="preserve"> und </w:t>
      </w:r>
      <w:proofErr w:type="spellStart"/>
      <w:r>
        <w:t>zugebrauchen</w:t>
      </w:r>
      <w:proofErr w:type="spellEnd"/>
      <w:r>
        <w:t xml:space="preserve"> / wie es der Herre Jesus in dem Evangelio zu thun befohlen hat. </w:t>
      </w:r>
    </w:p>
    <w:p w14:paraId="029486EF" w14:textId="77777777" w:rsidR="00453595" w:rsidRDefault="00453595" w:rsidP="00453595">
      <w:pPr>
        <w:pStyle w:val="StandardWeb"/>
      </w:pPr>
      <w:r>
        <w:t xml:space="preserve">Den heiligen </w:t>
      </w:r>
      <w:proofErr w:type="spellStart"/>
      <w:r>
        <w:t>Tauff</w:t>
      </w:r>
      <w:proofErr w:type="spellEnd"/>
      <w:r>
        <w:t xml:space="preserve"> hat man </w:t>
      </w:r>
      <w:proofErr w:type="spellStart"/>
      <w:r>
        <w:t>geseubert</w:t>
      </w:r>
      <w:proofErr w:type="spellEnd"/>
      <w:r>
        <w:t xml:space="preserve"> vom </w:t>
      </w:r>
      <w:proofErr w:type="spellStart"/>
      <w:r>
        <w:t>saltz</w:t>
      </w:r>
      <w:proofErr w:type="spellEnd"/>
      <w:r>
        <w:t xml:space="preserve"> / vom </w:t>
      </w:r>
      <w:proofErr w:type="spellStart"/>
      <w:r>
        <w:t>speichel</w:t>
      </w:r>
      <w:proofErr w:type="spellEnd"/>
      <w:r>
        <w:t xml:space="preserve"> / vom </w:t>
      </w:r>
      <w:proofErr w:type="spellStart"/>
      <w:r>
        <w:t>teuffelsbannen</w:t>
      </w:r>
      <w:proofErr w:type="spellEnd"/>
      <w:r>
        <w:t xml:space="preserve"> / und dergleichen </w:t>
      </w:r>
      <w:proofErr w:type="spellStart"/>
      <w:r>
        <w:t>menschentand</w:t>
      </w:r>
      <w:proofErr w:type="spellEnd"/>
      <w:r>
        <w:t xml:space="preserve"> / und lehret man die </w:t>
      </w:r>
      <w:proofErr w:type="spellStart"/>
      <w:r>
        <w:t>leute</w:t>
      </w:r>
      <w:proofErr w:type="spellEnd"/>
      <w:r>
        <w:t xml:space="preserve"> / wohin der </w:t>
      </w:r>
      <w:proofErr w:type="spellStart"/>
      <w:r>
        <w:t>Tauff</w:t>
      </w:r>
      <w:proofErr w:type="spellEnd"/>
      <w:r>
        <w:t xml:space="preserve"> </w:t>
      </w:r>
      <w:proofErr w:type="spellStart"/>
      <w:r>
        <w:t>gemeinet</w:t>
      </w:r>
      <w:proofErr w:type="spellEnd"/>
      <w:r>
        <w:t xml:space="preserve"> / </w:t>
      </w:r>
      <w:proofErr w:type="spellStart"/>
      <w:r>
        <w:t>nemlich</w:t>
      </w:r>
      <w:proofErr w:type="spellEnd"/>
      <w:r>
        <w:t xml:space="preserve"> daß die </w:t>
      </w:r>
      <w:proofErr w:type="spellStart"/>
      <w:r>
        <w:t>getaufften</w:t>
      </w:r>
      <w:proofErr w:type="spellEnd"/>
      <w:r>
        <w:t xml:space="preserve"> versichert werden / daß gleich wie sie </w:t>
      </w:r>
      <w:proofErr w:type="spellStart"/>
      <w:r>
        <w:t>eusserlich</w:t>
      </w:r>
      <w:proofErr w:type="spellEnd"/>
      <w:r>
        <w:t xml:space="preserve"> am leibe </w:t>
      </w:r>
      <w:proofErr w:type="spellStart"/>
      <w:r>
        <w:t>gereiniget</w:t>
      </w:r>
      <w:proofErr w:type="spellEnd"/>
      <w:r>
        <w:t xml:space="preserve"> werden durchs </w:t>
      </w:r>
      <w:proofErr w:type="spellStart"/>
      <w:r>
        <w:t>wasser</w:t>
      </w:r>
      <w:proofErr w:type="spellEnd"/>
      <w:r>
        <w:t xml:space="preserve"> / sie auch also innerlich abgewaschen werden von den </w:t>
      </w:r>
      <w:proofErr w:type="spellStart"/>
      <w:r>
        <w:t>sünden</w:t>
      </w:r>
      <w:proofErr w:type="spellEnd"/>
      <w:r>
        <w:t xml:space="preserve"> / durch das </w:t>
      </w:r>
      <w:proofErr w:type="spellStart"/>
      <w:r>
        <w:t>blut</w:t>
      </w:r>
      <w:proofErr w:type="spellEnd"/>
      <w:r>
        <w:t xml:space="preserve"> Christi und durch den heiligen Geist. </w:t>
      </w:r>
    </w:p>
    <w:p w14:paraId="1709403D" w14:textId="77777777" w:rsidR="00453595" w:rsidRDefault="00453595" w:rsidP="00453595">
      <w:pPr>
        <w:pStyle w:val="StandardWeb"/>
      </w:pPr>
      <w:r>
        <w:t xml:space="preserve">Das heilige </w:t>
      </w:r>
      <w:proofErr w:type="spellStart"/>
      <w:r>
        <w:t>Abendmal</w:t>
      </w:r>
      <w:proofErr w:type="spellEnd"/>
      <w:r>
        <w:t xml:space="preserve"> / als es im </w:t>
      </w:r>
      <w:proofErr w:type="spellStart"/>
      <w:r>
        <w:t>Bapstthumb</w:t>
      </w:r>
      <w:proofErr w:type="spellEnd"/>
      <w:r>
        <w:t xml:space="preserve"> gestümmelt war / ist in den Evangelischen </w:t>
      </w:r>
      <w:proofErr w:type="spellStart"/>
      <w:r>
        <w:t>kirchen</w:t>
      </w:r>
      <w:proofErr w:type="spellEnd"/>
      <w:r>
        <w:t xml:space="preserve"> </w:t>
      </w:r>
      <w:proofErr w:type="spellStart"/>
      <w:r>
        <w:t>wiederumb</w:t>
      </w:r>
      <w:proofErr w:type="spellEnd"/>
      <w:r>
        <w:t xml:space="preserve"> </w:t>
      </w:r>
      <w:proofErr w:type="spellStart"/>
      <w:r>
        <w:t>ergentzet</w:t>
      </w:r>
      <w:proofErr w:type="spellEnd"/>
      <w:r>
        <w:t xml:space="preserve"> worden. Do mans im </w:t>
      </w:r>
      <w:proofErr w:type="spellStart"/>
      <w:r>
        <w:t>Bapsthumb</w:t>
      </w:r>
      <w:proofErr w:type="spellEnd"/>
      <w:r>
        <w:t xml:space="preserve"> brauchte zur </w:t>
      </w:r>
      <w:proofErr w:type="spellStart"/>
      <w:r>
        <w:t>vergebung</w:t>
      </w:r>
      <w:proofErr w:type="spellEnd"/>
      <w:r>
        <w:t xml:space="preserve"> der </w:t>
      </w:r>
      <w:proofErr w:type="spellStart"/>
      <w:r>
        <w:t>sünden</w:t>
      </w:r>
      <w:proofErr w:type="spellEnd"/>
      <w:r>
        <w:t xml:space="preserve"> / braucht mans in den Evangelischen </w:t>
      </w:r>
      <w:proofErr w:type="spellStart"/>
      <w:r>
        <w:t>kirchen</w:t>
      </w:r>
      <w:proofErr w:type="spellEnd"/>
      <w:r>
        <w:t xml:space="preserve"> zum </w:t>
      </w:r>
      <w:proofErr w:type="spellStart"/>
      <w:r>
        <w:t>trostgedächtnuß</w:t>
      </w:r>
      <w:proofErr w:type="spellEnd"/>
      <w:r>
        <w:t xml:space="preserve"> / zum </w:t>
      </w:r>
      <w:proofErr w:type="spellStart"/>
      <w:r>
        <w:t>Danckgedechtnuß</w:t>
      </w:r>
      <w:proofErr w:type="spellEnd"/>
      <w:r>
        <w:t xml:space="preserve"> / zum </w:t>
      </w:r>
      <w:proofErr w:type="spellStart"/>
      <w:r>
        <w:t>liebgedechtnuß</w:t>
      </w:r>
      <w:proofErr w:type="spellEnd"/>
      <w:r>
        <w:t xml:space="preserve">. Zum </w:t>
      </w:r>
      <w:proofErr w:type="spellStart"/>
      <w:r>
        <w:t>trostgedächtnuß</w:t>
      </w:r>
      <w:proofErr w:type="spellEnd"/>
      <w:r>
        <w:t xml:space="preserve"> also: daß wie wir vor unsern </w:t>
      </w:r>
      <w:proofErr w:type="spellStart"/>
      <w:r>
        <w:t>augen</w:t>
      </w:r>
      <w:proofErr w:type="spellEnd"/>
      <w:r>
        <w:t xml:space="preserve"> sehen / daß das heilige </w:t>
      </w:r>
      <w:proofErr w:type="spellStart"/>
      <w:r>
        <w:t>brot</w:t>
      </w:r>
      <w:proofErr w:type="spellEnd"/>
      <w:r>
        <w:t xml:space="preserve"> gebrochen / und der heilige wein </w:t>
      </w:r>
      <w:proofErr w:type="spellStart"/>
      <w:r>
        <w:t>außgegossen</w:t>
      </w:r>
      <w:proofErr w:type="spellEnd"/>
      <w:r>
        <w:t xml:space="preserve"> </w:t>
      </w:r>
      <w:proofErr w:type="spellStart"/>
      <w:r>
        <w:t>wirdt</w:t>
      </w:r>
      <w:proofErr w:type="spellEnd"/>
      <w:r>
        <w:t xml:space="preserve"> / und wir </w:t>
      </w:r>
      <w:proofErr w:type="spellStart"/>
      <w:r>
        <w:t>beydes</w:t>
      </w:r>
      <w:proofErr w:type="spellEnd"/>
      <w:r>
        <w:t xml:space="preserve"> leiblich </w:t>
      </w:r>
      <w:proofErr w:type="spellStart"/>
      <w:r>
        <w:t>geniessen</w:t>
      </w:r>
      <w:proofErr w:type="spellEnd"/>
      <w:r>
        <w:t xml:space="preserve"> / also wir versichert werden / daß Christi leib am stamme des </w:t>
      </w:r>
      <w:proofErr w:type="spellStart"/>
      <w:r>
        <w:t>creutzes</w:t>
      </w:r>
      <w:proofErr w:type="spellEnd"/>
      <w:r>
        <w:t xml:space="preserve"> für uns zerbrochen / und sein </w:t>
      </w:r>
      <w:proofErr w:type="spellStart"/>
      <w:r>
        <w:t>blut</w:t>
      </w:r>
      <w:proofErr w:type="spellEnd"/>
      <w:r>
        <w:t xml:space="preserve"> für uns vergossen / und wir durch den glauben an den todt und </w:t>
      </w:r>
      <w:proofErr w:type="spellStart"/>
      <w:r>
        <w:t>blutvergiessen</w:t>
      </w:r>
      <w:proofErr w:type="spellEnd"/>
      <w:r>
        <w:t xml:space="preserve"> Christi gespeiset / </w:t>
      </w:r>
      <w:proofErr w:type="spellStart"/>
      <w:r>
        <w:t>getrencket</w:t>
      </w:r>
      <w:proofErr w:type="spellEnd"/>
      <w:r>
        <w:t xml:space="preserve"> / </w:t>
      </w:r>
      <w:proofErr w:type="spellStart"/>
      <w:r>
        <w:t>ernehret</w:t>
      </w:r>
      <w:proofErr w:type="spellEnd"/>
      <w:r>
        <w:t xml:space="preserve"> und erhalten werden zum ewigen leben. Ein </w:t>
      </w:r>
      <w:proofErr w:type="spellStart"/>
      <w:r>
        <w:t>danckgedechtnuß</w:t>
      </w:r>
      <w:proofErr w:type="spellEnd"/>
      <w:r>
        <w:t xml:space="preserve"> also: daß so </w:t>
      </w:r>
      <w:proofErr w:type="spellStart"/>
      <w:r>
        <w:t>offt</w:t>
      </w:r>
      <w:proofErr w:type="spellEnd"/>
      <w:r>
        <w:t xml:space="preserve"> wir von diesem </w:t>
      </w:r>
      <w:proofErr w:type="spellStart"/>
      <w:r>
        <w:t>brot</w:t>
      </w:r>
      <w:proofErr w:type="spellEnd"/>
      <w:r>
        <w:t xml:space="preserve"> essen / und von diesem </w:t>
      </w:r>
      <w:proofErr w:type="spellStart"/>
      <w:r>
        <w:t>kelch</w:t>
      </w:r>
      <w:proofErr w:type="spellEnd"/>
      <w:r>
        <w:t xml:space="preserve"> </w:t>
      </w:r>
      <w:proofErr w:type="spellStart"/>
      <w:r>
        <w:t>trincken</w:t>
      </w:r>
      <w:proofErr w:type="spellEnd"/>
      <w:r>
        <w:t xml:space="preserve"> / wir des </w:t>
      </w:r>
      <w:proofErr w:type="spellStart"/>
      <w:r>
        <w:t>HErren</w:t>
      </w:r>
      <w:proofErr w:type="spellEnd"/>
      <w:r>
        <w:t xml:space="preserve"> todt verkündigen sollen / </w:t>
      </w:r>
      <w:proofErr w:type="spellStart"/>
      <w:r>
        <w:t>biß</w:t>
      </w:r>
      <w:proofErr w:type="spellEnd"/>
      <w:r>
        <w:t xml:space="preserve"> daß er komme. Ein </w:t>
      </w:r>
      <w:proofErr w:type="spellStart"/>
      <w:r>
        <w:t>liebgedächtnuß</w:t>
      </w:r>
      <w:proofErr w:type="spellEnd"/>
      <w:r>
        <w:t xml:space="preserve"> also: daß gleich wie ihr viel von einem </w:t>
      </w:r>
      <w:proofErr w:type="spellStart"/>
      <w:r>
        <w:t>brot</w:t>
      </w:r>
      <w:proofErr w:type="spellEnd"/>
      <w:r>
        <w:t xml:space="preserve"> essen / und von einem wein </w:t>
      </w:r>
      <w:proofErr w:type="spellStart"/>
      <w:r>
        <w:lastRenderedPageBreak/>
        <w:t>trincken</w:t>
      </w:r>
      <w:proofErr w:type="spellEnd"/>
      <w:r>
        <w:t xml:space="preserve"> / also sollen sie </w:t>
      </w:r>
      <w:proofErr w:type="spellStart"/>
      <w:r>
        <w:t>allesambt</w:t>
      </w:r>
      <w:proofErr w:type="spellEnd"/>
      <w:r>
        <w:t xml:space="preserve"> untereinander ein geist / ein </w:t>
      </w:r>
      <w:proofErr w:type="spellStart"/>
      <w:r>
        <w:t>hertz</w:t>
      </w:r>
      <w:proofErr w:type="spellEnd"/>
      <w:r>
        <w:t xml:space="preserve"> / eine </w:t>
      </w:r>
      <w:proofErr w:type="spellStart"/>
      <w:r>
        <w:t>seele</w:t>
      </w:r>
      <w:proofErr w:type="spellEnd"/>
      <w:r>
        <w:t xml:space="preserve"> seyn. Und wer also von dem heiligen </w:t>
      </w:r>
      <w:proofErr w:type="spellStart"/>
      <w:r>
        <w:t>brot</w:t>
      </w:r>
      <w:proofErr w:type="spellEnd"/>
      <w:r>
        <w:t xml:space="preserve"> isset / </w:t>
      </w:r>
      <w:proofErr w:type="spellStart"/>
      <w:r>
        <w:t>unnd</w:t>
      </w:r>
      <w:proofErr w:type="spellEnd"/>
      <w:r>
        <w:t xml:space="preserve"> vom heiligen wein </w:t>
      </w:r>
      <w:proofErr w:type="spellStart"/>
      <w:r>
        <w:t>trincket</w:t>
      </w:r>
      <w:proofErr w:type="spellEnd"/>
      <w:r>
        <w:t xml:space="preserve"> / der </w:t>
      </w:r>
      <w:proofErr w:type="spellStart"/>
      <w:r>
        <w:t>wirdt</w:t>
      </w:r>
      <w:proofErr w:type="spellEnd"/>
      <w:r>
        <w:t xml:space="preserve"> durch Gottes </w:t>
      </w:r>
      <w:proofErr w:type="spellStart"/>
      <w:r>
        <w:t>güte</w:t>
      </w:r>
      <w:proofErr w:type="spellEnd"/>
      <w:r>
        <w:t xml:space="preserve"> </w:t>
      </w:r>
      <w:proofErr w:type="spellStart"/>
      <w:r>
        <w:t>gesettiget</w:t>
      </w:r>
      <w:proofErr w:type="spellEnd"/>
      <w:r>
        <w:t xml:space="preserve"> / mit Christi geist erfüllet / und mit der gewissen </w:t>
      </w:r>
      <w:proofErr w:type="spellStart"/>
      <w:r>
        <w:t>hoffnung</w:t>
      </w:r>
      <w:proofErr w:type="spellEnd"/>
      <w:r>
        <w:t xml:space="preserve"> seines </w:t>
      </w:r>
      <w:proofErr w:type="spellStart"/>
      <w:r>
        <w:t>leibes</w:t>
      </w:r>
      <w:proofErr w:type="spellEnd"/>
      <w:r>
        <w:t xml:space="preserve"> </w:t>
      </w:r>
      <w:proofErr w:type="spellStart"/>
      <w:r>
        <w:t>aufferstehung</w:t>
      </w:r>
      <w:proofErr w:type="spellEnd"/>
      <w:r>
        <w:t xml:space="preserve"> zur ewigen </w:t>
      </w:r>
      <w:proofErr w:type="spellStart"/>
      <w:r>
        <w:t>herrligkeit</w:t>
      </w:r>
      <w:proofErr w:type="spellEnd"/>
      <w:r>
        <w:t xml:space="preserve"> </w:t>
      </w:r>
      <w:proofErr w:type="spellStart"/>
      <w:r>
        <w:t>erfrewet</w:t>
      </w:r>
      <w:proofErr w:type="spellEnd"/>
      <w:r>
        <w:t xml:space="preserve">. </w:t>
      </w:r>
    </w:p>
    <w:p w14:paraId="58F22D97" w14:textId="77777777" w:rsidR="00453595" w:rsidRDefault="00453595" w:rsidP="00453595">
      <w:pPr>
        <w:pStyle w:val="StandardWeb"/>
      </w:pPr>
      <w:r>
        <w:t xml:space="preserve">Diese der Evangelischen </w:t>
      </w:r>
      <w:proofErr w:type="spellStart"/>
      <w:r>
        <w:t>kirchen</w:t>
      </w:r>
      <w:proofErr w:type="spellEnd"/>
      <w:r>
        <w:t xml:space="preserve"> lehre macht / daß alle die welche sie von </w:t>
      </w:r>
      <w:proofErr w:type="spellStart"/>
      <w:r>
        <w:t>hertzen</w:t>
      </w:r>
      <w:proofErr w:type="spellEnd"/>
      <w:r>
        <w:t xml:space="preserve"> annehmen / Christlich leben und getrost sterben. Christlich begehren die rechte Evangelischen zu leben. Dann die zwey </w:t>
      </w:r>
      <w:proofErr w:type="spellStart"/>
      <w:r>
        <w:t>brünlein</w:t>
      </w:r>
      <w:proofErr w:type="spellEnd"/>
      <w:r>
        <w:t xml:space="preserve"> </w:t>
      </w:r>
      <w:proofErr w:type="spellStart"/>
      <w:r>
        <w:t>auß</w:t>
      </w:r>
      <w:proofErr w:type="spellEnd"/>
      <w:r>
        <w:t xml:space="preserve"> welchen alle gute </w:t>
      </w:r>
      <w:proofErr w:type="spellStart"/>
      <w:r>
        <w:t>wercke</w:t>
      </w:r>
      <w:proofErr w:type="spellEnd"/>
      <w:r>
        <w:t xml:space="preserve"> </w:t>
      </w:r>
      <w:proofErr w:type="spellStart"/>
      <w:r>
        <w:t>herfliessen</w:t>
      </w:r>
      <w:proofErr w:type="spellEnd"/>
      <w:r>
        <w:t xml:space="preserve"> / werden ihnen täglich </w:t>
      </w:r>
      <w:proofErr w:type="spellStart"/>
      <w:r>
        <w:t>uffgethan</w:t>
      </w:r>
      <w:proofErr w:type="spellEnd"/>
      <w:r>
        <w:t xml:space="preserve"> / </w:t>
      </w:r>
      <w:proofErr w:type="spellStart"/>
      <w:r>
        <w:t>nemlich</w:t>
      </w:r>
      <w:proofErr w:type="spellEnd"/>
      <w:r>
        <w:t xml:space="preserve"> Gottes liebe und Gottes </w:t>
      </w:r>
      <w:proofErr w:type="spellStart"/>
      <w:r>
        <w:t>forcht</w:t>
      </w:r>
      <w:proofErr w:type="spellEnd"/>
      <w:r>
        <w:t xml:space="preserve">. Gottes liebe / in </w:t>
      </w:r>
      <w:proofErr w:type="spellStart"/>
      <w:r>
        <w:t>deme</w:t>
      </w:r>
      <w:proofErr w:type="spellEnd"/>
      <w:r>
        <w:t xml:space="preserve"> sie angewiesen werden zu einem kindlichen </w:t>
      </w:r>
      <w:proofErr w:type="spellStart"/>
      <w:r>
        <w:t>vertrawen</w:t>
      </w:r>
      <w:proofErr w:type="spellEnd"/>
      <w:r>
        <w:t xml:space="preserve"> / das sie zu </w:t>
      </w:r>
      <w:proofErr w:type="spellStart"/>
      <w:r>
        <w:t>GOtt</w:t>
      </w:r>
      <w:proofErr w:type="spellEnd"/>
      <w:r>
        <w:t xml:space="preserve"> haben sollen / </w:t>
      </w:r>
      <w:proofErr w:type="spellStart"/>
      <w:r>
        <w:t>umb</w:t>
      </w:r>
      <w:proofErr w:type="spellEnd"/>
      <w:r>
        <w:t xml:space="preserve"> Christi Jesu willen. </w:t>
      </w:r>
      <w:proofErr w:type="spellStart"/>
      <w:r>
        <w:t>Dannher</w:t>
      </w:r>
      <w:proofErr w:type="spellEnd"/>
      <w:r>
        <w:t xml:space="preserve"> folget / daß sie mit dem Apostel Paulo sagen: </w:t>
      </w:r>
    </w:p>
    <w:p w14:paraId="5DCBEAFF" w14:textId="77777777" w:rsidR="00453595" w:rsidRDefault="00453595" w:rsidP="00453595">
      <w:pPr>
        <w:pStyle w:val="StandardWeb"/>
      </w:pPr>
      <w:r>
        <w:rPr>
          <w:rStyle w:val="Hervorhebung"/>
        </w:rPr>
        <w:t>Die liebe Christi dringet uns also zu thun</w:t>
      </w:r>
      <w:r>
        <w:t xml:space="preserve"> / </w:t>
      </w:r>
      <w:proofErr w:type="spellStart"/>
      <w:r>
        <w:t>nemlich</w:t>
      </w:r>
      <w:proofErr w:type="spellEnd"/>
      <w:r>
        <w:t xml:space="preserve"> rechtschaffen zu leben. </w:t>
      </w:r>
    </w:p>
    <w:p w14:paraId="73031D1D" w14:textId="77777777" w:rsidR="00453595" w:rsidRDefault="00453595" w:rsidP="00453595">
      <w:pPr>
        <w:pStyle w:val="StandardWeb"/>
      </w:pPr>
      <w:r>
        <w:rPr>
          <w:rStyle w:val="Hervorhebung"/>
        </w:rPr>
        <w:t xml:space="preserve">Es ist erschienen die heilsame </w:t>
      </w:r>
      <w:proofErr w:type="spellStart"/>
      <w:r>
        <w:rPr>
          <w:rStyle w:val="Hervorhebung"/>
        </w:rPr>
        <w:t>gnade</w:t>
      </w:r>
      <w:proofErr w:type="spellEnd"/>
      <w:r>
        <w:rPr>
          <w:rStyle w:val="Hervorhebung"/>
        </w:rPr>
        <w:t xml:space="preserve"> Gottes allen Menschen / und züchtiget uns / daß wir sollen verleugnen das </w:t>
      </w:r>
      <w:proofErr w:type="spellStart"/>
      <w:r>
        <w:rPr>
          <w:rStyle w:val="Hervorhebung"/>
        </w:rPr>
        <w:t>ungöttliche</w:t>
      </w:r>
      <w:proofErr w:type="spellEnd"/>
      <w:r>
        <w:rPr>
          <w:rStyle w:val="Hervorhebung"/>
        </w:rPr>
        <w:t xml:space="preserve"> wesen / </w:t>
      </w:r>
      <w:proofErr w:type="spellStart"/>
      <w:r>
        <w:rPr>
          <w:rStyle w:val="Hervorhebung"/>
        </w:rPr>
        <w:t>unbd</w:t>
      </w:r>
      <w:proofErr w:type="spellEnd"/>
      <w:r>
        <w:rPr>
          <w:rStyle w:val="Hervorhebung"/>
        </w:rPr>
        <w:t xml:space="preserve"> die weltlichen </w:t>
      </w:r>
      <w:proofErr w:type="spellStart"/>
      <w:r>
        <w:rPr>
          <w:rStyle w:val="Hervorhebung"/>
        </w:rPr>
        <w:t>lüste</w:t>
      </w:r>
      <w:proofErr w:type="spellEnd"/>
      <w:r>
        <w:rPr>
          <w:rStyle w:val="Hervorhebung"/>
        </w:rPr>
        <w:t xml:space="preserve"> / und züchtig / gerecht und gottselig leben in dieser </w:t>
      </w:r>
      <w:proofErr w:type="spellStart"/>
      <w:r>
        <w:rPr>
          <w:rStyle w:val="Hervorhebung"/>
        </w:rPr>
        <w:t>welt</w:t>
      </w:r>
      <w:proofErr w:type="spellEnd"/>
      <w:r>
        <w:rPr>
          <w:rStyle w:val="Hervorhebung"/>
        </w:rPr>
        <w:t xml:space="preserve">. Item: Christus ist </w:t>
      </w:r>
      <w:proofErr w:type="spellStart"/>
      <w:r>
        <w:rPr>
          <w:rStyle w:val="Hervorhebung"/>
        </w:rPr>
        <w:t>darumb</w:t>
      </w:r>
      <w:proofErr w:type="spellEnd"/>
      <w:r>
        <w:rPr>
          <w:rStyle w:val="Hervorhebung"/>
        </w:rPr>
        <w:t xml:space="preserve"> für alle gestorben / </w:t>
      </w:r>
      <w:proofErr w:type="spellStart"/>
      <w:r>
        <w:rPr>
          <w:rStyle w:val="Hervorhebung"/>
        </w:rPr>
        <w:t>auff</w:t>
      </w:r>
      <w:proofErr w:type="spellEnd"/>
      <w:r>
        <w:rPr>
          <w:rStyle w:val="Hervorhebung"/>
        </w:rPr>
        <w:t xml:space="preserve"> daß die so da leben / hinfort nicht ihnen selbst leben / sondern dem der für sie gestorben und </w:t>
      </w:r>
      <w:proofErr w:type="spellStart"/>
      <w:r>
        <w:rPr>
          <w:rStyle w:val="Hervorhebung"/>
        </w:rPr>
        <w:t>aufferstanden</w:t>
      </w:r>
      <w:proofErr w:type="spellEnd"/>
      <w:r>
        <w:rPr>
          <w:rStyle w:val="Hervorhebung"/>
        </w:rPr>
        <w:t xml:space="preserve"> ist.</w:t>
      </w:r>
      <w:r>
        <w:t xml:space="preserve"> </w:t>
      </w:r>
    </w:p>
    <w:p w14:paraId="5980D1A0" w14:textId="77777777" w:rsidR="00453595" w:rsidRDefault="00453595" w:rsidP="00453595">
      <w:pPr>
        <w:pStyle w:val="StandardWeb"/>
      </w:pPr>
      <w:r>
        <w:t xml:space="preserve">Die </w:t>
      </w:r>
      <w:proofErr w:type="spellStart"/>
      <w:r>
        <w:t>forcht</w:t>
      </w:r>
      <w:proofErr w:type="spellEnd"/>
      <w:r>
        <w:t xml:space="preserve"> Gottes </w:t>
      </w:r>
      <w:proofErr w:type="spellStart"/>
      <w:r>
        <w:t>wirdt</w:t>
      </w:r>
      <w:proofErr w:type="spellEnd"/>
      <w:r>
        <w:t xml:space="preserve"> ihnen </w:t>
      </w:r>
      <w:proofErr w:type="spellStart"/>
      <w:r>
        <w:t>wol</w:t>
      </w:r>
      <w:proofErr w:type="spellEnd"/>
      <w:r>
        <w:t xml:space="preserve"> eingebildet / sintemal ihnen täglich die </w:t>
      </w:r>
      <w:proofErr w:type="spellStart"/>
      <w:r>
        <w:t>sprüche</w:t>
      </w:r>
      <w:proofErr w:type="spellEnd"/>
      <w:r>
        <w:t xml:space="preserve"> werden </w:t>
      </w:r>
      <w:proofErr w:type="spellStart"/>
      <w:r>
        <w:t>fürgehalten</w:t>
      </w:r>
      <w:proofErr w:type="spellEnd"/>
      <w:r>
        <w:t xml:space="preserve">: </w:t>
      </w:r>
      <w:r>
        <w:rPr>
          <w:rStyle w:val="Hervorhebung"/>
        </w:rPr>
        <w:t xml:space="preserve">Sey nicht </w:t>
      </w:r>
      <w:proofErr w:type="spellStart"/>
      <w:r>
        <w:rPr>
          <w:rStyle w:val="Hervorhebung"/>
        </w:rPr>
        <w:t>stoltz</w:t>
      </w:r>
      <w:proofErr w:type="spellEnd"/>
      <w:r>
        <w:rPr>
          <w:rStyle w:val="Hervorhebung"/>
        </w:rPr>
        <w:t xml:space="preserve"> / sondern </w:t>
      </w:r>
      <w:proofErr w:type="spellStart"/>
      <w:r>
        <w:rPr>
          <w:rStyle w:val="Hervorhebung"/>
        </w:rPr>
        <w:t>förchte</w:t>
      </w:r>
      <w:proofErr w:type="spellEnd"/>
      <w:r>
        <w:rPr>
          <w:rStyle w:val="Hervorhebung"/>
        </w:rPr>
        <w:t xml:space="preserve"> dich: hat Gott der natürlichen zweige nicht verschonet / daß er vielleicht dein auch nicht verschone.</w:t>
      </w:r>
      <w:r>
        <w:t xml:space="preserve"> </w:t>
      </w:r>
      <w:proofErr w:type="spellStart"/>
      <w:r>
        <w:t>zun</w:t>
      </w:r>
      <w:proofErr w:type="spellEnd"/>
      <w:r>
        <w:t xml:space="preserve"> Römern am </w:t>
      </w:r>
      <w:proofErr w:type="spellStart"/>
      <w:r>
        <w:t>eylfften</w:t>
      </w:r>
      <w:proofErr w:type="spellEnd"/>
      <w:r>
        <w:t xml:space="preserve">. </w:t>
      </w:r>
    </w:p>
    <w:p w14:paraId="3DF6DD23" w14:textId="77777777" w:rsidR="00453595" w:rsidRDefault="00453595" w:rsidP="00453595">
      <w:pPr>
        <w:pStyle w:val="StandardWeb"/>
      </w:pPr>
      <w:r>
        <w:t xml:space="preserve">Item: </w:t>
      </w:r>
      <w:r>
        <w:rPr>
          <w:rStyle w:val="Hervorhebung"/>
        </w:rPr>
        <w:t xml:space="preserve">So man das thut am grünen </w:t>
      </w:r>
      <w:proofErr w:type="spellStart"/>
      <w:r>
        <w:rPr>
          <w:rStyle w:val="Hervorhebung"/>
        </w:rPr>
        <w:t>holtze</w:t>
      </w:r>
      <w:proofErr w:type="spellEnd"/>
      <w:r>
        <w:rPr>
          <w:rStyle w:val="Hervorhebung"/>
        </w:rPr>
        <w:t xml:space="preserve"> / was will am dürren werden.</w:t>
      </w:r>
      <w:r>
        <w:t xml:space="preserve"> </w:t>
      </w:r>
    </w:p>
    <w:p w14:paraId="428E64C7" w14:textId="77777777" w:rsidR="00453595" w:rsidRDefault="00453595" w:rsidP="00453595">
      <w:pPr>
        <w:pStyle w:val="StandardWeb"/>
      </w:pPr>
      <w:r>
        <w:t xml:space="preserve">Getrost und </w:t>
      </w:r>
      <w:proofErr w:type="spellStart"/>
      <w:r>
        <w:t>frölich</w:t>
      </w:r>
      <w:proofErr w:type="spellEnd"/>
      <w:r>
        <w:t xml:space="preserve"> sterben die rechte Evangelische Christen. Dann der </w:t>
      </w:r>
      <w:proofErr w:type="spellStart"/>
      <w:r>
        <w:t>trost</w:t>
      </w:r>
      <w:proofErr w:type="spellEnd"/>
      <w:r>
        <w:t xml:space="preserve"> ist auch herrlich / der ihnen aus Gottes </w:t>
      </w:r>
      <w:proofErr w:type="spellStart"/>
      <w:r>
        <w:t>wort</w:t>
      </w:r>
      <w:proofErr w:type="spellEnd"/>
      <w:r>
        <w:t xml:space="preserve"> wird </w:t>
      </w:r>
      <w:proofErr w:type="spellStart"/>
      <w:r>
        <w:t>mitgetheilet</w:t>
      </w:r>
      <w:proofErr w:type="spellEnd"/>
      <w:r>
        <w:t xml:space="preserve">. </w:t>
      </w:r>
      <w:r>
        <w:rPr>
          <w:rStyle w:val="Hervorhebung"/>
        </w:rPr>
        <w:t>Sey getrost</w:t>
      </w:r>
      <w:r>
        <w:t xml:space="preserve"> / spricht der </w:t>
      </w:r>
      <w:proofErr w:type="spellStart"/>
      <w:r>
        <w:t>prediger</w:t>
      </w:r>
      <w:proofErr w:type="spellEnd"/>
      <w:r>
        <w:t xml:space="preserve"> zum sterbenden / </w:t>
      </w:r>
      <w:r>
        <w:rPr>
          <w:rStyle w:val="Hervorhebung"/>
        </w:rPr>
        <w:t xml:space="preserve">mein </w:t>
      </w:r>
      <w:proofErr w:type="spellStart"/>
      <w:r>
        <w:rPr>
          <w:rStyle w:val="Hervorhebung"/>
        </w:rPr>
        <w:t>sohn</w:t>
      </w:r>
      <w:proofErr w:type="spellEnd"/>
      <w:r>
        <w:rPr>
          <w:rStyle w:val="Hervorhebung"/>
        </w:rPr>
        <w:t xml:space="preserve"> / meine </w:t>
      </w:r>
      <w:proofErr w:type="spellStart"/>
      <w:r>
        <w:rPr>
          <w:rStyle w:val="Hervorhebung"/>
        </w:rPr>
        <w:t>tochter</w:t>
      </w:r>
      <w:proofErr w:type="spellEnd"/>
      <w:r>
        <w:rPr>
          <w:rStyle w:val="Hervorhebung"/>
        </w:rPr>
        <w:t xml:space="preserve"> / dir sind deine </w:t>
      </w:r>
      <w:proofErr w:type="spellStart"/>
      <w:r>
        <w:rPr>
          <w:rStyle w:val="Hervorhebung"/>
        </w:rPr>
        <w:t>sünden</w:t>
      </w:r>
      <w:proofErr w:type="spellEnd"/>
      <w:r>
        <w:rPr>
          <w:rStyle w:val="Hervorhebung"/>
        </w:rPr>
        <w:t xml:space="preserve"> vergeben. Ich verkündige dir </w:t>
      </w:r>
      <w:proofErr w:type="spellStart"/>
      <w:r>
        <w:rPr>
          <w:rStyle w:val="Hervorhebung"/>
        </w:rPr>
        <w:t>grosse</w:t>
      </w:r>
      <w:proofErr w:type="spellEnd"/>
      <w:r>
        <w:rPr>
          <w:rStyle w:val="Hervorhebung"/>
        </w:rPr>
        <w:t xml:space="preserve"> </w:t>
      </w:r>
      <w:proofErr w:type="spellStart"/>
      <w:r>
        <w:rPr>
          <w:rStyle w:val="Hervorhebung"/>
        </w:rPr>
        <w:t>frewde</w:t>
      </w:r>
      <w:proofErr w:type="spellEnd"/>
      <w:r>
        <w:rPr>
          <w:rStyle w:val="Hervorhebung"/>
        </w:rPr>
        <w:t xml:space="preserve"> / Christus ist dir zu gute </w:t>
      </w:r>
      <w:proofErr w:type="spellStart"/>
      <w:r>
        <w:rPr>
          <w:rStyle w:val="Hervorhebung"/>
        </w:rPr>
        <w:t>gebohren</w:t>
      </w:r>
      <w:proofErr w:type="spellEnd"/>
      <w:r>
        <w:rPr>
          <w:rStyle w:val="Hervorhebung"/>
        </w:rPr>
        <w:t xml:space="preserve"> / Christus ist dir zu gute gestorben / Christus ist dir zu gute </w:t>
      </w:r>
      <w:proofErr w:type="spellStart"/>
      <w:r>
        <w:rPr>
          <w:rStyle w:val="Hervorhebung"/>
        </w:rPr>
        <w:t>aufferstanden</w:t>
      </w:r>
      <w:proofErr w:type="spellEnd"/>
      <w:r>
        <w:rPr>
          <w:rStyle w:val="Hervorhebung"/>
        </w:rPr>
        <w:t xml:space="preserve">: Er lebet / du </w:t>
      </w:r>
      <w:proofErr w:type="spellStart"/>
      <w:r>
        <w:rPr>
          <w:rStyle w:val="Hervorhebung"/>
        </w:rPr>
        <w:t>solst</w:t>
      </w:r>
      <w:proofErr w:type="spellEnd"/>
      <w:r>
        <w:rPr>
          <w:rStyle w:val="Hervorhebung"/>
        </w:rPr>
        <w:t xml:space="preserve"> auch leben: er herrschet / du </w:t>
      </w:r>
      <w:proofErr w:type="spellStart"/>
      <w:r>
        <w:rPr>
          <w:rStyle w:val="Hervorhebung"/>
        </w:rPr>
        <w:t>solst</w:t>
      </w:r>
      <w:proofErr w:type="spellEnd"/>
      <w:r>
        <w:rPr>
          <w:rStyle w:val="Hervorhebung"/>
        </w:rPr>
        <w:t xml:space="preserve"> auch herrschen.</w:t>
      </w:r>
      <w:r>
        <w:t xml:space="preserve"> Da regt und bewegt sich die </w:t>
      </w:r>
      <w:proofErr w:type="spellStart"/>
      <w:r>
        <w:t>krafft</w:t>
      </w:r>
      <w:proofErr w:type="spellEnd"/>
      <w:r>
        <w:t xml:space="preserve"> des </w:t>
      </w:r>
      <w:proofErr w:type="spellStart"/>
      <w:r>
        <w:t>worts</w:t>
      </w:r>
      <w:proofErr w:type="spellEnd"/>
      <w:r>
        <w:t xml:space="preserve"> Gottes in unsern sterbenden: da hört man diese </w:t>
      </w:r>
      <w:proofErr w:type="spellStart"/>
      <w:r>
        <w:t>fröliche</w:t>
      </w:r>
      <w:proofErr w:type="spellEnd"/>
      <w:r>
        <w:t xml:space="preserve"> reden: </w:t>
      </w:r>
    </w:p>
    <w:p w14:paraId="6BBCF0B2" w14:textId="77777777" w:rsidR="00453595" w:rsidRDefault="00453595" w:rsidP="00453595">
      <w:pPr>
        <w:pStyle w:val="StandardWeb"/>
      </w:pPr>
      <w:r>
        <w:rPr>
          <w:rStyle w:val="Hervorhebung"/>
        </w:rPr>
        <w:t xml:space="preserve">Herr / nu laß deinen </w:t>
      </w:r>
      <w:proofErr w:type="spellStart"/>
      <w:r>
        <w:rPr>
          <w:rStyle w:val="Hervorhebung"/>
        </w:rPr>
        <w:t>diener</w:t>
      </w:r>
      <w:proofErr w:type="spellEnd"/>
      <w:r>
        <w:rPr>
          <w:rStyle w:val="Hervorhebung"/>
        </w:rPr>
        <w:t xml:space="preserve"> im friede hinfahren / dann meine </w:t>
      </w:r>
      <w:proofErr w:type="spellStart"/>
      <w:r>
        <w:rPr>
          <w:rStyle w:val="Hervorhebung"/>
        </w:rPr>
        <w:t>augen</w:t>
      </w:r>
      <w:proofErr w:type="spellEnd"/>
      <w:r>
        <w:rPr>
          <w:rStyle w:val="Hervorhebung"/>
        </w:rPr>
        <w:t xml:space="preserve"> haben deinen </w:t>
      </w:r>
      <w:proofErr w:type="spellStart"/>
      <w:r>
        <w:rPr>
          <w:rStyle w:val="Hervorhebung"/>
        </w:rPr>
        <w:t>heyland</w:t>
      </w:r>
      <w:proofErr w:type="spellEnd"/>
      <w:r>
        <w:rPr>
          <w:rStyle w:val="Hervorhebung"/>
        </w:rPr>
        <w:t xml:space="preserve"> gesehen. Ich sehe den </w:t>
      </w:r>
      <w:proofErr w:type="spellStart"/>
      <w:r>
        <w:rPr>
          <w:rStyle w:val="Hervorhebung"/>
        </w:rPr>
        <w:t>himmel</w:t>
      </w:r>
      <w:proofErr w:type="spellEnd"/>
      <w:r>
        <w:rPr>
          <w:rStyle w:val="Hervorhebung"/>
        </w:rPr>
        <w:t xml:space="preserve"> offen / und des </w:t>
      </w:r>
      <w:proofErr w:type="spellStart"/>
      <w:r>
        <w:rPr>
          <w:rStyle w:val="Hervorhebung"/>
        </w:rPr>
        <w:t>menschen</w:t>
      </w:r>
      <w:proofErr w:type="spellEnd"/>
      <w:r>
        <w:rPr>
          <w:rStyle w:val="Hervorhebung"/>
        </w:rPr>
        <w:t xml:space="preserve"> </w:t>
      </w:r>
      <w:proofErr w:type="spellStart"/>
      <w:r>
        <w:rPr>
          <w:rStyle w:val="Hervorhebung"/>
        </w:rPr>
        <w:t>sohn</w:t>
      </w:r>
      <w:proofErr w:type="spellEnd"/>
      <w:r>
        <w:rPr>
          <w:rStyle w:val="Hervorhebung"/>
        </w:rPr>
        <w:t xml:space="preserve"> zur rechten Gottes stehen. Ich habe </w:t>
      </w:r>
      <w:proofErr w:type="spellStart"/>
      <w:r>
        <w:rPr>
          <w:rStyle w:val="Hervorhebung"/>
        </w:rPr>
        <w:t>lust</w:t>
      </w:r>
      <w:proofErr w:type="spellEnd"/>
      <w:r>
        <w:rPr>
          <w:rStyle w:val="Hervorhebung"/>
        </w:rPr>
        <w:t xml:space="preserve"> abzuscheiden / und bey Christo zu seyn. Christus ist mein leben / sterben ist mein gewinn. Ich habe einen guten </w:t>
      </w:r>
      <w:proofErr w:type="spellStart"/>
      <w:r>
        <w:rPr>
          <w:rStyle w:val="Hervorhebung"/>
        </w:rPr>
        <w:t>kampff</w:t>
      </w:r>
      <w:proofErr w:type="spellEnd"/>
      <w:r>
        <w:rPr>
          <w:rStyle w:val="Hervorhebung"/>
        </w:rPr>
        <w:t xml:space="preserve"> </w:t>
      </w:r>
      <w:proofErr w:type="spellStart"/>
      <w:r>
        <w:rPr>
          <w:rStyle w:val="Hervorhebung"/>
        </w:rPr>
        <w:t>gekämpffet</w:t>
      </w:r>
      <w:proofErr w:type="spellEnd"/>
      <w:r>
        <w:rPr>
          <w:rStyle w:val="Hervorhebung"/>
        </w:rPr>
        <w:t xml:space="preserve"> / ich habe den </w:t>
      </w:r>
      <w:proofErr w:type="spellStart"/>
      <w:r>
        <w:rPr>
          <w:rStyle w:val="Hervorhebung"/>
        </w:rPr>
        <w:t>lauff</w:t>
      </w:r>
      <w:proofErr w:type="spellEnd"/>
      <w:r>
        <w:rPr>
          <w:rStyle w:val="Hervorhebung"/>
        </w:rPr>
        <w:t xml:space="preserve"> </w:t>
      </w:r>
      <w:proofErr w:type="spellStart"/>
      <w:r>
        <w:rPr>
          <w:rStyle w:val="Hervorhebung"/>
        </w:rPr>
        <w:t>volendet</w:t>
      </w:r>
      <w:proofErr w:type="spellEnd"/>
      <w:r>
        <w:rPr>
          <w:rStyle w:val="Hervorhebung"/>
        </w:rPr>
        <w:t xml:space="preserve"> / ich habe glauben gehalten / hinfort ist mir </w:t>
      </w:r>
      <w:proofErr w:type="spellStart"/>
      <w:r>
        <w:rPr>
          <w:rStyle w:val="Hervorhebung"/>
        </w:rPr>
        <w:t>beygelegt</w:t>
      </w:r>
      <w:proofErr w:type="spellEnd"/>
      <w:r>
        <w:rPr>
          <w:rStyle w:val="Hervorhebung"/>
        </w:rPr>
        <w:t xml:space="preserve"> die </w:t>
      </w:r>
      <w:proofErr w:type="spellStart"/>
      <w:r>
        <w:rPr>
          <w:rStyle w:val="Hervorhebung"/>
        </w:rPr>
        <w:t>krone</w:t>
      </w:r>
      <w:proofErr w:type="spellEnd"/>
      <w:r>
        <w:rPr>
          <w:rStyle w:val="Hervorhebung"/>
        </w:rPr>
        <w:t xml:space="preserve"> der </w:t>
      </w:r>
      <w:proofErr w:type="spellStart"/>
      <w:r>
        <w:rPr>
          <w:rStyle w:val="Hervorhebung"/>
        </w:rPr>
        <w:t>gerechtigkeit</w:t>
      </w:r>
      <w:proofErr w:type="spellEnd"/>
      <w:r>
        <w:rPr>
          <w:rStyle w:val="Hervorhebung"/>
        </w:rPr>
        <w:t xml:space="preserve"> / etc. Todt wo ist dein </w:t>
      </w:r>
      <w:proofErr w:type="spellStart"/>
      <w:r>
        <w:rPr>
          <w:rStyle w:val="Hervorhebung"/>
        </w:rPr>
        <w:t>stachel</w:t>
      </w:r>
      <w:proofErr w:type="spellEnd"/>
      <w:r>
        <w:rPr>
          <w:rStyle w:val="Hervorhebung"/>
        </w:rPr>
        <w:t xml:space="preserve"> / helle wo ist dein sieg? Der todt ist verschlungen im sieg. Ich weiß daß mein </w:t>
      </w:r>
      <w:proofErr w:type="spellStart"/>
      <w:r>
        <w:rPr>
          <w:rStyle w:val="Hervorhebung"/>
        </w:rPr>
        <w:t>erlöser</w:t>
      </w:r>
      <w:proofErr w:type="spellEnd"/>
      <w:r>
        <w:rPr>
          <w:rStyle w:val="Hervorhebung"/>
        </w:rPr>
        <w:t xml:space="preserve"> lebet / </w:t>
      </w:r>
      <w:proofErr w:type="spellStart"/>
      <w:r>
        <w:rPr>
          <w:rStyle w:val="Hervorhebung"/>
        </w:rPr>
        <w:t>unnd</w:t>
      </w:r>
      <w:proofErr w:type="spellEnd"/>
      <w:r>
        <w:rPr>
          <w:rStyle w:val="Hervorhebung"/>
        </w:rPr>
        <w:t xml:space="preserve"> er </w:t>
      </w:r>
      <w:proofErr w:type="spellStart"/>
      <w:r>
        <w:rPr>
          <w:rStyle w:val="Hervorhebung"/>
        </w:rPr>
        <w:t>wirdt</w:t>
      </w:r>
      <w:proofErr w:type="spellEnd"/>
      <w:r>
        <w:rPr>
          <w:rStyle w:val="Hervorhebung"/>
        </w:rPr>
        <w:t xml:space="preserve"> mich hernach </w:t>
      </w:r>
      <w:proofErr w:type="spellStart"/>
      <w:r>
        <w:rPr>
          <w:rStyle w:val="Hervorhebung"/>
        </w:rPr>
        <w:t>auß</w:t>
      </w:r>
      <w:proofErr w:type="spellEnd"/>
      <w:r>
        <w:rPr>
          <w:rStyle w:val="Hervorhebung"/>
        </w:rPr>
        <w:t xml:space="preserve"> der erden </w:t>
      </w:r>
      <w:proofErr w:type="spellStart"/>
      <w:r>
        <w:rPr>
          <w:rStyle w:val="Hervorhebung"/>
        </w:rPr>
        <w:t>aufferwecken</w:t>
      </w:r>
      <w:proofErr w:type="spellEnd"/>
      <w:r>
        <w:rPr>
          <w:rStyle w:val="Hervorhebung"/>
        </w:rPr>
        <w:t xml:space="preserve">. Denn es ist der </w:t>
      </w:r>
      <w:proofErr w:type="spellStart"/>
      <w:r>
        <w:rPr>
          <w:rStyle w:val="Hervorhebung"/>
        </w:rPr>
        <w:t>wille</w:t>
      </w:r>
      <w:proofErr w:type="spellEnd"/>
      <w:r>
        <w:rPr>
          <w:rStyle w:val="Hervorhebung"/>
        </w:rPr>
        <w:t xml:space="preserve"> des </w:t>
      </w:r>
      <w:proofErr w:type="spellStart"/>
      <w:r>
        <w:rPr>
          <w:rStyle w:val="Hervorhebung"/>
        </w:rPr>
        <w:t>himlischen</w:t>
      </w:r>
      <w:proofErr w:type="spellEnd"/>
      <w:r>
        <w:rPr>
          <w:rStyle w:val="Hervorhebung"/>
        </w:rPr>
        <w:t xml:space="preserve"> </w:t>
      </w:r>
      <w:proofErr w:type="spellStart"/>
      <w:r>
        <w:rPr>
          <w:rStyle w:val="Hervorhebung"/>
        </w:rPr>
        <w:t>vatters</w:t>
      </w:r>
      <w:proofErr w:type="spellEnd"/>
      <w:r>
        <w:rPr>
          <w:rStyle w:val="Hervorhebung"/>
        </w:rPr>
        <w:t xml:space="preserve"> / daß Christus nichts </w:t>
      </w:r>
      <w:proofErr w:type="spellStart"/>
      <w:r>
        <w:rPr>
          <w:rStyle w:val="Hervorhebung"/>
        </w:rPr>
        <w:t>verliehre</w:t>
      </w:r>
      <w:proofErr w:type="spellEnd"/>
      <w:r>
        <w:rPr>
          <w:rStyle w:val="Hervorhebung"/>
        </w:rPr>
        <w:t xml:space="preserve"> von allem dem was er ihm gegeben hat: sondern daß ers </w:t>
      </w:r>
      <w:proofErr w:type="spellStart"/>
      <w:r>
        <w:rPr>
          <w:rStyle w:val="Hervorhebung"/>
        </w:rPr>
        <w:t>aufferwecke</w:t>
      </w:r>
      <w:proofErr w:type="spellEnd"/>
      <w:r>
        <w:rPr>
          <w:rStyle w:val="Hervorhebung"/>
        </w:rPr>
        <w:t xml:space="preserve"> am jüngsten tage. Ich werde nicht sterben / sondern leben / </w:t>
      </w:r>
      <w:proofErr w:type="spellStart"/>
      <w:r>
        <w:rPr>
          <w:rStyle w:val="Hervorhebung"/>
        </w:rPr>
        <w:t>unnd</w:t>
      </w:r>
      <w:proofErr w:type="spellEnd"/>
      <w:r>
        <w:rPr>
          <w:rStyle w:val="Hervorhebung"/>
        </w:rPr>
        <w:t xml:space="preserve"> die </w:t>
      </w:r>
      <w:proofErr w:type="spellStart"/>
      <w:r>
        <w:rPr>
          <w:rStyle w:val="Hervorhebung"/>
        </w:rPr>
        <w:t>wercke</w:t>
      </w:r>
      <w:proofErr w:type="spellEnd"/>
      <w:r>
        <w:rPr>
          <w:rStyle w:val="Hervorhebung"/>
        </w:rPr>
        <w:t xml:space="preserve"> des </w:t>
      </w:r>
      <w:proofErr w:type="spellStart"/>
      <w:r>
        <w:rPr>
          <w:rStyle w:val="Hervorhebung"/>
        </w:rPr>
        <w:t>HErren</w:t>
      </w:r>
      <w:proofErr w:type="spellEnd"/>
      <w:r>
        <w:rPr>
          <w:rStyle w:val="Hervorhebung"/>
        </w:rPr>
        <w:t xml:space="preserve"> verkündigen. </w:t>
      </w:r>
      <w:proofErr w:type="spellStart"/>
      <w:r>
        <w:rPr>
          <w:rStyle w:val="Hervorhebung"/>
        </w:rPr>
        <w:t>HErr</w:t>
      </w:r>
      <w:proofErr w:type="spellEnd"/>
      <w:r>
        <w:rPr>
          <w:rStyle w:val="Hervorhebung"/>
        </w:rPr>
        <w:t xml:space="preserve"> Jesu / ich bin ein </w:t>
      </w:r>
      <w:proofErr w:type="spellStart"/>
      <w:r>
        <w:rPr>
          <w:rStyle w:val="Hervorhebung"/>
        </w:rPr>
        <w:t>glied</w:t>
      </w:r>
      <w:proofErr w:type="spellEnd"/>
      <w:r>
        <w:rPr>
          <w:rStyle w:val="Hervorhebung"/>
        </w:rPr>
        <w:t xml:space="preserve"> an deinem leib / Deß </w:t>
      </w:r>
      <w:proofErr w:type="spellStart"/>
      <w:r>
        <w:rPr>
          <w:rStyle w:val="Hervorhebung"/>
        </w:rPr>
        <w:t>tröst</w:t>
      </w:r>
      <w:proofErr w:type="spellEnd"/>
      <w:r>
        <w:rPr>
          <w:rStyle w:val="Hervorhebung"/>
        </w:rPr>
        <w:t xml:space="preserve"> ich mich von </w:t>
      </w:r>
      <w:proofErr w:type="spellStart"/>
      <w:r>
        <w:rPr>
          <w:rStyle w:val="Hervorhebung"/>
        </w:rPr>
        <w:t>hertzen</w:t>
      </w:r>
      <w:proofErr w:type="spellEnd"/>
      <w:r>
        <w:rPr>
          <w:rStyle w:val="Hervorhebung"/>
        </w:rPr>
        <w:t xml:space="preserve"> / Von dir ich </w:t>
      </w:r>
      <w:proofErr w:type="spellStart"/>
      <w:r>
        <w:rPr>
          <w:rStyle w:val="Hervorhebung"/>
        </w:rPr>
        <w:t>ungeschieden</w:t>
      </w:r>
      <w:proofErr w:type="spellEnd"/>
      <w:r>
        <w:rPr>
          <w:rStyle w:val="Hervorhebung"/>
        </w:rPr>
        <w:t xml:space="preserve"> bleib / In </w:t>
      </w:r>
      <w:proofErr w:type="spellStart"/>
      <w:r>
        <w:rPr>
          <w:rStyle w:val="Hervorhebung"/>
        </w:rPr>
        <w:t>todesnöhten</w:t>
      </w:r>
      <w:proofErr w:type="spellEnd"/>
      <w:r>
        <w:rPr>
          <w:rStyle w:val="Hervorhebung"/>
        </w:rPr>
        <w:t xml:space="preserve"> und </w:t>
      </w:r>
      <w:proofErr w:type="spellStart"/>
      <w:r>
        <w:rPr>
          <w:rStyle w:val="Hervorhebung"/>
        </w:rPr>
        <w:t>schmertzen</w:t>
      </w:r>
      <w:proofErr w:type="spellEnd"/>
      <w:r>
        <w:rPr>
          <w:rStyle w:val="Hervorhebung"/>
        </w:rPr>
        <w:t>.</w:t>
      </w:r>
      <w:r>
        <w:t xml:space="preserve"> </w:t>
      </w:r>
    </w:p>
    <w:p w14:paraId="4A6AC4AA" w14:textId="77777777" w:rsidR="00453595" w:rsidRDefault="00453595" w:rsidP="00453595">
      <w:pPr>
        <w:pStyle w:val="StandardWeb"/>
      </w:pPr>
      <w:r>
        <w:t xml:space="preserve">Diese </w:t>
      </w:r>
      <w:proofErr w:type="spellStart"/>
      <w:r>
        <w:t>früchte</w:t>
      </w:r>
      <w:proofErr w:type="spellEnd"/>
      <w:r>
        <w:t xml:space="preserve"> der </w:t>
      </w:r>
      <w:proofErr w:type="spellStart"/>
      <w:r>
        <w:t>reformirten</w:t>
      </w:r>
      <w:proofErr w:type="spellEnd"/>
      <w:r>
        <w:t xml:space="preserve"> Evangelischen lehre in Christlichem leben und </w:t>
      </w:r>
      <w:proofErr w:type="spellStart"/>
      <w:r>
        <w:t>frölichem</w:t>
      </w:r>
      <w:proofErr w:type="spellEnd"/>
      <w:r>
        <w:t xml:space="preserve"> todt / haben es gemacht / daß die </w:t>
      </w:r>
      <w:proofErr w:type="spellStart"/>
      <w:r>
        <w:t>leute</w:t>
      </w:r>
      <w:proofErr w:type="spellEnd"/>
      <w:r>
        <w:t xml:space="preserve"> vor hundert </w:t>
      </w:r>
      <w:proofErr w:type="spellStart"/>
      <w:r>
        <w:t>jahren</w:t>
      </w:r>
      <w:proofErr w:type="spellEnd"/>
      <w:r>
        <w:t xml:space="preserve"> so willig das </w:t>
      </w:r>
      <w:proofErr w:type="spellStart"/>
      <w:r>
        <w:t>Bapstthumb</w:t>
      </w:r>
      <w:proofErr w:type="spellEnd"/>
      <w:r>
        <w:t xml:space="preserve"> verlassen / und dem Evangelio zugefallen </w:t>
      </w:r>
      <w:proofErr w:type="spellStart"/>
      <w:r>
        <w:t>seynd</w:t>
      </w:r>
      <w:proofErr w:type="spellEnd"/>
      <w:r>
        <w:t xml:space="preserve">. ich </w:t>
      </w:r>
      <w:proofErr w:type="spellStart"/>
      <w:r>
        <w:t>habs</w:t>
      </w:r>
      <w:proofErr w:type="spellEnd"/>
      <w:r>
        <w:t xml:space="preserve"> von meinen lieben </w:t>
      </w:r>
      <w:proofErr w:type="spellStart"/>
      <w:r>
        <w:t>eltern</w:t>
      </w:r>
      <w:proofErr w:type="spellEnd"/>
      <w:r>
        <w:t xml:space="preserve"> / welche steinalte </w:t>
      </w:r>
      <w:proofErr w:type="spellStart"/>
      <w:r>
        <w:t>leuthe</w:t>
      </w:r>
      <w:proofErr w:type="spellEnd"/>
      <w:r>
        <w:t xml:space="preserve"> worden / daß man vor </w:t>
      </w:r>
      <w:proofErr w:type="spellStart"/>
      <w:r>
        <w:t>siebentzig</w:t>
      </w:r>
      <w:proofErr w:type="spellEnd"/>
      <w:r>
        <w:t xml:space="preserve"> </w:t>
      </w:r>
      <w:proofErr w:type="spellStart"/>
      <w:r>
        <w:t>unnd</w:t>
      </w:r>
      <w:proofErr w:type="spellEnd"/>
      <w:r>
        <w:t xml:space="preserve"> achtzig </w:t>
      </w:r>
      <w:proofErr w:type="spellStart"/>
      <w:r>
        <w:t>jahren</w:t>
      </w:r>
      <w:proofErr w:type="spellEnd"/>
      <w:r>
        <w:t xml:space="preserve"> zwey oder </w:t>
      </w:r>
      <w:proofErr w:type="spellStart"/>
      <w:r>
        <w:t>drey</w:t>
      </w:r>
      <w:proofErr w:type="spellEnd"/>
      <w:r>
        <w:t xml:space="preserve"> </w:t>
      </w:r>
      <w:proofErr w:type="spellStart"/>
      <w:r>
        <w:t>meil</w:t>
      </w:r>
      <w:proofErr w:type="spellEnd"/>
      <w:r>
        <w:t xml:space="preserve"> </w:t>
      </w:r>
      <w:proofErr w:type="spellStart"/>
      <w:r>
        <w:t>wegs</w:t>
      </w:r>
      <w:proofErr w:type="spellEnd"/>
      <w:r>
        <w:t xml:space="preserve"> nach einer Evangelischen predigt </w:t>
      </w:r>
      <w:proofErr w:type="spellStart"/>
      <w:r>
        <w:t>gelauffen</w:t>
      </w:r>
      <w:proofErr w:type="spellEnd"/>
      <w:r>
        <w:t xml:space="preserve"> ist. </w:t>
      </w:r>
    </w:p>
    <w:p w14:paraId="7D078C17" w14:textId="77777777" w:rsidR="00453595" w:rsidRDefault="00453595" w:rsidP="00453595">
      <w:pPr>
        <w:pStyle w:val="StandardWeb"/>
      </w:pPr>
      <w:r>
        <w:lastRenderedPageBreak/>
        <w:t xml:space="preserve">Die Züricher in </w:t>
      </w:r>
      <w:proofErr w:type="spellStart"/>
      <w:r>
        <w:t>Schweitz</w:t>
      </w:r>
      <w:proofErr w:type="spellEnd"/>
      <w:r>
        <w:t xml:space="preserve"> / welche fast die ersten gewesen / denen das Evangelium rein und klar durch </w:t>
      </w:r>
      <w:proofErr w:type="spellStart"/>
      <w:r>
        <w:t>Zwinglium</w:t>
      </w:r>
      <w:proofErr w:type="spellEnd"/>
      <w:r>
        <w:t xml:space="preserve"> verkündiget worden / haben lieber aller </w:t>
      </w:r>
      <w:proofErr w:type="spellStart"/>
      <w:r>
        <w:t>welt</w:t>
      </w:r>
      <w:proofErr w:type="spellEnd"/>
      <w:r>
        <w:t xml:space="preserve"> </w:t>
      </w:r>
      <w:proofErr w:type="spellStart"/>
      <w:r>
        <w:t>undanck</w:t>
      </w:r>
      <w:proofErr w:type="spellEnd"/>
      <w:r>
        <w:t xml:space="preserve"> uff sich genommen / als daß sie diese edle perle deß </w:t>
      </w:r>
      <w:proofErr w:type="spellStart"/>
      <w:r>
        <w:t>worts</w:t>
      </w:r>
      <w:proofErr w:type="spellEnd"/>
      <w:r>
        <w:t xml:space="preserve"> Gottes wollen fahren lassen. </w:t>
      </w:r>
    </w:p>
    <w:p w14:paraId="2596427F" w14:textId="77777777" w:rsidR="00453595" w:rsidRDefault="00453595" w:rsidP="00453595">
      <w:pPr>
        <w:pStyle w:val="StandardWeb"/>
      </w:pPr>
      <w:r>
        <w:t xml:space="preserve">Die Berner haben zur </w:t>
      </w:r>
      <w:proofErr w:type="spellStart"/>
      <w:r>
        <w:t>anzeig</w:t>
      </w:r>
      <w:proofErr w:type="spellEnd"/>
      <w:r>
        <w:t xml:space="preserve"> ihrer geistliche </w:t>
      </w:r>
      <w:proofErr w:type="spellStart"/>
      <w:r>
        <w:t>frewde</w:t>
      </w:r>
      <w:proofErr w:type="spellEnd"/>
      <w:r>
        <w:t xml:space="preserve"> / alle gefangene in der statt und </w:t>
      </w:r>
      <w:proofErr w:type="spellStart"/>
      <w:r>
        <w:t>auff</w:t>
      </w:r>
      <w:proofErr w:type="spellEnd"/>
      <w:r>
        <w:t xml:space="preserve"> dem lande </w:t>
      </w:r>
      <w:proofErr w:type="spellStart"/>
      <w:r>
        <w:t>loß</w:t>
      </w:r>
      <w:proofErr w:type="spellEnd"/>
      <w:r>
        <w:t xml:space="preserve"> gelassen / do sie </w:t>
      </w:r>
      <w:proofErr w:type="spellStart"/>
      <w:r>
        <w:t>auß</w:t>
      </w:r>
      <w:proofErr w:type="spellEnd"/>
      <w:r>
        <w:t xml:space="preserve"> der Babylonischen </w:t>
      </w:r>
      <w:proofErr w:type="spellStart"/>
      <w:r>
        <w:t>gefängnuß</w:t>
      </w:r>
      <w:proofErr w:type="spellEnd"/>
      <w:r>
        <w:t xml:space="preserve"> der Römischen </w:t>
      </w:r>
      <w:proofErr w:type="spellStart"/>
      <w:r>
        <w:t>kirchen</w:t>
      </w:r>
      <w:proofErr w:type="spellEnd"/>
      <w:r>
        <w:t xml:space="preserve"> sind erlediget worden. </w:t>
      </w:r>
    </w:p>
    <w:p w14:paraId="1081CA98" w14:textId="77777777" w:rsidR="00453595" w:rsidRDefault="00453595" w:rsidP="00453595">
      <w:pPr>
        <w:pStyle w:val="StandardWeb"/>
      </w:pPr>
      <w:proofErr w:type="spellStart"/>
      <w:r>
        <w:t>Conradus</w:t>
      </w:r>
      <w:proofErr w:type="spellEnd"/>
      <w:r>
        <w:t xml:space="preserve"> </w:t>
      </w:r>
      <w:proofErr w:type="spellStart"/>
      <w:r>
        <w:t>Pellicanus</w:t>
      </w:r>
      <w:proofErr w:type="spellEnd"/>
      <w:r>
        <w:t xml:space="preserve">, ein </w:t>
      </w:r>
      <w:proofErr w:type="spellStart"/>
      <w:r>
        <w:t>gelährter</w:t>
      </w:r>
      <w:proofErr w:type="spellEnd"/>
      <w:r>
        <w:t xml:space="preserve"> / und im </w:t>
      </w:r>
      <w:proofErr w:type="spellStart"/>
      <w:r>
        <w:t>Bapsthumb</w:t>
      </w:r>
      <w:proofErr w:type="spellEnd"/>
      <w:r>
        <w:t xml:space="preserve"> angesehener </w:t>
      </w:r>
      <w:proofErr w:type="spellStart"/>
      <w:r>
        <w:t>mann</w:t>
      </w:r>
      <w:proofErr w:type="spellEnd"/>
      <w:r>
        <w:t xml:space="preserve"> / als er anno 1536. zu Zürich seine erste </w:t>
      </w:r>
      <w:proofErr w:type="spellStart"/>
      <w:r>
        <w:t>lection</w:t>
      </w:r>
      <w:proofErr w:type="spellEnd"/>
      <w:r>
        <w:t xml:space="preserve"> aus dem </w:t>
      </w:r>
      <w:proofErr w:type="spellStart"/>
      <w:r>
        <w:t>fünfftzehenden</w:t>
      </w:r>
      <w:proofErr w:type="spellEnd"/>
      <w:r>
        <w:t xml:space="preserve"> </w:t>
      </w:r>
      <w:proofErr w:type="spellStart"/>
      <w:r>
        <w:t>capitel</w:t>
      </w:r>
      <w:proofErr w:type="spellEnd"/>
      <w:r>
        <w:t xml:space="preserve"> deß andern </w:t>
      </w:r>
      <w:proofErr w:type="spellStart"/>
      <w:r>
        <w:t>buchs</w:t>
      </w:r>
      <w:proofErr w:type="spellEnd"/>
      <w:r>
        <w:t xml:space="preserve"> Mosis halten </w:t>
      </w:r>
      <w:proofErr w:type="spellStart"/>
      <w:r>
        <w:t>solte</w:t>
      </w:r>
      <w:proofErr w:type="spellEnd"/>
      <w:r>
        <w:t xml:space="preserve"> / </w:t>
      </w:r>
      <w:proofErr w:type="spellStart"/>
      <w:r>
        <w:t>fieng</w:t>
      </w:r>
      <w:proofErr w:type="spellEnd"/>
      <w:r>
        <w:t xml:space="preserve"> er mit </w:t>
      </w:r>
      <w:proofErr w:type="spellStart"/>
      <w:r>
        <w:t>besonderm</w:t>
      </w:r>
      <w:proofErr w:type="spellEnd"/>
      <w:r>
        <w:t xml:space="preserve"> </w:t>
      </w:r>
      <w:proofErr w:type="spellStart"/>
      <w:r>
        <w:t>frewdigen</w:t>
      </w:r>
      <w:proofErr w:type="spellEnd"/>
      <w:r>
        <w:t xml:space="preserve"> </w:t>
      </w:r>
      <w:proofErr w:type="spellStart"/>
      <w:r>
        <w:t>geiste</w:t>
      </w:r>
      <w:proofErr w:type="spellEnd"/>
      <w:r>
        <w:t xml:space="preserve"> an: Gott sey </w:t>
      </w:r>
      <w:proofErr w:type="spellStart"/>
      <w:r>
        <w:t>danck</w:t>
      </w:r>
      <w:proofErr w:type="spellEnd"/>
      <w:r>
        <w:t xml:space="preserve"> / daß er mich auch </w:t>
      </w:r>
      <w:proofErr w:type="spellStart"/>
      <w:r>
        <w:t>auß</w:t>
      </w:r>
      <w:proofErr w:type="spellEnd"/>
      <w:r>
        <w:t xml:space="preserve"> </w:t>
      </w:r>
      <w:proofErr w:type="spellStart"/>
      <w:r>
        <w:t>Aegypten</w:t>
      </w:r>
      <w:proofErr w:type="spellEnd"/>
      <w:r>
        <w:t xml:space="preserve"> / durch das </w:t>
      </w:r>
      <w:proofErr w:type="spellStart"/>
      <w:r>
        <w:t>rohte</w:t>
      </w:r>
      <w:proofErr w:type="spellEnd"/>
      <w:r>
        <w:t xml:space="preserve"> Meer geführet hat: daß ich auch nu mit den heiligen / den </w:t>
      </w:r>
      <w:proofErr w:type="spellStart"/>
      <w:r>
        <w:t>gesang</w:t>
      </w:r>
      <w:proofErr w:type="spellEnd"/>
      <w:r>
        <w:t xml:space="preserve"> der </w:t>
      </w:r>
      <w:proofErr w:type="spellStart"/>
      <w:r>
        <w:t>schwester</w:t>
      </w:r>
      <w:proofErr w:type="spellEnd"/>
      <w:r>
        <w:t xml:space="preserve"> Mosis singen / und mit </w:t>
      </w:r>
      <w:proofErr w:type="spellStart"/>
      <w:r>
        <w:t>frewden</w:t>
      </w:r>
      <w:proofErr w:type="spellEnd"/>
      <w:r>
        <w:t xml:space="preserve"> sagen </w:t>
      </w:r>
      <w:proofErr w:type="spellStart"/>
      <w:r>
        <w:t>kan</w:t>
      </w:r>
      <w:proofErr w:type="spellEnd"/>
      <w:r>
        <w:t xml:space="preserve">: Laßt uns dem </w:t>
      </w:r>
      <w:proofErr w:type="spellStart"/>
      <w:r>
        <w:t>HErren</w:t>
      </w:r>
      <w:proofErr w:type="spellEnd"/>
      <w:r>
        <w:t xml:space="preserve"> singen / denn er </w:t>
      </w:r>
      <w:proofErr w:type="spellStart"/>
      <w:r>
        <w:t>hatt</w:t>
      </w:r>
      <w:proofErr w:type="spellEnd"/>
      <w:r>
        <w:t xml:space="preserve"> eine herrliche that gethan. </w:t>
      </w:r>
    </w:p>
    <w:p w14:paraId="5E45F57F" w14:textId="77777777" w:rsidR="00453595" w:rsidRDefault="00453595" w:rsidP="00453595">
      <w:pPr>
        <w:pStyle w:val="StandardWeb"/>
      </w:pPr>
      <w:r>
        <w:t xml:space="preserve">Im </w:t>
      </w:r>
      <w:proofErr w:type="spellStart"/>
      <w:r>
        <w:t>jahr</w:t>
      </w:r>
      <w:proofErr w:type="spellEnd"/>
      <w:r>
        <w:t xml:space="preserve"> 1539. </w:t>
      </w:r>
      <w:proofErr w:type="spellStart"/>
      <w:r>
        <w:t>gienge</w:t>
      </w:r>
      <w:proofErr w:type="spellEnd"/>
      <w:r>
        <w:t xml:space="preserve"> das Evangelium erstlich an zu Berlin in der Chur Brandenburg / da trat ein alter </w:t>
      </w:r>
      <w:proofErr w:type="spellStart"/>
      <w:r>
        <w:t>mann</w:t>
      </w:r>
      <w:proofErr w:type="spellEnd"/>
      <w:r>
        <w:t xml:space="preserve"> </w:t>
      </w:r>
      <w:proofErr w:type="spellStart"/>
      <w:r>
        <w:t>auff</w:t>
      </w:r>
      <w:proofErr w:type="spellEnd"/>
      <w:r>
        <w:t xml:space="preserve"> von fünf und </w:t>
      </w:r>
      <w:proofErr w:type="spellStart"/>
      <w:r>
        <w:t>siebentzig</w:t>
      </w:r>
      <w:proofErr w:type="spellEnd"/>
      <w:r>
        <w:t xml:space="preserve"> </w:t>
      </w:r>
      <w:proofErr w:type="spellStart"/>
      <w:r>
        <w:t>jahren</w:t>
      </w:r>
      <w:proofErr w:type="spellEnd"/>
      <w:r>
        <w:t xml:space="preserve"> (ich </w:t>
      </w:r>
      <w:proofErr w:type="spellStart"/>
      <w:r>
        <w:t>habs</w:t>
      </w:r>
      <w:proofErr w:type="spellEnd"/>
      <w:r>
        <w:t xml:space="preserve"> von einem </w:t>
      </w:r>
      <w:proofErr w:type="spellStart"/>
      <w:r>
        <w:t>berümbten</w:t>
      </w:r>
      <w:proofErr w:type="spellEnd"/>
      <w:r>
        <w:t xml:space="preserve"> alten </w:t>
      </w:r>
      <w:proofErr w:type="spellStart"/>
      <w:r>
        <w:t>Theologo</w:t>
      </w:r>
      <w:proofErr w:type="spellEnd"/>
      <w:r>
        <w:t xml:space="preserve">, der da in seiner </w:t>
      </w:r>
      <w:proofErr w:type="spellStart"/>
      <w:r>
        <w:t>jugend</w:t>
      </w:r>
      <w:proofErr w:type="spellEnd"/>
      <w:r>
        <w:t xml:space="preserve"> </w:t>
      </w:r>
      <w:proofErr w:type="spellStart"/>
      <w:r>
        <w:t>darbey</w:t>
      </w:r>
      <w:proofErr w:type="spellEnd"/>
      <w:r>
        <w:t xml:space="preserve"> gewesen) der sagte: Liebe Christen / heute sollen wir Evangelisch werden (so nennet ers) was wollen wir aber vor einen Text nehmen? Wir wollen sehen / wie David Evangelisch worden. Und befragte sich der alte fein selbst / und gab ihm auch selbst </w:t>
      </w:r>
      <w:proofErr w:type="spellStart"/>
      <w:r>
        <w:t>antwort</w:t>
      </w:r>
      <w:proofErr w:type="spellEnd"/>
      <w:r>
        <w:t xml:space="preserve">: Ist denn David auch Evangelisch gewesen? Ja / und </w:t>
      </w:r>
      <w:proofErr w:type="spellStart"/>
      <w:r>
        <w:t>helffe</w:t>
      </w:r>
      <w:proofErr w:type="spellEnd"/>
      <w:r>
        <w:t xml:space="preserve"> uns Gott / daß wir so Evangelisch werden / wie er gewesen. Da </w:t>
      </w:r>
      <w:proofErr w:type="spellStart"/>
      <w:r>
        <w:t>nimt</w:t>
      </w:r>
      <w:proofErr w:type="spellEnd"/>
      <w:r>
        <w:t xml:space="preserve"> er sein </w:t>
      </w:r>
      <w:proofErr w:type="spellStart"/>
      <w:r>
        <w:t>psalterlein</w:t>
      </w:r>
      <w:proofErr w:type="spellEnd"/>
      <w:r>
        <w:t xml:space="preserve"> zur </w:t>
      </w:r>
      <w:proofErr w:type="spellStart"/>
      <w:r>
        <w:t>hand</w:t>
      </w:r>
      <w:proofErr w:type="spellEnd"/>
      <w:r>
        <w:t xml:space="preserve"> / lieset den ersten </w:t>
      </w:r>
      <w:proofErr w:type="spellStart"/>
      <w:r>
        <w:t>psalm</w:t>
      </w:r>
      <w:proofErr w:type="spellEnd"/>
      <w:r>
        <w:t xml:space="preserve"> / und sagt: Liebe </w:t>
      </w:r>
      <w:proofErr w:type="spellStart"/>
      <w:r>
        <w:t>volck</w:t>
      </w:r>
      <w:proofErr w:type="spellEnd"/>
      <w:r>
        <w:t xml:space="preserve"> / also lehret David / wie wir sollen Evangelisch werden. </w:t>
      </w:r>
    </w:p>
    <w:p w14:paraId="3CE7DF88" w14:textId="77777777" w:rsidR="00453595" w:rsidRDefault="00453595" w:rsidP="00453595">
      <w:pPr>
        <w:pStyle w:val="StandardWeb"/>
      </w:pPr>
      <w:r>
        <w:t>Erstlich / muß die lehre rein und lauter seyn:</w:t>
      </w:r>
      <w:r>
        <w:br/>
        <w:t xml:space="preserve">Darnach / beweiset sich die lehre in reinen </w:t>
      </w:r>
      <w:proofErr w:type="spellStart"/>
      <w:r>
        <w:t>früchten</w:t>
      </w:r>
      <w:proofErr w:type="spellEnd"/>
      <w:r>
        <w:t xml:space="preserve">. </w:t>
      </w:r>
    </w:p>
    <w:p w14:paraId="26772871" w14:textId="77777777" w:rsidR="00453595" w:rsidRDefault="00453595" w:rsidP="00453595">
      <w:pPr>
        <w:pStyle w:val="StandardWeb"/>
      </w:pPr>
      <w:proofErr w:type="spellStart"/>
      <w:r>
        <w:rPr>
          <w:rStyle w:val="Hervorhebung"/>
        </w:rPr>
        <w:t>Wol</w:t>
      </w:r>
      <w:proofErr w:type="spellEnd"/>
      <w:r>
        <w:rPr>
          <w:rStyle w:val="Hervorhebung"/>
        </w:rPr>
        <w:t xml:space="preserve"> dem der </w:t>
      </w:r>
      <w:proofErr w:type="spellStart"/>
      <w:r>
        <w:rPr>
          <w:rStyle w:val="Hervorhebung"/>
        </w:rPr>
        <w:t>lust</w:t>
      </w:r>
      <w:proofErr w:type="spellEnd"/>
      <w:r>
        <w:rPr>
          <w:rStyle w:val="Hervorhebung"/>
        </w:rPr>
        <w:t xml:space="preserve"> zum </w:t>
      </w:r>
      <w:proofErr w:type="spellStart"/>
      <w:r>
        <w:rPr>
          <w:rStyle w:val="Hervorhebung"/>
        </w:rPr>
        <w:t>gesetz</w:t>
      </w:r>
      <w:proofErr w:type="spellEnd"/>
      <w:r>
        <w:rPr>
          <w:rStyle w:val="Hervorhebung"/>
        </w:rPr>
        <w:t xml:space="preserve"> deß </w:t>
      </w:r>
      <w:proofErr w:type="spellStart"/>
      <w:r>
        <w:rPr>
          <w:rStyle w:val="Hervorhebung"/>
        </w:rPr>
        <w:t>HErren</w:t>
      </w:r>
      <w:proofErr w:type="spellEnd"/>
      <w:r>
        <w:rPr>
          <w:rStyle w:val="Hervorhebung"/>
        </w:rPr>
        <w:t xml:space="preserve"> hat / und redet von seinem </w:t>
      </w:r>
      <w:proofErr w:type="spellStart"/>
      <w:r>
        <w:rPr>
          <w:rStyle w:val="Hervorhebung"/>
        </w:rPr>
        <w:t>gesetz</w:t>
      </w:r>
      <w:proofErr w:type="spellEnd"/>
      <w:r>
        <w:rPr>
          <w:rStyle w:val="Hervorhebung"/>
        </w:rPr>
        <w:t xml:space="preserve"> tag und </w:t>
      </w:r>
      <w:proofErr w:type="spellStart"/>
      <w:r>
        <w:rPr>
          <w:rStyle w:val="Hervorhebung"/>
        </w:rPr>
        <w:t>nacht</w:t>
      </w:r>
      <w:proofErr w:type="spellEnd"/>
      <w:r>
        <w:rPr>
          <w:rStyle w:val="Hervorhebung"/>
        </w:rPr>
        <w:t>:</w:t>
      </w:r>
      <w:r>
        <w:t xml:space="preserve"> Das ist / der nicht irret in der lehre / sondern </w:t>
      </w:r>
      <w:proofErr w:type="spellStart"/>
      <w:r>
        <w:t>erlustiret</w:t>
      </w:r>
      <w:proofErr w:type="spellEnd"/>
      <w:r>
        <w:t xml:space="preserve"> sich mit Gotteswort / gehet damit zu bette / stehet damit </w:t>
      </w:r>
      <w:proofErr w:type="spellStart"/>
      <w:r>
        <w:t>auff</w:t>
      </w:r>
      <w:proofErr w:type="spellEnd"/>
      <w:r>
        <w:t xml:space="preserve"> / leidet damit seine </w:t>
      </w:r>
      <w:proofErr w:type="spellStart"/>
      <w:r>
        <w:t>noht</w:t>
      </w:r>
      <w:proofErr w:type="spellEnd"/>
      <w:r>
        <w:t xml:space="preserve"> / thut sein gebet / seine </w:t>
      </w:r>
      <w:proofErr w:type="spellStart"/>
      <w:r>
        <w:t>arbeit</w:t>
      </w:r>
      <w:proofErr w:type="spellEnd"/>
      <w:r>
        <w:t xml:space="preserve"> mit Gottes </w:t>
      </w:r>
      <w:proofErr w:type="spellStart"/>
      <w:r>
        <w:t>wort</w:t>
      </w:r>
      <w:proofErr w:type="spellEnd"/>
      <w:r>
        <w:t xml:space="preserve">: </w:t>
      </w:r>
      <w:r>
        <w:rPr>
          <w:rStyle w:val="Hervorhebung"/>
        </w:rPr>
        <w:t xml:space="preserve">der ist wie ein baum </w:t>
      </w:r>
      <w:proofErr w:type="spellStart"/>
      <w:r>
        <w:rPr>
          <w:rStyle w:val="Hervorhebung"/>
        </w:rPr>
        <w:t>gepflantzet</w:t>
      </w:r>
      <w:proofErr w:type="spellEnd"/>
      <w:r>
        <w:rPr>
          <w:rStyle w:val="Hervorhebung"/>
        </w:rPr>
        <w:t xml:space="preserve"> an den </w:t>
      </w:r>
      <w:proofErr w:type="spellStart"/>
      <w:r>
        <w:rPr>
          <w:rStyle w:val="Hervorhebung"/>
        </w:rPr>
        <w:t>wasserbächen</w:t>
      </w:r>
      <w:proofErr w:type="spellEnd"/>
      <w:r>
        <w:rPr>
          <w:rStyle w:val="Hervorhebung"/>
        </w:rPr>
        <w:t xml:space="preserve"> / der seine </w:t>
      </w:r>
      <w:proofErr w:type="spellStart"/>
      <w:r>
        <w:rPr>
          <w:rStyle w:val="Hervorhebung"/>
        </w:rPr>
        <w:t>frucht</w:t>
      </w:r>
      <w:proofErr w:type="spellEnd"/>
      <w:r>
        <w:rPr>
          <w:rStyle w:val="Hervorhebung"/>
        </w:rPr>
        <w:t xml:space="preserve"> bringet zu seiner zeit.</w:t>
      </w:r>
      <w:r>
        <w:t xml:space="preserve"> Was haben wir davon? sprach der alte. Wer die reine lehr hat / der verdorret nicht / das ist / ein </w:t>
      </w:r>
      <w:proofErr w:type="spellStart"/>
      <w:r>
        <w:t>hertz</w:t>
      </w:r>
      <w:proofErr w:type="spellEnd"/>
      <w:r>
        <w:t xml:space="preserve"> das </w:t>
      </w:r>
      <w:proofErr w:type="spellStart"/>
      <w:r>
        <w:t>gepflantzet</w:t>
      </w:r>
      <w:proofErr w:type="spellEnd"/>
      <w:r>
        <w:t xml:space="preserve"> ist an die </w:t>
      </w:r>
      <w:proofErr w:type="spellStart"/>
      <w:r>
        <w:t>wasserbächlein</w:t>
      </w:r>
      <w:proofErr w:type="spellEnd"/>
      <w:r>
        <w:t xml:space="preserve"> Göttliches </w:t>
      </w:r>
      <w:proofErr w:type="spellStart"/>
      <w:r>
        <w:t>worts</w:t>
      </w:r>
      <w:proofErr w:type="spellEnd"/>
      <w:r>
        <w:t xml:space="preserve"> / das hat davon </w:t>
      </w:r>
      <w:proofErr w:type="spellStart"/>
      <w:r>
        <w:t>safft</w:t>
      </w:r>
      <w:proofErr w:type="spellEnd"/>
      <w:r>
        <w:t xml:space="preserve"> und </w:t>
      </w:r>
      <w:proofErr w:type="spellStart"/>
      <w:r>
        <w:t>krafft</w:t>
      </w:r>
      <w:proofErr w:type="spellEnd"/>
      <w:r>
        <w:t xml:space="preserve"> / und bringet die edle </w:t>
      </w:r>
      <w:proofErr w:type="spellStart"/>
      <w:r>
        <w:t>früchte</w:t>
      </w:r>
      <w:proofErr w:type="spellEnd"/>
      <w:r>
        <w:t xml:space="preserve"> / welche </w:t>
      </w:r>
      <w:proofErr w:type="spellStart"/>
      <w:r>
        <w:t>heissen</w:t>
      </w:r>
      <w:proofErr w:type="spellEnd"/>
      <w:r>
        <w:t xml:space="preserve"> / </w:t>
      </w:r>
      <w:proofErr w:type="spellStart"/>
      <w:r>
        <w:t>rew</w:t>
      </w:r>
      <w:proofErr w:type="spellEnd"/>
      <w:r>
        <w:t xml:space="preserve"> </w:t>
      </w:r>
      <w:proofErr w:type="spellStart"/>
      <w:r>
        <w:t>unnd</w:t>
      </w:r>
      <w:proofErr w:type="spellEnd"/>
      <w:r>
        <w:t xml:space="preserve"> leid </w:t>
      </w:r>
      <w:proofErr w:type="spellStart"/>
      <w:r>
        <w:t>uber</w:t>
      </w:r>
      <w:proofErr w:type="spellEnd"/>
      <w:r>
        <w:t xml:space="preserve"> begangene </w:t>
      </w:r>
      <w:proofErr w:type="spellStart"/>
      <w:r>
        <w:t>sünde</w:t>
      </w:r>
      <w:proofErr w:type="spellEnd"/>
      <w:r>
        <w:t xml:space="preserve"> / </w:t>
      </w:r>
      <w:proofErr w:type="spellStart"/>
      <w:r>
        <w:t>hertzliches</w:t>
      </w:r>
      <w:proofErr w:type="spellEnd"/>
      <w:r>
        <w:t xml:space="preserve"> </w:t>
      </w:r>
      <w:proofErr w:type="spellStart"/>
      <w:r>
        <w:t>vertrawen</w:t>
      </w:r>
      <w:proofErr w:type="spellEnd"/>
      <w:r>
        <w:t xml:space="preserve"> </w:t>
      </w:r>
      <w:proofErr w:type="spellStart"/>
      <w:r>
        <w:t>auff</w:t>
      </w:r>
      <w:proofErr w:type="spellEnd"/>
      <w:r>
        <w:t xml:space="preserve"> Christi leiden / </w:t>
      </w:r>
      <w:proofErr w:type="spellStart"/>
      <w:r>
        <w:t>bestendiger</w:t>
      </w:r>
      <w:proofErr w:type="spellEnd"/>
      <w:r>
        <w:t xml:space="preserve"> </w:t>
      </w:r>
      <w:proofErr w:type="spellStart"/>
      <w:r>
        <w:t>vorsatz</w:t>
      </w:r>
      <w:proofErr w:type="spellEnd"/>
      <w:r>
        <w:t xml:space="preserve"> deß </w:t>
      </w:r>
      <w:proofErr w:type="spellStart"/>
      <w:r>
        <w:t>newen</w:t>
      </w:r>
      <w:proofErr w:type="spellEnd"/>
      <w:r>
        <w:t xml:space="preserve"> </w:t>
      </w:r>
      <w:proofErr w:type="spellStart"/>
      <w:r>
        <w:t>gehorsams</w:t>
      </w:r>
      <w:proofErr w:type="spellEnd"/>
      <w:r>
        <w:t xml:space="preserve">. </w:t>
      </w:r>
      <w:r>
        <w:rPr>
          <w:rStyle w:val="Hervorhebung"/>
        </w:rPr>
        <w:t xml:space="preserve">Und seine </w:t>
      </w:r>
      <w:proofErr w:type="spellStart"/>
      <w:r>
        <w:rPr>
          <w:rStyle w:val="Hervorhebung"/>
        </w:rPr>
        <w:t>bletter</w:t>
      </w:r>
      <w:proofErr w:type="spellEnd"/>
      <w:r>
        <w:rPr>
          <w:rStyle w:val="Hervorhebung"/>
        </w:rPr>
        <w:t xml:space="preserve"> </w:t>
      </w:r>
      <w:proofErr w:type="spellStart"/>
      <w:r>
        <w:rPr>
          <w:rStyle w:val="Hervorhebung"/>
        </w:rPr>
        <w:t>verwelcken</w:t>
      </w:r>
      <w:proofErr w:type="spellEnd"/>
      <w:r>
        <w:rPr>
          <w:rStyle w:val="Hervorhebung"/>
        </w:rPr>
        <w:t xml:space="preserve"> nicht.</w:t>
      </w:r>
      <w:r>
        <w:t xml:space="preserve"> Das müssen </w:t>
      </w:r>
      <w:proofErr w:type="spellStart"/>
      <w:r>
        <w:t>seltzame</w:t>
      </w:r>
      <w:proofErr w:type="spellEnd"/>
      <w:r>
        <w:t xml:space="preserve"> bäume seyn. Ein rechter Evangelischer baum / der bleibet </w:t>
      </w:r>
      <w:proofErr w:type="spellStart"/>
      <w:r>
        <w:t>sommer</w:t>
      </w:r>
      <w:proofErr w:type="spellEnd"/>
      <w:r>
        <w:t xml:space="preserve"> und </w:t>
      </w:r>
      <w:proofErr w:type="spellStart"/>
      <w:r>
        <w:t>winter</w:t>
      </w:r>
      <w:proofErr w:type="spellEnd"/>
      <w:r>
        <w:t xml:space="preserve"> grüne. Da sagte der alte: Liebe freunde / ich bin im </w:t>
      </w:r>
      <w:proofErr w:type="spellStart"/>
      <w:r>
        <w:t>Bapstumb</w:t>
      </w:r>
      <w:proofErr w:type="spellEnd"/>
      <w:r>
        <w:t xml:space="preserve"> ohne </w:t>
      </w:r>
      <w:proofErr w:type="spellStart"/>
      <w:r>
        <w:t>ruhm</w:t>
      </w:r>
      <w:proofErr w:type="spellEnd"/>
      <w:r>
        <w:t xml:space="preserve"> in die </w:t>
      </w:r>
      <w:proofErr w:type="spellStart"/>
      <w:r>
        <w:t>viertzig</w:t>
      </w:r>
      <w:proofErr w:type="spellEnd"/>
      <w:r>
        <w:t xml:space="preserve"> </w:t>
      </w:r>
      <w:proofErr w:type="spellStart"/>
      <w:r>
        <w:t>jahr</w:t>
      </w:r>
      <w:proofErr w:type="spellEnd"/>
      <w:r>
        <w:t xml:space="preserve"> ein </w:t>
      </w:r>
      <w:proofErr w:type="spellStart"/>
      <w:r>
        <w:t>ansehlicher</w:t>
      </w:r>
      <w:proofErr w:type="spellEnd"/>
      <w:r>
        <w:t xml:space="preserve"> </w:t>
      </w:r>
      <w:proofErr w:type="spellStart"/>
      <w:r>
        <w:t>prediger</w:t>
      </w:r>
      <w:proofErr w:type="spellEnd"/>
      <w:r>
        <w:t xml:space="preserve"> gewesen / und bin bey viel </w:t>
      </w:r>
      <w:proofErr w:type="spellStart"/>
      <w:r>
        <w:t>mönchen</w:t>
      </w:r>
      <w:proofErr w:type="spellEnd"/>
      <w:r>
        <w:t xml:space="preserve"> und </w:t>
      </w:r>
      <w:proofErr w:type="spellStart"/>
      <w:r>
        <w:t>Cartheusern</w:t>
      </w:r>
      <w:proofErr w:type="spellEnd"/>
      <w:r>
        <w:t xml:space="preserve"> gewesen / wann sie haben sterben sollen: aber ewiger allmächtiger Gott / die man für die </w:t>
      </w:r>
      <w:proofErr w:type="spellStart"/>
      <w:r>
        <w:t>allerheiligsten</w:t>
      </w:r>
      <w:proofErr w:type="spellEnd"/>
      <w:r>
        <w:t xml:space="preserve"> gehalten hat / die haben sich am wenigsten trösten können. Was hat ihnen gemangelt? Die </w:t>
      </w:r>
      <w:proofErr w:type="spellStart"/>
      <w:r>
        <w:t>waserbächlein</w:t>
      </w:r>
      <w:proofErr w:type="spellEnd"/>
      <w:r>
        <w:t xml:space="preserve"> / die </w:t>
      </w:r>
      <w:proofErr w:type="spellStart"/>
      <w:r>
        <w:t>wasserbächlein</w:t>
      </w:r>
      <w:proofErr w:type="spellEnd"/>
      <w:r>
        <w:t xml:space="preserve"> deß Evangelischen </w:t>
      </w:r>
      <w:proofErr w:type="spellStart"/>
      <w:r>
        <w:t>worts</w:t>
      </w:r>
      <w:proofErr w:type="spellEnd"/>
      <w:r>
        <w:t xml:space="preserve"> Gottes / an welches so eines Menschen </w:t>
      </w:r>
      <w:proofErr w:type="spellStart"/>
      <w:r>
        <w:t>hertz</w:t>
      </w:r>
      <w:proofErr w:type="spellEnd"/>
      <w:r>
        <w:t xml:space="preserve"> </w:t>
      </w:r>
      <w:proofErr w:type="spellStart"/>
      <w:r>
        <w:t>gepflantzest</w:t>
      </w:r>
      <w:proofErr w:type="spellEnd"/>
      <w:r>
        <w:t xml:space="preserve"> ist / dessen </w:t>
      </w:r>
      <w:proofErr w:type="spellStart"/>
      <w:r>
        <w:t>bletter</w:t>
      </w:r>
      <w:proofErr w:type="spellEnd"/>
      <w:r>
        <w:t xml:space="preserve"> und </w:t>
      </w:r>
      <w:proofErr w:type="spellStart"/>
      <w:r>
        <w:t>trost</w:t>
      </w:r>
      <w:proofErr w:type="spellEnd"/>
      <w:r>
        <w:t xml:space="preserve"> </w:t>
      </w:r>
      <w:proofErr w:type="spellStart"/>
      <w:r>
        <w:t>verwelcken</w:t>
      </w:r>
      <w:proofErr w:type="spellEnd"/>
      <w:r>
        <w:t xml:space="preserve"> nicht / sondern es grünet im </w:t>
      </w:r>
      <w:proofErr w:type="spellStart"/>
      <w:r>
        <w:t>winter</w:t>
      </w:r>
      <w:proofErr w:type="spellEnd"/>
      <w:r>
        <w:t xml:space="preserve"> so </w:t>
      </w:r>
      <w:proofErr w:type="spellStart"/>
      <w:r>
        <w:t>wol</w:t>
      </w:r>
      <w:proofErr w:type="spellEnd"/>
      <w:r>
        <w:t xml:space="preserve"> als im </w:t>
      </w:r>
      <w:proofErr w:type="spellStart"/>
      <w:r>
        <w:t>sommer</w:t>
      </w:r>
      <w:proofErr w:type="spellEnd"/>
      <w:r>
        <w:t xml:space="preserve"> / im </w:t>
      </w:r>
      <w:proofErr w:type="spellStart"/>
      <w:r>
        <w:t>tode</w:t>
      </w:r>
      <w:proofErr w:type="spellEnd"/>
      <w:r>
        <w:t xml:space="preserve"> so </w:t>
      </w:r>
      <w:proofErr w:type="spellStart"/>
      <w:r>
        <w:t>wol</w:t>
      </w:r>
      <w:proofErr w:type="spellEnd"/>
      <w:r>
        <w:t xml:space="preserve"> als im leben. </w:t>
      </w:r>
      <w:r>
        <w:rPr>
          <w:rStyle w:val="Hervorhebung"/>
        </w:rPr>
        <w:t xml:space="preserve">Aber so sind die gottlosen nicht / sondern wie </w:t>
      </w:r>
      <w:proofErr w:type="spellStart"/>
      <w:r>
        <w:rPr>
          <w:rStyle w:val="Hervorhebung"/>
        </w:rPr>
        <w:t>sprewe</w:t>
      </w:r>
      <w:proofErr w:type="spellEnd"/>
      <w:r>
        <w:rPr>
          <w:rStyle w:val="Hervorhebung"/>
        </w:rPr>
        <w:t xml:space="preserve"> die der wind </w:t>
      </w:r>
      <w:proofErr w:type="spellStart"/>
      <w:r>
        <w:rPr>
          <w:rStyle w:val="Hervorhebung"/>
        </w:rPr>
        <w:t>zerstrewet</w:t>
      </w:r>
      <w:proofErr w:type="spellEnd"/>
      <w:r>
        <w:rPr>
          <w:rStyle w:val="Hervorhebung"/>
        </w:rPr>
        <w:t>.</w:t>
      </w:r>
      <w:r>
        <w:t xml:space="preserve"> Hie hat der alte abermals </w:t>
      </w:r>
      <w:proofErr w:type="spellStart"/>
      <w:r>
        <w:t>erzehlet</w:t>
      </w:r>
      <w:proofErr w:type="spellEnd"/>
      <w:r>
        <w:t xml:space="preserve"> / wie er bey heiligen </w:t>
      </w:r>
      <w:proofErr w:type="spellStart"/>
      <w:r>
        <w:t>brüdern</w:t>
      </w:r>
      <w:proofErr w:type="spellEnd"/>
      <w:r>
        <w:t xml:space="preserve"> zum Ständel gewesen / wie dieselbige do sie haben sterben sollen / für dem blick der </w:t>
      </w:r>
      <w:proofErr w:type="spellStart"/>
      <w:r>
        <w:t>augen</w:t>
      </w:r>
      <w:proofErr w:type="spellEnd"/>
      <w:r>
        <w:t xml:space="preserve"> Gottes nicht hätten bestehen können / sintemal der </w:t>
      </w:r>
      <w:proofErr w:type="spellStart"/>
      <w:r>
        <w:t>großmechtige</w:t>
      </w:r>
      <w:proofErr w:type="spellEnd"/>
      <w:r>
        <w:t xml:space="preserve"> </w:t>
      </w:r>
      <w:proofErr w:type="spellStart"/>
      <w:r>
        <w:t>sturmwind</w:t>
      </w:r>
      <w:proofErr w:type="spellEnd"/>
      <w:r>
        <w:t xml:space="preserve"> deß </w:t>
      </w:r>
      <w:proofErr w:type="spellStart"/>
      <w:r>
        <w:t>zornes</w:t>
      </w:r>
      <w:proofErr w:type="spellEnd"/>
      <w:r>
        <w:t xml:space="preserve"> Gottes alle verdienst </w:t>
      </w:r>
      <w:proofErr w:type="spellStart"/>
      <w:r>
        <w:t>hette</w:t>
      </w:r>
      <w:proofErr w:type="spellEnd"/>
      <w:r>
        <w:t xml:space="preserve"> hinweg genommen. </w:t>
      </w:r>
    </w:p>
    <w:p w14:paraId="44574E31" w14:textId="77777777" w:rsidR="00453595" w:rsidRDefault="00453595" w:rsidP="00453595">
      <w:pPr>
        <w:pStyle w:val="StandardWeb"/>
      </w:pPr>
      <w:r>
        <w:lastRenderedPageBreak/>
        <w:t xml:space="preserve">In </w:t>
      </w:r>
      <w:proofErr w:type="spellStart"/>
      <w:r>
        <w:t>Franckreich</w:t>
      </w:r>
      <w:proofErr w:type="spellEnd"/>
      <w:r>
        <w:t xml:space="preserve"> ist Johannes </w:t>
      </w:r>
      <w:proofErr w:type="spellStart"/>
      <w:r>
        <w:t>Clericus</w:t>
      </w:r>
      <w:proofErr w:type="spellEnd"/>
      <w:r>
        <w:t xml:space="preserve"> der erste gewesen / der zu Meaux </w:t>
      </w:r>
      <w:proofErr w:type="spellStart"/>
      <w:r>
        <w:t>offentlich</w:t>
      </w:r>
      <w:proofErr w:type="spellEnd"/>
      <w:r>
        <w:t xml:space="preserve"> an die </w:t>
      </w:r>
      <w:proofErr w:type="spellStart"/>
      <w:r>
        <w:t>kirche</w:t>
      </w:r>
      <w:proofErr w:type="spellEnd"/>
      <w:r>
        <w:t xml:space="preserve"> eine </w:t>
      </w:r>
      <w:proofErr w:type="spellStart"/>
      <w:r>
        <w:t>schrifftliche</w:t>
      </w:r>
      <w:proofErr w:type="spellEnd"/>
      <w:r>
        <w:t xml:space="preserve"> </w:t>
      </w:r>
      <w:proofErr w:type="spellStart"/>
      <w:r>
        <w:t>widerlegung</w:t>
      </w:r>
      <w:proofErr w:type="spellEnd"/>
      <w:r>
        <w:t xml:space="preserve"> deß </w:t>
      </w:r>
      <w:proofErr w:type="spellStart"/>
      <w:r>
        <w:t>ablaß</w:t>
      </w:r>
      <w:proofErr w:type="spellEnd"/>
      <w:r>
        <w:t xml:space="preserve"> angeschlagen. </w:t>
      </w:r>
      <w:proofErr w:type="spellStart"/>
      <w:r>
        <w:t>Denselbigen</w:t>
      </w:r>
      <w:proofErr w:type="spellEnd"/>
      <w:r>
        <w:t xml:space="preserve"> hat man mit ruhten </w:t>
      </w:r>
      <w:proofErr w:type="spellStart"/>
      <w:r>
        <w:t>gegeisselt</w:t>
      </w:r>
      <w:proofErr w:type="spellEnd"/>
      <w:r>
        <w:t xml:space="preserve"> / und ihm als einem </w:t>
      </w:r>
      <w:proofErr w:type="spellStart"/>
      <w:r>
        <w:t>ketzer</w:t>
      </w:r>
      <w:proofErr w:type="spellEnd"/>
      <w:r>
        <w:t xml:space="preserve"> ein schandmahl an die </w:t>
      </w:r>
      <w:proofErr w:type="spellStart"/>
      <w:r>
        <w:t>stirne</w:t>
      </w:r>
      <w:proofErr w:type="spellEnd"/>
      <w:r>
        <w:t xml:space="preserve"> </w:t>
      </w:r>
      <w:proofErr w:type="spellStart"/>
      <w:r>
        <w:t>gebrennet</w:t>
      </w:r>
      <w:proofErr w:type="spellEnd"/>
      <w:r>
        <w:t xml:space="preserve"> / welches als seine </w:t>
      </w:r>
      <w:proofErr w:type="spellStart"/>
      <w:r>
        <w:t>mutter</w:t>
      </w:r>
      <w:proofErr w:type="spellEnd"/>
      <w:r>
        <w:t xml:space="preserve"> gesehen / hat sie sich </w:t>
      </w:r>
      <w:proofErr w:type="spellStart"/>
      <w:r>
        <w:t>hochlich</w:t>
      </w:r>
      <w:proofErr w:type="spellEnd"/>
      <w:r>
        <w:t xml:space="preserve"> darüber </w:t>
      </w:r>
      <w:proofErr w:type="spellStart"/>
      <w:r>
        <w:t>erfrewet</w:t>
      </w:r>
      <w:proofErr w:type="spellEnd"/>
      <w:r>
        <w:t xml:space="preserve"> / den </w:t>
      </w:r>
      <w:proofErr w:type="spellStart"/>
      <w:r>
        <w:t>sohn</w:t>
      </w:r>
      <w:proofErr w:type="spellEnd"/>
      <w:r>
        <w:t xml:space="preserve"> getröstet / und laut </w:t>
      </w:r>
      <w:proofErr w:type="spellStart"/>
      <w:r>
        <w:t>geschriehen</w:t>
      </w:r>
      <w:proofErr w:type="spellEnd"/>
      <w:r>
        <w:t xml:space="preserve">: Christus lebe / und seine </w:t>
      </w:r>
      <w:proofErr w:type="spellStart"/>
      <w:r>
        <w:t>mahlzeichen</w:t>
      </w:r>
      <w:proofErr w:type="spellEnd"/>
      <w:r>
        <w:t xml:space="preserve">. </w:t>
      </w:r>
    </w:p>
    <w:p w14:paraId="645F9127" w14:textId="77777777" w:rsidR="00453595" w:rsidRDefault="00453595" w:rsidP="00453595">
      <w:pPr>
        <w:pStyle w:val="StandardWeb"/>
      </w:pPr>
      <w:r>
        <w:t xml:space="preserve">Für zwey und siebenzig </w:t>
      </w:r>
      <w:proofErr w:type="spellStart"/>
      <w:r>
        <w:t>jahren</w:t>
      </w:r>
      <w:proofErr w:type="spellEnd"/>
      <w:r>
        <w:t xml:space="preserve"> / </w:t>
      </w:r>
      <w:proofErr w:type="spellStart"/>
      <w:r>
        <w:t>alß</w:t>
      </w:r>
      <w:proofErr w:type="spellEnd"/>
      <w:r>
        <w:t xml:space="preserve"> noch </w:t>
      </w:r>
      <w:proofErr w:type="spellStart"/>
      <w:r>
        <w:t>Meßpriester</w:t>
      </w:r>
      <w:proofErr w:type="spellEnd"/>
      <w:r>
        <w:t xml:space="preserve"> in dieser </w:t>
      </w:r>
      <w:proofErr w:type="spellStart"/>
      <w:r>
        <w:t>kirche</w:t>
      </w:r>
      <w:proofErr w:type="spellEnd"/>
      <w:r>
        <w:t xml:space="preserve"> </w:t>
      </w:r>
      <w:proofErr w:type="spellStart"/>
      <w:r>
        <w:t>Meß</w:t>
      </w:r>
      <w:proofErr w:type="spellEnd"/>
      <w:r>
        <w:t xml:space="preserve"> gelesen / sind etliche </w:t>
      </w:r>
      <w:proofErr w:type="spellStart"/>
      <w:r>
        <w:t>bürger</w:t>
      </w:r>
      <w:proofErr w:type="spellEnd"/>
      <w:r>
        <w:t xml:space="preserve"> / so Gott </w:t>
      </w:r>
      <w:proofErr w:type="spellStart"/>
      <w:r>
        <w:t>albereit</w:t>
      </w:r>
      <w:proofErr w:type="spellEnd"/>
      <w:r>
        <w:t xml:space="preserve"> durch seinen geist und </w:t>
      </w:r>
      <w:proofErr w:type="spellStart"/>
      <w:r>
        <w:t>wort</w:t>
      </w:r>
      <w:proofErr w:type="spellEnd"/>
      <w:r>
        <w:t xml:space="preserve"> erleuchtet / zusammen </w:t>
      </w:r>
      <w:proofErr w:type="spellStart"/>
      <w:r>
        <w:t>getretten</w:t>
      </w:r>
      <w:proofErr w:type="spellEnd"/>
      <w:r>
        <w:t xml:space="preserve"> / und haben von </w:t>
      </w:r>
      <w:proofErr w:type="spellStart"/>
      <w:r>
        <w:t>freyen</w:t>
      </w:r>
      <w:proofErr w:type="spellEnd"/>
      <w:r>
        <w:t xml:space="preserve"> stücken angefangen zu singen: Es ist das heil uns kommen her. Dadurch Churfürst Friderich der </w:t>
      </w:r>
      <w:proofErr w:type="spellStart"/>
      <w:r>
        <w:t>ander</w:t>
      </w:r>
      <w:proofErr w:type="spellEnd"/>
      <w:r>
        <w:t xml:space="preserve"> verursacht worden / Paulum </w:t>
      </w:r>
      <w:proofErr w:type="spellStart"/>
      <w:r>
        <w:t>Fagium</w:t>
      </w:r>
      <w:proofErr w:type="spellEnd"/>
      <w:r>
        <w:t xml:space="preserve"> von Straßburg </w:t>
      </w:r>
      <w:proofErr w:type="spellStart"/>
      <w:r>
        <w:t>anhero</w:t>
      </w:r>
      <w:proofErr w:type="spellEnd"/>
      <w:r>
        <w:t xml:space="preserve"> zu </w:t>
      </w:r>
      <w:proofErr w:type="spellStart"/>
      <w:r>
        <w:t>fodern</w:t>
      </w:r>
      <w:proofErr w:type="spellEnd"/>
      <w:r>
        <w:t xml:space="preserve"> / und das </w:t>
      </w:r>
      <w:proofErr w:type="spellStart"/>
      <w:r>
        <w:t>reformationswerck</w:t>
      </w:r>
      <w:proofErr w:type="spellEnd"/>
      <w:r>
        <w:t xml:space="preserve"> anzufangen. </w:t>
      </w:r>
    </w:p>
    <w:p w14:paraId="41507FD3" w14:textId="77777777" w:rsidR="00453595" w:rsidRDefault="00453595" w:rsidP="00453595">
      <w:pPr>
        <w:pStyle w:val="StandardWeb"/>
      </w:pPr>
      <w:r>
        <w:t xml:space="preserve">Hie weis ich was die </w:t>
      </w:r>
      <w:proofErr w:type="spellStart"/>
      <w:r>
        <w:t>Bäpstler</w:t>
      </w:r>
      <w:proofErr w:type="spellEnd"/>
      <w:r>
        <w:t xml:space="preserve"> werden einwenden. ihr Evangelische </w:t>
      </w:r>
      <w:proofErr w:type="spellStart"/>
      <w:r>
        <w:t>jubiliret</w:t>
      </w:r>
      <w:proofErr w:type="spellEnd"/>
      <w:r>
        <w:t xml:space="preserve"> und </w:t>
      </w:r>
      <w:proofErr w:type="spellStart"/>
      <w:r>
        <w:t>triumphiret</w:t>
      </w:r>
      <w:proofErr w:type="spellEnd"/>
      <w:r>
        <w:t xml:space="preserve"> viel </w:t>
      </w:r>
      <w:proofErr w:type="spellStart"/>
      <w:r>
        <w:t>uber</w:t>
      </w:r>
      <w:proofErr w:type="spellEnd"/>
      <w:r>
        <w:t xml:space="preserve"> die </w:t>
      </w:r>
      <w:proofErr w:type="spellStart"/>
      <w:r>
        <w:t>reformation</w:t>
      </w:r>
      <w:proofErr w:type="spellEnd"/>
      <w:r>
        <w:t xml:space="preserve"> der </w:t>
      </w:r>
      <w:proofErr w:type="spellStart"/>
      <w:r>
        <w:t>kirchen</w:t>
      </w:r>
      <w:proofErr w:type="spellEnd"/>
      <w:r>
        <w:t xml:space="preserve"> / und </w:t>
      </w:r>
      <w:proofErr w:type="spellStart"/>
      <w:r>
        <w:t>uber</w:t>
      </w:r>
      <w:proofErr w:type="spellEnd"/>
      <w:r>
        <w:t xml:space="preserve"> den </w:t>
      </w:r>
      <w:proofErr w:type="spellStart"/>
      <w:r>
        <w:t>früchten</w:t>
      </w:r>
      <w:proofErr w:type="spellEnd"/>
      <w:r>
        <w:t xml:space="preserve"> der Evangelischen lehre. Ist ihm aber nicht also / daß auch unter euch selbst viel </w:t>
      </w:r>
      <w:proofErr w:type="spellStart"/>
      <w:r>
        <w:t>unordnung</w:t>
      </w:r>
      <w:proofErr w:type="spellEnd"/>
      <w:r>
        <w:t xml:space="preserve"> / </w:t>
      </w:r>
      <w:proofErr w:type="spellStart"/>
      <w:r>
        <w:t>unfleiß</w:t>
      </w:r>
      <w:proofErr w:type="spellEnd"/>
      <w:r>
        <w:t xml:space="preserve"> und </w:t>
      </w:r>
      <w:proofErr w:type="spellStart"/>
      <w:r>
        <w:t>ergerniß</w:t>
      </w:r>
      <w:proofErr w:type="spellEnd"/>
      <w:r>
        <w:t xml:space="preserve"> vorgehen / daß auch viel </w:t>
      </w:r>
      <w:proofErr w:type="spellStart"/>
      <w:r>
        <w:t>trennungen</w:t>
      </w:r>
      <w:proofErr w:type="spellEnd"/>
      <w:r>
        <w:t xml:space="preserve"> und </w:t>
      </w:r>
      <w:proofErr w:type="spellStart"/>
      <w:r>
        <w:t>spaltungen</w:t>
      </w:r>
      <w:proofErr w:type="spellEnd"/>
      <w:r>
        <w:t xml:space="preserve"> </w:t>
      </w:r>
      <w:proofErr w:type="spellStart"/>
      <w:r>
        <w:t>seynd</w:t>
      </w:r>
      <w:proofErr w:type="spellEnd"/>
      <w:r>
        <w:t xml:space="preserve">? Was habt ihr dann uns viel </w:t>
      </w:r>
      <w:proofErr w:type="spellStart"/>
      <w:r>
        <w:t>vorzuwerffen</w:t>
      </w:r>
      <w:proofErr w:type="spellEnd"/>
      <w:r>
        <w:t xml:space="preserve"> / und </w:t>
      </w:r>
      <w:proofErr w:type="spellStart"/>
      <w:r>
        <w:t>uber</w:t>
      </w:r>
      <w:proofErr w:type="spellEnd"/>
      <w:r>
        <w:t xml:space="preserve"> </w:t>
      </w:r>
      <w:proofErr w:type="spellStart"/>
      <w:r>
        <w:t>ewer</w:t>
      </w:r>
      <w:proofErr w:type="spellEnd"/>
      <w:r>
        <w:t xml:space="preserve"> </w:t>
      </w:r>
      <w:proofErr w:type="spellStart"/>
      <w:r>
        <w:t>kirchenreformation</w:t>
      </w:r>
      <w:proofErr w:type="spellEnd"/>
      <w:r>
        <w:t xml:space="preserve"> zu </w:t>
      </w:r>
      <w:proofErr w:type="spellStart"/>
      <w:r>
        <w:t>jubiliren</w:t>
      </w:r>
      <w:proofErr w:type="spellEnd"/>
      <w:r>
        <w:t xml:space="preserve"> und zu </w:t>
      </w:r>
      <w:proofErr w:type="spellStart"/>
      <w:r>
        <w:t>triumphiren</w:t>
      </w:r>
      <w:proofErr w:type="spellEnd"/>
      <w:r>
        <w:t xml:space="preserve">? Antwort. So viel das leben belanget / ist leider wahr / daß nicht allein viel </w:t>
      </w:r>
      <w:proofErr w:type="spellStart"/>
      <w:r>
        <w:t>unordnung</w:t>
      </w:r>
      <w:proofErr w:type="spellEnd"/>
      <w:r>
        <w:t xml:space="preserve"> / sondern auch viel </w:t>
      </w:r>
      <w:proofErr w:type="spellStart"/>
      <w:r>
        <w:t>sünden</w:t>
      </w:r>
      <w:proofErr w:type="spellEnd"/>
      <w:r>
        <w:t xml:space="preserve"> bey uns sind / wissentliche und unwissentliche / und ist viel </w:t>
      </w:r>
      <w:proofErr w:type="spellStart"/>
      <w:r>
        <w:t>unkraut</w:t>
      </w:r>
      <w:proofErr w:type="spellEnd"/>
      <w:r>
        <w:t xml:space="preserve"> unter uns / wie allzeit in der rechten </w:t>
      </w:r>
      <w:proofErr w:type="spellStart"/>
      <w:r>
        <w:t>warhafftigen</w:t>
      </w:r>
      <w:proofErr w:type="spellEnd"/>
      <w:r>
        <w:t xml:space="preserve"> </w:t>
      </w:r>
      <w:proofErr w:type="spellStart"/>
      <w:r>
        <w:t>kirchen</w:t>
      </w:r>
      <w:proofErr w:type="spellEnd"/>
      <w:r>
        <w:t xml:space="preserve"> Gottes auch viel </w:t>
      </w:r>
      <w:proofErr w:type="spellStart"/>
      <w:r>
        <w:t>unkrauts</w:t>
      </w:r>
      <w:proofErr w:type="spellEnd"/>
      <w:r>
        <w:t xml:space="preserve"> mit </w:t>
      </w:r>
      <w:proofErr w:type="spellStart"/>
      <w:r>
        <w:t>auffwächst</w:t>
      </w:r>
      <w:proofErr w:type="spellEnd"/>
      <w:r>
        <w:t xml:space="preserve">: wie neben David / Nathan / </w:t>
      </w:r>
      <w:proofErr w:type="spellStart"/>
      <w:r>
        <w:t>unnd</w:t>
      </w:r>
      <w:proofErr w:type="spellEnd"/>
      <w:r>
        <w:t xml:space="preserve"> andern rechten heiligen in Gottes </w:t>
      </w:r>
      <w:proofErr w:type="spellStart"/>
      <w:r>
        <w:t>volck</w:t>
      </w:r>
      <w:proofErr w:type="spellEnd"/>
      <w:r>
        <w:t xml:space="preserve"> waren </w:t>
      </w:r>
      <w:proofErr w:type="spellStart"/>
      <w:r>
        <w:t>Absalon</w:t>
      </w:r>
      <w:proofErr w:type="spellEnd"/>
      <w:r>
        <w:t xml:space="preserve"> / </w:t>
      </w:r>
      <w:proofErr w:type="spellStart"/>
      <w:r>
        <w:t>Achitophel</w:t>
      </w:r>
      <w:proofErr w:type="spellEnd"/>
      <w:r>
        <w:t xml:space="preserve"> / etc. Aber das ist auch wahr / daß ein </w:t>
      </w:r>
      <w:proofErr w:type="spellStart"/>
      <w:r>
        <w:t>grosser</w:t>
      </w:r>
      <w:proofErr w:type="spellEnd"/>
      <w:r>
        <w:t xml:space="preserve"> unterscheid zwischen </w:t>
      </w:r>
      <w:proofErr w:type="spellStart"/>
      <w:r>
        <w:t>beydes</w:t>
      </w:r>
      <w:proofErr w:type="spellEnd"/>
      <w:r>
        <w:t xml:space="preserve"> theils </w:t>
      </w:r>
      <w:proofErr w:type="spellStart"/>
      <w:r>
        <w:t>sünden</w:t>
      </w:r>
      <w:proofErr w:type="spellEnd"/>
      <w:r>
        <w:t xml:space="preserve"> ist. Dann einmal so treiben die Evangelische keine </w:t>
      </w:r>
      <w:proofErr w:type="spellStart"/>
      <w:r>
        <w:t>abgötterey</w:t>
      </w:r>
      <w:proofErr w:type="spellEnd"/>
      <w:r>
        <w:t xml:space="preserve"> / und </w:t>
      </w:r>
      <w:proofErr w:type="spellStart"/>
      <w:r>
        <w:t>seynd</w:t>
      </w:r>
      <w:proofErr w:type="spellEnd"/>
      <w:r>
        <w:t xml:space="preserve"> nicht wissentliche </w:t>
      </w:r>
      <w:proofErr w:type="spellStart"/>
      <w:r>
        <w:t>verfolger</w:t>
      </w:r>
      <w:proofErr w:type="spellEnd"/>
      <w:r>
        <w:t xml:space="preserve"> der </w:t>
      </w:r>
      <w:proofErr w:type="spellStart"/>
      <w:r>
        <w:t>warheit</w:t>
      </w:r>
      <w:proofErr w:type="spellEnd"/>
      <w:r>
        <w:t xml:space="preserve"> und der heiligen </w:t>
      </w:r>
      <w:proofErr w:type="spellStart"/>
      <w:r>
        <w:t>mörder</w:t>
      </w:r>
      <w:proofErr w:type="spellEnd"/>
      <w:r>
        <w:t xml:space="preserve"> / wie die </w:t>
      </w:r>
      <w:proofErr w:type="spellStart"/>
      <w:r>
        <w:t>Bäpstler</w:t>
      </w:r>
      <w:proofErr w:type="spellEnd"/>
      <w:r>
        <w:t xml:space="preserve"> sind. </w:t>
      </w:r>
      <w:proofErr w:type="spellStart"/>
      <w:r>
        <w:t>Drumb</w:t>
      </w:r>
      <w:proofErr w:type="spellEnd"/>
      <w:r>
        <w:t xml:space="preserve"> wann gleich alle </w:t>
      </w:r>
      <w:proofErr w:type="spellStart"/>
      <w:r>
        <w:t>sünde</w:t>
      </w:r>
      <w:proofErr w:type="spellEnd"/>
      <w:r>
        <w:t xml:space="preserve"> und </w:t>
      </w:r>
      <w:proofErr w:type="spellStart"/>
      <w:r>
        <w:t>ergernüß</w:t>
      </w:r>
      <w:proofErr w:type="spellEnd"/>
      <w:r>
        <w:t xml:space="preserve"> / so bey den Evangelischen </w:t>
      </w:r>
      <w:proofErr w:type="spellStart"/>
      <w:r>
        <w:t>fürfallen</w:t>
      </w:r>
      <w:proofErr w:type="spellEnd"/>
      <w:r>
        <w:t xml:space="preserve"> / </w:t>
      </w:r>
      <w:proofErr w:type="spellStart"/>
      <w:r>
        <w:t>auff</w:t>
      </w:r>
      <w:proofErr w:type="spellEnd"/>
      <w:r>
        <w:t xml:space="preserve"> einen </w:t>
      </w:r>
      <w:proofErr w:type="spellStart"/>
      <w:r>
        <w:t>hauffen</w:t>
      </w:r>
      <w:proofErr w:type="spellEnd"/>
      <w:r>
        <w:t xml:space="preserve"> zusammen gelegt würden / so sind sie </w:t>
      </w:r>
      <w:proofErr w:type="spellStart"/>
      <w:r>
        <w:t>dannoch</w:t>
      </w:r>
      <w:proofErr w:type="spellEnd"/>
      <w:r>
        <w:t xml:space="preserve"> viel geringer / dann der </w:t>
      </w:r>
      <w:proofErr w:type="spellStart"/>
      <w:r>
        <w:t>verfolger</w:t>
      </w:r>
      <w:proofErr w:type="spellEnd"/>
      <w:r>
        <w:t xml:space="preserve"> </w:t>
      </w:r>
      <w:proofErr w:type="spellStart"/>
      <w:r>
        <w:t>abgötterey</w:t>
      </w:r>
      <w:proofErr w:type="spellEnd"/>
      <w:r>
        <w:t xml:space="preserve"> / welche in der </w:t>
      </w:r>
      <w:proofErr w:type="spellStart"/>
      <w:r>
        <w:t>meß</w:t>
      </w:r>
      <w:proofErr w:type="spellEnd"/>
      <w:r>
        <w:t xml:space="preserve"> und </w:t>
      </w:r>
      <w:proofErr w:type="spellStart"/>
      <w:r>
        <w:t>heiligendienst</w:t>
      </w:r>
      <w:proofErr w:type="spellEnd"/>
      <w:r>
        <w:t xml:space="preserve"> </w:t>
      </w:r>
      <w:proofErr w:type="spellStart"/>
      <w:r>
        <w:t>geübet</w:t>
      </w:r>
      <w:proofErr w:type="spellEnd"/>
      <w:r>
        <w:t xml:space="preserve"> wird / item ihre </w:t>
      </w:r>
      <w:proofErr w:type="spellStart"/>
      <w:r>
        <w:t>unzucht</w:t>
      </w:r>
      <w:proofErr w:type="spellEnd"/>
      <w:r>
        <w:t xml:space="preserve"> und </w:t>
      </w:r>
      <w:proofErr w:type="spellStart"/>
      <w:r>
        <w:t>mord</w:t>
      </w:r>
      <w:proofErr w:type="spellEnd"/>
      <w:r>
        <w:t xml:space="preserve">. Zu dem was bey uns vor </w:t>
      </w:r>
      <w:proofErr w:type="spellStart"/>
      <w:r>
        <w:t>sünden</w:t>
      </w:r>
      <w:proofErr w:type="spellEnd"/>
      <w:r>
        <w:t xml:space="preserve"> geschehen / die folgen nicht aus der Evangelischen lehre / welche gebeut / daß alle </w:t>
      </w:r>
      <w:proofErr w:type="spellStart"/>
      <w:r>
        <w:t>menschen</w:t>
      </w:r>
      <w:proofErr w:type="spellEnd"/>
      <w:r>
        <w:t xml:space="preserve"> </w:t>
      </w:r>
      <w:proofErr w:type="spellStart"/>
      <w:r>
        <w:t>busse</w:t>
      </w:r>
      <w:proofErr w:type="spellEnd"/>
      <w:r>
        <w:t xml:space="preserve"> thun / und Gott </w:t>
      </w:r>
      <w:proofErr w:type="spellStart"/>
      <w:r>
        <w:t>wolgefellig</w:t>
      </w:r>
      <w:proofErr w:type="spellEnd"/>
      <w:r>
        <w:t xml:space="preserve"> leben sollen. Hingegen </w:t>
      </w:r>
      <w:proofErr w:type="spellStart"/>
      <w:r>
        <w:t>fleust</w:t>
      </w:r>
      <w:proofErr w:type="spellEnd"/>
      <w:r>
        <w:t xml:space="preserve"> das gottlose leben und wesen der </w:t>
      </w:r>
      <w:proofErr w:type="spellStart"/>
      <w:r>
        <w:t>Bäpstler</w:t>
      </w:r>
      <w:proofErr w:type="spellEnd"/>
      <w:r>
        <w:t xml:space="preserve"> </w:t>
      </w:r>
      <w:proofErr w:type="spellStart"/>
      <w:r>
        <w:t>auß</w:t>
      </w:r>
      <w:proofErr w:type="spellEnd"/>
      <w:r>
        <w:t xml:space="preserve"> ihrer eigenen lehre. Dann im </w:t>
      </w:r>
      <w:proofErr w:type="spellStart"/>
      <w:r>
        <w:t>Bapsthumjb</w:t>
      </w:r>
      <w:proofErr w:type="spellEnd"/>
      <w:r>
        <w:t xml:space="preserve"> </w:t>
      </w:r>
      <w:proofErr w:type="spellStart"/>
      <w:r>
        <w:t>helt</w:t>
      </w:r>
      <w:proofErr w:type="spellEnd"/>
      <w:r>
        <w:t xml:space="preserve"> man auch die </w:t>
      </w:r>
      <w:proofErr w:type="spellStart"/>
      <w:r>
        <w:t>oberzehlte</w:t>
      </w:r>
      <w:proofErr w:type="spellEnd"/>
      <w:r>
        <w:t xml:space="preserve"> </w:t>
      </w:r>
      <w:proofErr w:type="spellStart"/>
      <w:r>
        <w:t>grosse</w:t>
      </w:r>
      <w:proofErr w:type="spellEnd"/>
      <w:r>
        <w:t xml:space="preserve"> </w:t>
      </w:r>
      <w:proofErr w:type="spellStart"/>
      <w:r>
        <w:t>sünden</w:t>
      </w:r>
      <w:proofErr w:type="spellEnd"/>
      <w:r>
        <w:t xml:space="preserve"> / </w:t>
      </w:r>
      <w:proofErr w:type="spellStart"/>
      <w:r>
        <w:t>gotteslesterung</w:t>
      </w:r>
      <w:proofErr w:type="spellEnd"/>
      <w:r>
        <w:t xml:space="preserve"> / </w:t>
      </w:r>
      <w:proofErr w:type="spellStart"/>
      <w:r>
        <w:t>unzucht</w:t>
      </w:r>
      <w:proofErr w:type="spellEnd"/>
      <w:r>
        <w:t xml:space="preserve"> </w:t>
      </w:r>
      <w:proofErr w:type="spellStart"/>
      <w:r>
        <w:t>unnd</w:t>
      </w:r>
      <w:proofErr w:type="spellEnd"/>
      <w:r>
        <w:t xml:space="preserve"> </w:t>
      </w:r>
      <w:proofErr w:type="spellStart"/>
      <w:r>
        <w:t>mord</w:t>
      </w:r>
      <w:proofErr w:type="spellEnd"/>
      <w:r>
        <w:t xml:space="preserve"> für recht / </w:t>
      </w:r>
      <w:proofErr w:type="spellStart"/>
      <w:r>
        <w:t>unnd</w:t>
      </w:r>
      <w:proofErr w:type="spellEnd"/>
      <w:r>
        <w:t xml:space="preserve"> gebeut </w:t>
      </w:r>
      <w:proofErr w:type="spellStart"/>
      <w:r>
        <w:t>unnd</w:t>
      </w:r>
      <w:proofErr w:type="spellEnd"/>
      <w:r>
        <w:t xml:space="preserve"> schützt sie als einen </w:t>
      </w:r>
      <w:proofErr w:type="spellStart"/>
      <w:r>
        <w:t>gottesdienst</w:t>
      </w:r>
      <w:proofErr w:type="spellEnd"/>
      <w:r>
        <w:t xml:space="preserve">. Sie wollen daß alle </w:t>
      </w:r>
      <w:proofErr w:type="spellStart"/>
      <w:r>
        <w:t>priester</w:t>
      </w:r>
      <w:proofErr w:type="spellEnd"/>
      <w:r>
        <w:t xml:space="preserve"> </w:t>
      </w:r>
      <w:proofErr w:type="spellStart"/>
      <w:r>
        <w:t>unehlich</w:t>
      </w:r>
      <w:proofErr w:type="spellEnd"/>
      <w:r>
        <w:t xml:space="preserve"> bleiben / da doch die </w:t>
      </w:r>
      <w:proofErr w:type="spellStart"/>
      <w:r>
        <w:t>gabe</w:t>
      </w:r>
      <w:proofErr w:type="spellEnd"/>
      <w:r>
        <w:t xml:space="preserve"> der </w:t>
      </w:r>
      <w:proofErr w:type="spellStart"/>
      <w:r>
        <w:t>keuschheit</w:t>
      </w:r>
      <w:proofErr w:type="spellEnd"/>
      <w:r>
        <w:t xml:space="preserve"> nicht einem jeden von Gott gegeben ist. </w:t>
      </w:r>
      <w:proofErr w:type="spellStart"/>
      <w:r>
        <w:t>Dannher</w:t>
      </w:r>
      <w:proofErr w:type="spellEnd"/>
      <w:r>
        <w:t xml:space="preserve"> die Jesuiten sich unterstehen / der </w:t>
      </w:r>
      <w:proofErr w:type="spellStart"/>
      <w:r>
        <w:t>mönch</w:t>
      </w:r>
      <w:proofErr w:type="spellEnd"/>
      <w:r>
        <w:t xml:space="preserve"> und </w:t>
      </w:r>
      <w:proofErr w:type="spellStart"/>
      <w:r>
        <w:t>nonnen</w:t>
      </w:r>
      <w:proofErr w:type="spellEnd"/>
      <w:r>
        <w:t xml:space="preserve"> </w:t>
      </w:r>
      <w:proofErr w:type="spellStart"/>
      <w:r>
        <w:t>unzucht</w:t>
      </w:r>
      <w:proofErr w:type="spellEnd"/>
      <w:r>
        <w:t xml:space="preserve"> zu entschuldigen: ja etliche fürnehme </w:t>
      </w:r>
      <w:proofErr w:type="spellStart"/>
      <w:r>
        <w:t>Bäpstler</w:t>
      </w:r>
      <w:proofErr w:type="spellEnd"/>
      <w:r>
        <w:t xml:space="preserve"> haben sich nicht </w:t>
      </w:r>
      <w:proofErr w:type="spellStart"/>
      <w:r>
        <w:t>geschewet</w:t>
      </w:r>
      <w:proofErr w:type="spellEnd"/>
      <w:r>
        <w:t xml:space="preserve"> / die </w:t>
      </w:r>
      <w:proofErr w:type="spellStart"/>
      <w:r>
        <w:t>sünde</w:t>
      </w:r>
      <w:proofErr w:type="spellEnd"/>
      <w:r>
        <w:t xml:space="preserve"> in </w:t>
      </w:r>
      <w:proofErr w:type="spellStart"/>
      <w:r>
        <w:t>offentlichen</w:t>
      </w:r>
      <w:proofErr w:type="spellEnd"/>
      <w:r>
        <w:t xml:space="preserve"> </w:t>
      </w:r>
      <w:proofErr w:type="spellStart"/>
      <w:r>
        <w:t>schrifften</w:t>
      </w:r>
      <w:proofErr w:type="spellEnd"/>
      <w:r>
        <w:t xml:space="preserve"> zu </w:t>
      </w:r>
      <w:proofErr w:type="spellStart"/>
      <w:r>
        <w:t>verthedigen</w:t>
      </w:r>
      <w:proofErr w:type="spellEnd"/>
      <w:r>
        <w:t xml:space="preserve"> und zu loben / welche für züchtigen </w:t>
      </w:r>
      <w:proofErr w:type="spellStart"/>
      <w:r>
        <w:t>ohren</w:t>
      </w:r>
      <w:proofErr w:type="spellEnd"/>
      <w:r>
        <w:t xml:space="preserve"> nicht </w:t>
      </w:r>
      <w:proofErr w:type="spellStart"/>
      <w:r>
        <w:t>sol</w:t>
      </w:r>
      <w:proofErr w:type="spellEnd"/>
      <w:r>
        <w:t xml:space="preserve"> genennet werden. Item / sie wollen / daß man </w:t>
      </w:r>
      <w:proofErr w:type="spellStart"/>
      <w:r>
        <w:t>trew</w:t>
      </w:r>
      <w:proofErr w:type="spellEnd"/>
      <w:r>
        <w:t xml:space="preserve"> und glauben brechen solle / so </w:t>
      </w:r>
      <w:proofErr w:type="spellStart"/>
      <w:r>
        <w:t>offt</w:t>
      </w:r>
      <w:proofErr w:type="spellEnd"/>
      <w:r>
        <w:t xml:space="preserve"> sie solches der Römischen </w:t>
      </w:r>
      <w:proofErr w:type="spellStart"/>
      <w:r>
        <w:t>kirchen</w:t>
      </w:r>
      <w:proofErr w:type="spellEnd"/>
      <w:r>
        <w:t xml:space="preserve"> ersprießlich zu seyn erachten. Ferners </w:t>
      </w:r>
      <w:proofErr w:type="spellStart"/>
      <w:r>
        <w:t>wapnen</w:t>
      </w:r>
      <w:proofErr w:type="spellEnd"/>
      <w:r>
        <w:t xml:space="preserve"> sie die </w:t>
      </w:r>
      <w:proofErr w:type="spellStart"/>
      <w:r>
        <w:t>könige</w:t>
      </w:r>
      <w:proofErr w:type="spellEnd"/>
      <w:r>
        <w:t xml:space="preserve"> wider die </w:t>
      </w:r>
      <w:proofErr w:type="spellStart"/>
      <w:r>
        <w:t>glaubigen</w:t>
      </w:r>
      <w:proofErr w:type="spellEnd"/>
      <w:r>
        <w:t xml:space="preserve"> / und verfolgen alle die jämmerlich / welche sich nicht anders als des </w:t>
      </w:r>
      <w:proofErr w:type="spellStart"/>
      <w:r>
        <w:t>gecreutzigten</w:t>
      </w:r>
      <w:proofErr w:type="spellEnd"/>
      <w:r>
        <w:t xml:space="preserve"> Herren Jesu trösten / unangesehen sie niemals einiges </w:t>
      </w:r>
      <w:proofErr w:type="spellStart"/>
      <w:r>
        <w:t>irthumbs</w:t>
      </w:r>
      <w:proofErr w:type="spellEnd"/>
      <w:r>
        <w:t xml:space="preserve"> / will geschweigen einer </w:t>
      </w:r>
      <w:proofErr w:type="spellStart"/>
      <w:r>
        <w:t>gottslästerung</w:t>
      </w:r>
      <w:proofErr w:type="spellEnd"/>
      <w:r>
        <w:t xml:space="preserve"> sind </w:t>
      </w:r>
      <w:proofErr w:type="spellStart"/>
      <w:r>
        <w:t>uberzeuget</w:t>
      </w:r>
      <w:proofErr w:type="spellEnd"/>
      <w:r>
        <w:t xml:space="preserve"> worden. Ja / so </w:t>
      </w:r>
      <w:proofErr w:type="spellStart"/>
      <w:r>
        <w:t>unverschembt</w:t>
      </w:r>
      <w:proofErr w:type="spellEnd"/>
      <w:r>
        <w:t xml:space="preserve"> sind sie / daß sie gebieten </w:t>
      </w:r>
      <w:proofErr w:type="spellStart"/>
      <w:r>
        <w:t>dürffen</w:t>
      </w:r>
      <w:proofErr w:type="spellEnd"/>
      <w:r>
        <w:t xml:space="preserve"> / man solle die </w:t>
      </w:r>
      <w:proofErr w:type="spellStart"/>
      <w:r>
        <w:t>jungfraw</w:t>
      </w:r>
      <w:proofErr w:type="spellEnd"/>
      <w:r>
        <w:t xml:space="preserve"> Mariam </w:t>
      </w:r>
      <w:proofErr w:type="spellStart"/>
      <w:r>
        <w:t>anbetten</w:t>
      </w:r>
      <w:proofErr w:type="spellEnd"/>
      <w:r>
        <w:t xml:space="preserve"> / </w:t>
      </w:r>
      <w:proofErr w:type="spellStart"/>
      <w:r>
        <w:t>unnd</w:t>
      </w:r>
      <w:proofErr w:type="spellEnd"/>
      <w:r>
        <w:t xml:space="preserve"> solche </w:t>
      </w:r>
      <w:proofErr w:type="spellStart"/>
      <w:r>
        <w:t>abgötterey</w:t>
      </w:r>
      <w:proofErr w:type="spellEnd"/>
      <w:r>
        <w:t xml:space="preserve"> sey </w:t>
      </w:r>
      <w:proofErr w:type="spellStart"/>
      <w:r>
        <w:t>wol</w:t>
      </w:r>
      <w:proofErr w:type="spellEnd"/>
      <w:r>
        <w:t xml:space="preserve"> zugelassen. Letztlich fahren sie zu / </w:t>
      </w:r>
      <w:proofErr w:type="spellStart"/>
      <w:r>
        <w:t>unnd</w:t>
      </w:r>
      <w:proofErr w:type="spellEnd"/>
      <w:r>
        <w:t xml:space="preserve"> verhetzen ihre </w:t>
      </w:r>
      <w:proofErr w:type="spellStart"/>
      <w:r>
        <w:t>schüller</w:t>
      </w:r>
      <w:proofErr w:type="spellEnd"/>
      <w:r>
        <w:t xml:space="preserve"> wider die ordentliche </w:t>
      </w:r>
      <w:proofErr w:type="spellStart"/>
      <w:r>
        <w:t>obrigkeit</w:t>
      </w:r>
      <w:proofErr w:type="spellEnd"/>
      <w:r>
        <w:t xml:space="preserve"> / daß sie die </w:t>
      </w:r>
      <w:proofErr w:type="spellStart"/>
      <w:r>
        <w:t>maiesteten</w:t>
      </w:r>
      <w:proofErr w:type="spellEnd"/>
      <w:r>
        <w:t xml:space="preserve"> </w:t>
      </w:r>
      <w:proofErr w:type="spellStart"/>
      <w:r>
        <w:t>lestern</w:t>
      </w:r>
      <w:proofErr w:type="spellEnd"/>
      <w:r>
        <w:t xml:space="preserve"> / die </w:t>
      </w:r>
      <w:proofErr w:type="spellStart"/>
      <w:r>
        <w:t>hände</w:t>
      </w:r>
      <w:proofErr w:type="spellEnd"/>
      <w:r>
        <w:t xml:space="preserve"> an sie legen / </w:t>
      </w:r>
      <w:proofErr w:type="spellStart"/>
      <w:r>
        <w:t>unnd</w:t>
      </w:r>
      <w:proofErr w:type="spellEnd"/>
      <w:r>
        <w:t xml:space="preserve"> sie / wo möglich / </w:t>
      </w:r>
      <w:proofErr w:type="spellStart"/>
      <w:r>
        <w:t>offentlich</w:t>
      </w:r>
      <w:proofErr w:type="spellEnd"/>
      <w:r>
        <w:t xml:space="preserve"> oder heimlich </w:t>
      </w:r>
      <w:proofErr w:type="spellStart"/>
      <w:r>
        <w:t>umbbringen</w:t>
      </w:r>
      <w:proofErr w:type="spellEnd"/>
      <w:r>
        <w:t xml:space="preserve">. </w:t>
      </w:r>
    </w:p>
    <w:p w14:paraId="4844A8C1" w14:textId="77777777" w:rsidR="00453595" w:rsidRDefault="00453595" w:rsidP="00453595">
      <w:pPr>
        <w:pStyle w:val="StandardWeb"/>
      </w:pPr>
      <w:r>
        <w:t xml:space="preserve">Aber das / so </w:t>
      </w:r>
      <w:proofErr w:type="spellStart"/>
      <w:r>
        <w:t>leßt</w:t>
      </w:r>
      <w:proofErr w:type="spellEnd"/>
      <w:r>
        <w:t xml:space="preserve"> man in unsern gemeinden </w:t>
      </w:r>
      <w:proofErr w:type="spellStart"/>
      <w:r>
        <w:t>sünde</w:t>
      </w:r>
      <w:proofErr w:type="spellEnd"/>
      <w:r>
        <w:t xml:space="preserve"> und </w:t>
      </w:r>
      <w:proofErr w:type="spellStart"/>
      <w:r>
        <w:t>schande</w:t>
      </w:r>
      <w:proofErr w:type="spellEnd"/>
      <w:r>
        <w:t xml:space="preserve"> nicht </w:t>
      </w:r>
      <w:proofErr w:type="spellStart"/>
      <w:r>
        <w:t>ungestrafft</w:t>
      </w:r>
      <w:proofErr w:type="spellEnd"/>
      <w:r>
        <w:t xml:space="preserve"> / und bleibt jemand von dem weltlichen und geistlichen </w:t>
      </w:r>
      <w:proofErr w:type="spellStart"/>
      <w:r>
        <w:t>gericht</w:t>
      </w:r>
      <w:proofErr w:type="spellEnd"/>
      <w:r>
        <w:t xml:space="preserve"> </w:t>
      </w:r>
      <w:proofErr w:type="spellStart"/>
      <w:r>
        <w:t>ungestrafft</w:t>
      </w:r>
      <w:proofErr w:type="spellEnd"/>
      <w:r>
        <w:t xml:space="preserve"> / dem kündiget man in der predigt des Evangelii </w:t>
      </w:r>
      <w:proofErr w:type="spellStart"/>
      <w:r>
        <w:t>offentlich</w:t>
      </w:r>
      <w:proofErr w:type="spellEnd"/>
      <w:r>
        <w:t xml:space="preserve"> an Gottes </w:t>
      </w:r>
      <w:proofErr w:type="spellStart"/>
      <w:r>
        <w:t>zorn</w:t>
      </w:r>
      <w:proofErr w:type="spellEnd"/>
      <w:r>
        <w:t xml:space="preserve"> und ewige </w:t>
      </w:r>
      <w:proofErr w:type="spellStart"/>
      <w:r>
        <w:t>verdamnuß</w:t>
      </w:r>
      <w:proofErr w:type="spellEnd"/>
      <w:r>
        <w:t xml:space="preserve"> / wofern er sich nicht bekehre. Welches / als ichs vor vier </w:t>
      </w:r>
      <w:proofErr w:type="spellStart"/>
      <w:r>
        <w:t>jahren</w:t>
      </w:r>
      <w:proofErr w:type="spellEnd"/>
      <w:r>
        <w:t xml:space="preserve"> zu </w:t>
      </w:r>
      <w:proofErr w:type="spellStart"/>
      <w:r>
        <w:t>Franckfurt</w:t>
      </w:r>
      <w:proofErr w:type="spellEnd"/>
      <w:r>
        <w:t xml:space="preserve"> am </w:t>
      </w:r>
      <w:proofErr w:type="spellStart"/>
      <w:r>
        <w:t>Mayn</w:t>
      </w:r>
      <w:proofErr w:type="spellEnd"/>
      <w:r>
        <w:t xml:space="preserve"> einem abtrünnigen Mamelucken vorhielt / da er einwendete / es </w:t>
      </w:r>
      <w:proofErr w:type="spellStart"/>
      <w:r>
        <w:t>giengen</w:t>
      </w:r>
      <w:proofErr w:type="spellEnd"/>
      <w:r>
        <w:t xml:space="preserve"> auch bey uns viel </w:t>
      </w:r>
      <w:proofErr w:type="spellStart"/>
      <w:r>
        <w:t>ergernüssen</w:t>
      </w:r>
      <w:proofErr w:type="spellEnd"/>
      <w:r>
        <w:t xml:space="preserve"> vor / </w:t>
      </w:r>
      <w:r>
        <w:lastRenderedPageBreak/>
        <w:t xml:space="preserve">mußte er bekennen / die </w:t>
      </w:r>
      <w:proofErr w:type="spellStart"/>
      <w:r>
        <w:t>laster</w:t>
      </w:r>
      <w:proofErr w:type="spellEnd"/>
      <w:r>
        <w:t xml:space="preserve"> würden im </w:t>
      </w:r>
      <w:proofErr w:type="spellStart"/>
      <w:r>
        <w:t>Bapsthumb</w:t>
      </w:r>
      <w:proofErr w:type="spellEnd"/>
      <w:r>
        <w:t xml:space="preserve"> nicht so gestrafft / wie in unsern </w:t>
      </w:r>
      <w:proofErr w:type="spellStart"/>
      <w:r>
        <w:t>kirchen</w:t>
      </w:r>
      <w:proofErr w:type="spellEnd"/>
      <w:r>
        <w:t xml:space="preserve">. </w:t>
      </w:r>
    </w:p>
    <w:p w14:paraId="0D0ACB8F" w14:textId="77777777" w:rsidR="00453595" w:rsidRDefault="00453595" w:rsidP="00453595">
      <w:pPr>
        <w:pStyle w:val="StandardWeb"/>
      </w:pPr>
      <w:r>
        <w:t xml:space="preserve">So ist es auch </w:t>
      </w:r>
      <w:proofErr w:type="spellStart"/>
      <w:r>
        <w:t>unlaugbar</w:t>
      </w:r>
      <w:proofErr w:type="spellEnd"/>
      <w:r>
        <w:t xml:space="preserve"> / daß viel frommer Christen in unsern gemeinden sind / welche Gott im geist </w:t>
      </w:r>
      <w:proofErr w:type="spellStart"/>
      <w:r>
        <w:t>unnd</w:t>
      </w:r>
      <w:proofErr w:type="spellEnd"/>
      <w:r>
        <w:t xml:space="preserve"> in der </w:t>
      </w:r>
      <w:proofErr w:type="spellStart"/>
      <w:r>
        <w:t>warheit</w:t>
      </w:r>
      <w:proofErr w:type="spellEnd"/>
      <w:r>
        <w:t xml:space="preserve"> </w:t>
      </w:r>
      <w:proofErr w:type="spellStart"/>
      <w:r>
        <w:t>anruffen</w:t>
      </w:r>
      <w:proofErr w:type="spellEnd"/>
      <w:r>
        <w:t xml:space="preserve"> / und daß auch in diesem fall unsere </w:t>
      </w:r>
      <w:proofErr w:type="spellStart"/>
      <w:r>
        <w:t>kirchen</w:t>
      </w:r>
      <w:proofErr w:type="spellEnd"/>
      <w:r>
        <w:t xml:space="preserve"> der heutigen Römischen </w:t>
      </w:r>
      <w:proofErr w:type="spellStart"/>
      <w:r>
        <w:t>kirche</w:t>
      </w:r>
      <w:proofErr w:type="spellEnd"/>
      <w:r>
        <w:t xml:space="preserve"> weit weit vorgehen / von welcher Römischen </w:t>
      </w:r>
      <w:proofErr w:type="spellStart"/>
      <w:r>
        <w:t>kirche</w:t>
      </w:r>
      <w:proofErr w:type="spellEnd"/>
      <w:r>
        <w:t xml:space="preserve"> Cardinal Petrus </w:t>
      </w:r>
      <w:proofErr w:type="spellStart"/>
      <w:r>
        <w:t>Caraffa</w:t>
      </w:r>
      <w:proofErr w:type="spellEnd"/>
      <w:r>
        <w:t xml:space="preserve"> an Bapst Paulum den dritten dieses namens im buch De </w:t>
      </w:r>
      <w:proofErr w:type="spellStart"/>
      <w:r>
        <w:t>emendanda</w:t>
      </w:r>
      <w:proofErr w:type="spellEnd"/>
      <w:r>
        <w:t xml:space="preserve"> Ecclesia frey schreiben </w:t>
      </w:r>
      <w:proofErr w:type="spellStart"/>
      <w:r>
        <w:t>darff</w:t>
      </w:r>
      <w:proofErr w:type="spellEnd"/>
      <w:r>
        <w:t xml:space="preserve"> / Daß sie des </w:t>
      </w:r>
      <w:proofErr w:type="spellStart"/>
      <w:r>
        <w:t>teuffels</w:t>
      </w:r>
      <w:proofErr w:type="spellEnd"/>
      <w:r>
        <w:t xml:space="preserve"> </w:t>
      </w:r>
      <w:proofErr w:type="spellStart"/>
      <w:r>
        <w:t>kirchen</w:t>
      </w:r>
      <w:proofErr w:type="spellEnd"/>
      <w:r>
        <w:t xml:space="preserve"> viel </w:t>
      </w:r>
      <w:proofErr w:type="spellStart"/>
      <w:r>
        <w:t>ehnlicher</w:t>
      </w:r>
      <w:proofErr w:type="spellEnd"/>
      <w:r>
        <w:t xml:space="preserve"> sehe / als der </w:t>
      </w:r>
      <w:proofErr w:type="spellStart"/>
      <w:r>
        <w:t>kirchen</w:t>
      </w:r>
      <w:proofErr w:type="spellEnd"/>
      <w:r>
        <w:t xml:space="preserve"> Gottes. </w:t>
      </w:r>
    </w:p>
    <w:p w14:paraId="722FDF73" w14:textId="77777777" w:rsidR="00453595" w:rsidRDefault="00453595" w:rsidP="00453595">
      <w:pPr>
        <w:pStyle w:val="StandardWeb"/>
      </w:pPr>
      <w:r>
        <w:t xml:space="preserve">Anlangende die </w:t>
      </w:r>
      <w:proofErr w:type="spellStart"/>
      <w:r>
        <w:t>spaltungen</w:t>
      </w:r>
      <w:proofErr w:type="spellEnd"/>
      <w:r>
        <w:t xml:space="preserve"> in der Evangelischen </w:t>
      </w:r>
      <w:proofErr w:type="spellStart"/>
      <w:r>
        <w:t>kirchen</w:t>
      </w:r>
      <w:proofErr w:type="spellEnd"/>
      <w:r>
        <w:t xml:space="preserve"> / klagen darüber viel fromme </w:t>
      </w:r>
      <w:proofErr w:type="spellStart"/>
      <w:r>
        <w:t>hertzen</w:t>
      </w:r>
      <w:proofErr w:type="spellEnd"/>
      <w:r>
        <w:t xml:space="preserve"> / und </w:t>
      </w:r>
      <w:proofErr w:type="spellStart"/>
      <w:r>
        <w:t>wanns</w:t>
      </w:r>
      <w:proofErr w:type="spellEnd"/>
      <w:r>
        <w:t xml:space="preserve"> </w:t>
      </w:r>
      <w:proofErr w:type="spellStart"/>
      <w:r>
        <w:t>ohn</w:t>
      </w:r>
      <w:proofErr w:type="spellEnd"/>
      <w:r>
        <w:t xml:space="preserve"> </w:t>
      </w:r>
      <w:proofErr w:type="spellStart"/>
      <w:r>
        <w:t>ettliche</w:t>
      </w:r>
      <w:proofErr w:type="spellEnd"/>
      <w:r>
        <w:t xml:space="preserve"> </w:t>
      </w:r>
      <w:proofErr w:type="spellStart"/>
      <w:r>
        <w:t>zäncker</w:t>
      </w:r>
      <w:proofErr w:type="spellEnd"/>
      <w:r>
        <w:t xml:space="preserve"> </w:t>
      </w:r>
      <w:proofErr w:type="spellStart"/>
      <w:r>
        <w:t>were</w:t>
      </w:r>
      <w:proofErr w:type="spellEnd"/>
      <w:r>
        <w:t xml:space="preserve"> / </w:t>
      </w:r>
      <w:proofErr w:type="spellStart"/>
      <w:r>
        <w:t>köndte</w:t>
      </w:r>
      <w:proofErr w:type="spellEnd"/>
      <w:r>
        <w:t xml:space="preserve"> </w:t>
      </w:r>
      <w:proofErr w:type="spellStart"/>
      <w:r>
        <w:t>denselbigen</w:t>
      </w:r>
      <w:proofErr w:type="spellEnd"/>
      <w:r>
        <w:t xml:space="preserve"> leichtlich </w:t>
      </w:r>
      <w:proofErr w:type="spellStart"/>
      <w:r>
        <w:t>abgeholffen</w:t>
      </w:r>
      <w:proofErr w:type="spellEnd"/>
      <w:r>
        <w:t xml:space="preserve"> werden. Aber es hat auch hie </w:t>
      </w:r>
      <w:proofErr w:type="spellStart"/>
      <w:r>
        <w:t>stat</w:t>
      </w:r>
      <w:proofErr w:type="spellEnd"/>
      <w:r>
        <w:t xml:space="preserve"> / was der Apostel Paulus </w:t>
      </w:r>
      <w:proofErr w:type="spellStart"/>
      <w:r>
        <w:t>vorlengst</w:t>
      </w:r>
      <w:proofErr w:type="spellEnd"/>
      <w:r>
        <w:t xml:space="preserve"> geschrieben: Es müssen rotten seyn / </w:t>
      </w:r>
      <w:proofErr w:type="spellStart"/>
      <w:r>
        <w:t>auff</w:t>
      </w:r>
      <w:proofErr w:type="spellEnd"/>
      <w:r>
        <w:t xml:space="preserve"> daß die so rechtschaffenen </w:t>
      </w:r>
      <w:proofErr w:type="spellStart"/>
      <w:r>
        <w:t>seynd</w:t>
      </w:r>
      <w:proofErr w:type="spellEnd"/>
      <w:r>
        <w:t xml:space="preserve"> bewehret werden. Und folget gar nicht / daß man </w:t>
      </w:r>
      <w:proofErr w:type="spellStart"/>
      <w:r>
        <w:t>hierauß</w:t>
      </w:r>
      <w:proofErr w:type="spellEnd"/>
      <w:r>
        <w:t xml:space="preserve"> </w:t>
      </w:r>
      <w:proofErr w:type="spellStart"/>
      <w:r>
        <w:t>schliessen</w:t>
      </w:r>
      <w:proofErr w:type="spellEnd"/>
      <w:r>
        <w:t xml:space="preserve"> </w:t>
      </w:r>
      <w:proofErr w:type="spellStart"/>
      <w:r>
        <w:t>wil</w:t>
      </w:r>
      <w:proofErr w:type="spellEnd"/>
      <w:r>
        <w:t xml:space="preserve"> / als </w:t>
      </w:r>
      <w:proofErr w:type="spellStart"/>
      <w:r>
        <w:t>weren</w:t>
      </w:r>
      <w:proofErr w:type="spellEnd"/>
      <w:r>
        <w:t xml:space="preserve"> wir nicht die rechte </w:t>
      </w:r>
      <w:proofErr w:type="spellStart"/>
      <w:r>
        <w:t>kirche</w:t>
      </w:r>
      <w:proofErr w:type="spellEnd"/>
      <w:r>
        <w:t xml:space="preserve"> Gottes / weil </w:t>
      </w:r>
      <w:proofErr w:type="spellStart"/>
      <w:r>
        <w:t>etwan</w:t>
      </w:r>
      <w:proofErr w:type="spellEnd"/>
      <w:r>
        <w:t xml:space="preserve"> rotten und </w:t>
      </w:r>
      <w:proofErr w:type="spellStart"/>
      <w:r>
        <w:t>sptaltungen</w:t>
      </w:r>
      <w:proofErr w:type="spellEnd"/>
      <w:r>
        <w:t xml:space="preserve"> unter uns </w:t>
      </w:r>
      <w:proofErr w:type="spellStart"/>
      <w:r>
        <w:t>seynd</w:t>
      </w:r>
      <w:proofErr w:type="spellEnd"/>
      <w:r>
        <w:t xml:space="preserve">. Dann </w:t>
      </w:r>
      <w:proofErr w:type="spellStart"/>
      <w:r>
        <w:t>auff</w:t>
      </w:r>
      <w:proofErr w:type="spellEnd"/>
      <w:r>
        <w:t xml:space="preserve"> diese weise müßte man der Apostolischen </w:t>
      </w:r>
      <w:proofErr w:type="spellStart"/>
      <w:r>
        <w:t>kirchen</w:t>
      </w:r>
      <w:proofErr w:type="spellEnd"/>
      <w:r>
        <w:t xml:space="preserve"> </w:t>
      </w:r>
      <w:proofErr w:type="spellStart"/>
      <w:r>
        <w:t>selbsten</w:t>
      </w:r>
      <w:proofErr w:type="spellEnd"/>
      <w:r>
        <w:t xml:space="preserve"> diesen </w:t>
      </w:r>
      <w:proofErr w:type="spellStart"/>
      <w:r>
        <w:t>ruhm</w:t>
      </w:r>
      <w:proofErr w:type="spellEnd"/>
      <w:r>
        <w:t xml:space="preserve"> benehmen / daß sie die wahre </w:t>
      </w:r>
      <w:proofErr w:type="spellStart"/>
      <w:r>
        <w:t>kirche</w:t>
      </w:r>
      <w:proofErr w:type="spellEnd"/>
      <w:r>
        <w:t xml:space="preserve"> Gottes </w:t>
      </w:r>
      <w:proofErr w:type="spellStart"/>
      <w:r>
        <w:t>were</w:t>
      </w:r>
      <w:proofErr w:type="spellEnd"/>
      <w:r>
        <w:t xml:space="preserve"> gewesen / weil schon damals sich allerhand </w:t>
      </w:r>
      <w:proofErr w:type="spellStart"/>
      <w:r>
        <w:t>gezencke</w:t>
      </w:r>
      <w:proofErr w:type="spellEnd"/>
      <w:r>
        <w:t xml:space="preserve"> </w:t>
      </w:r>
      <w:proofErr w:type="spellStart"/>
      <w:r>
        <w:t>uber</w:t>
      </w:r>
      <w:proofErr w:type="spellEnd"/>
      <w:r>
        <w:t xml:space="preserve"> etlichen </w:t>
      </w:r>
      <w:proofErr w:type="spellStart"/>
      <w:r>
        <w:t>lehrpuncten</w:t>
      </w:r>
      <w:proofErr w:type="spellEnd"/>
      <w:r>
        <w:t xml:space="preserve"> erhaben. Ja die </w:t>
      </w:r>
      <w:proofErr w:type="spellStart"/>
      <w:r>
        <w:t>Bäpstler</w:t>
      </w:r>
      <w:proofErr w:type="spellEnd"/>
      <w:r>
        <w:t xml:space="preserve"> werden wider sich </w:t>
      </w:r>
      <w:proofErr w:type="spellStart"/>
      <w:r>
        <w:t>selbest</w:t>
      </w:r>
      <w:proofErr w:type="spellEnd"/>
      <w:r>
        <w:t xml:space="preserve"> zeugen / daß sie nicht die Apostolische </w:t>
      </w:r>
      <w:proofErr w:type="spellStart"/>
      <w:r>
        <w:t>Catholische</w:t>
      </w:r>
      <w:proofErr w:type="spellEnd"/>
      <w:r>
        <w:t xml:space="preserve"> </w:t>
      </w:r>
      <w:proofErr w:type="spellStart"/>
      <w:r>
        <w:t>kirche</w:t>
      </w:r>
      <w:proofErr w:type="spellEnd"/>
      <w:r>
        <w:t xml:space="preserve"> </w:t>
      </w:r>
      <w:proofErr w:type="spellStart"/>
      <w:r>
        <w:t>seynd</w:t>
      </w:r>
      <w:proofErr w:type="spellEnd"/>
      <w:r>
        <w:t xml:space="preserve"> / weil sie dessen </w:t>
      </w:r>
      <w:proofErr w:type="spellStart"/>
      <w:r>
        <w:t>vorlengst</w:t>
      </w:r>
      <w:proofErr w:type="spellEnd"/>
      <w:r>
        <w:t xml:space="preserve"> </w:t>
      </w:r>
      <w:proofErr w:type="spellStart"/>
      <w:r>
        <w:t>seynd</w:t>
      </w:r>
      <w:proofErr w:type="spellEnd"/>
      <w:r>
        <w:t xml:space="preserve"> </w:t>
      </w:r>
      <w:proofErr w:type="spellStart"/>
      <w:r>
        <w:t>uberzeuget</w:t>
      </w:r>
      <w:proofErr w:type="spellEnd"/>
      <w:r>
        <w:t xml:space="preserve"> worden / daß viel viel rotten und </w:t>
      </w:r>
      <w:proofErr w:type="spellStart"/>
      <w:r>
        <w:t>spaltungen</w:t>
      </w:r>
      <w:proofErr w:type="spellEnd"/>
      <w:r>
        <w:t xml:space="preserve"> auch in den </w:t>
      </w:r>
      <w:proofErr w:type="spellStart"/>
      <w:r>
        <w:t>lehrpuncten</w:t>
      </w:r>
      <w:proofErr w:type="spellEnd"/>
      <w:r>
        <w:t xml:space="preserve"> unter ihnen sind: </w:t>
      </w:r>
      <w:proofErr w:type="spellStart"/>
      <w:r>
        <w:t>unnd</w:t>
      </w:r>
      <w:proofErr w:type="spellEnd"/>
      <w:r>
        <w:t xml:space="preserve"> der jetzige Bapst Paulus dieses namens der </w:t>
      </w:r>
      <w:proofErr w:type="spellStart"/>
      <w:r>
        <w:t>fünffte</w:t>
      </w:r>
      <w:proofErr w:type="spellEnd"/>
      <w:r>
        <w:t xml:space="preserve"> sich noch heutiges </w:t>
      </w:r>
      <w:proofErr w:type="spellStart"/>
      <w:r>
        <w:t>tages</w:t>
      </w:r>
      <w:proofErr w:type="spellEnd"/>
      <w:r>
        <w:t xml:space="preserve"> nicht </w:t>
      </w:r>
      <w:proofErr w:type="spellStart"/>
      <w:r>
        <w:t>resolviren</w:t>
      </w:r>
      <w:proofErr w:type="spellEnd"/>
      <w:r>
        <w:t xml:space="preserve"> und erklären </w:t>
      </w:r>
      <w:proofErr w:type="spellStart"/>
      <w:r>
        <w:t>kan</w:t>
      </w:r>
      <w:proofErr w:type="spellEnd"/>
      <w:r>
        <w:t xml:space="preserve"> </w:t>
      </w:r>
      <w:proofErr w:type="spellStart"/>
      <w:r>
        <w:t>uber</w:t>
      </w:r>
      <w:proofErr w:type="spellEnd"/>
      <w:r>
        <w:t xml:space="preserve"> der frage / ob die </w:t>
      </w:r>
      <w:proofErr w:type="spellStart"/>
      <w:r>
        <w:t>jungfraw</w:t>
      </w:r>
      <w:proofErr w:type="spellEnd"/>
      <w:r>
        <w:t xml:space="preserve"> Maria in </w:t>
      </w:r>
      <w:proofErr w:type="spellStart"/>
      <w:r>
        <w:t>sünden</w:t>
      </w:r>
      <w:proofErr w:type="spellEnd"/>
      <w:r>
        <w:t xml:space="preserve"> oder ohne </w:t>
      </w:r>
      <w:proofErr w:type="spellStart"/>
      <w:r>
        <w:t>sünden</w:t>
      </w:r>
      <w:proofErr w:type="spellEnd"/>
      <w:r>
        <w:t xml:space="preserve"> </w:t>
      </w:r>
      <w:proofErr w:type="spellStart"/>
      <w:r>
        <w:t>entpfangen</w:t>
      </w:r>
      <w:proofErr w:type="spellEnd"/>
      <w:r>
        <w:t xml:space="preserve"> sey / </w:t>
      </w:r>
      <w:proofErr w:type="spellStart"/>
      <w:r>
        <w:t>inmassen</w:t>
      </w:r>
      <w:proofErr w:type="spellEnd"/>
      <w:r>
        <w:t xml:space="preserve"> solches gnugsam erscheinet </w:t>
      </w:r>
      <w:proofErr w:type="spellStart"/>
      <w:r>
        <w:t>auuß</w:t>
      </w:r>
      <w:proofErr w:type="spellEnd"/>
      <w:r>
        <w:t xml:space="preserve"> seinem </w:t>
      </w:r>
      <w:proofErr w:type="spellStart"/>
      <w:r>
        <w:t>decret</w:t>
      </w:r>
      <w:proofErr w:type="spellEnd"/>
      <w:r>
        <w:t xml:space="preserve"> / welches er den ein und </w:t>
      </w:r>
      <w:proofErr w:type="spellStart"/>
      <w:r>
        <w:t>dreyssigsten</w:t>
      </w:r>
      <w:proofErr w:type="spellEnd"/>
      <w:r>
        <w:t xml:space="preserve"> Augusti </w:t>
      </w:r>
      <w:proofErr w:type="spellStart"/>
      <w:r>
        <w:t>newen</w:t>
      </w:r>
      <w:proofErr w:type="spellEnd"/>
      <w:r>
        <w:t xml:space="preserve"> </w:t>
      </w:r>
      <w:proofErr w:type="spellStart"/>
      <w:r>
        <w:t>Calenders</w:t>
      </w:r>
      <w:proofErr w:type="spellEnd"/>
      <w:r>
        <w:t xml:space="preserve"> dieses </w:t>
      </w:r>
      <w:proofErr w:type="spellStart"/>
      <w:r>
        <w:t>jahr</w:t>
      </w:r>
      <w:proofErr w:type="spellEnd"/>
      <w:r>
        <w:t xml:space="preserve"> hierüber ergehen lassen / als in welchem er es </w:t>
      </w:r>
      <w:proofErr w:type="spellStart"/>
      <w:r>
        <w:t>freystellet</w:t>
      </w:r>
      <w:proofErr w:type="spellEnd"/>
      <w:r>
        <w:t xml:space="preserve"> zu lehren / entweder die </w:t>
      </w:r>
      <w:proofErr w:type="spellStart"/>
      <w:r>
        <w:t>jungfraw</w:t>
      </w:r>
      <w:proofErr w:type="spellEnd"/>
      <w:r>
        <w:t xml:space="preserve"> Maria sey in </w:t>
      </w:r>
      <w:proofErr w:type="spellStart"/>
      <w:r>
        <w:t>sünden</w:t>
      </w:r>
      <w:proofErr w:type="spellEnd"/>
      <w:r>
        <w:t xml:space="preserve"> </w:t>
      </w:r>
      <w:proofErr w:type="spellStart"/>
      <w:r>
        <w:t>entpfangen</w:t>
      </w:r>
      <w:proofErr w:type="spellEnd"/>
      <w:r>
        <w:t xml:space="preserve"> / oder sie sey nicht in </w:t>
      </w:r>
      <w:proofErr w:type="spellStart"/>
      <w:r>
        <w:t>sünden</w:t>
      </w:r>
      <w:proofErr w:type="spellEnd"/>
      <w:r>
        <w:t xml:space="preserve"> </w:t>
      </w:r>
      <w:proofErr w:type="spellStart"/>
      <w:r>
        <w:t>entpfangen</w:t>
      </w:r>
      <w:proofErr w:type="spellEnd"/>
      <w:r>
        <w:t xml:space="preserve">: und weiß noch </w:t>
      </w:r>
      <w:proofErr w:type="spellStart"/>
      <w:r>
        <w:t>auff</w:t>
      </w:r>
      <w:proofErr w:type="spellEnd"/>
      <w:r>
        <w:t xml:space="preserve"> den heutigen tag nicht / ob er dieses oder jenes </w:t>
      </w:r>
      <w:proofErr w:type="spellStart"/>
      <w:r>
        <w:t>verjehen</w:t>
      </w:r>
      <w:proofErr w:type="spellEnd"/>
      <w:r>
        <w:t xml:space="preserve"> und </w:t>
      </w:r>
      <w:proofErr w:type="spellStart"/>
      <w:r>
        <w:t>verthedigen</w:t>
      </w:r>
      <w:proofErr w:type="spellEnd"/>
      <w:r>
        <w:t xml:space="preserve"> solle. </w:t>
      </w:r>
    </w:p>
    <w:p w14:paraId="319C28F4" w14:textId="77777777" w:rsidR="00453595" w:rsidRDefault="00453595" w:rsidP="00453595">
      <w:pPr>
        <w:pStyle w:val="StandardWeb"/>
      </w:pPr>
      <w:r>
        <w:t xml:space="preserve">Zum </w:t>
      </w:r>
      <w:proofErr w:type="spellStart"/>
      <w:r>
        <w:t>beschluß</w:t>
      </w:r>
      <w:proofErr w:type="spellEnd"/>
      <w:r>
        <w:t xml:space="preserve"> </w:t>
      </w:r>
      <w:proofErr w:type="spellStart"/>
      <w:r>
        <w:t>kan</w:t>
      </w:r>
      <w:proofErr w:type="spellEnd"/>
      <w:r>
        <w:t xml:space="preserve"> ich nicht unterlassen Ewer Liebe zu vermelden / wann ich </w:t>
      </w:r>
      <w:proofErr w:type="spellStart"/>
      <w:r>
        <w:t>bedencke</w:t>
      </w:r>
      <w:proofErr w:type="spellEnd"/>
      <w:r>
        <w:t xml:space="preserve"> / wie es diese hundert </w:t>
      </w:r>
      <w:proofErr w:type="spellStart"/>
      <w:r>
        <w:t>jahr</w:t>
      </w:r>
      <w:proofErr w:type="spellEnd"/>
      <w:r>
        <w:t xml:space="preserve"> </w:t>
      </w:r>
      <w:proofErr w:type="spellStart"/>
      <w:r>
        <w:t>uber</w:t>
      </w:r>
      <w:proofErr w:type="spellEnd"/>
      <w:r>
        <w:t xml:space="preserve"> in der </w:t>
      </w:r>
      <w:proofErr w:type="spellStart"/>
      <w:r>
        <w:t>kirchen</w:t>
      </w:r>
      <w:proofErr w:type="spellEnd"/>
      <w:r>
        <w:t xml:space="preserve"> Gottes daher gegangen / daß ich mich verwundern muß eins theils </w:t>
      </w:r>
      <w:proofErr w:type="spellStart"/>
      <w:r>
        <w:t>uber</w:t>
      </w:r>
      <w:proofErr w:type="spellEnd"/>
      <w:r>
        <w:t xml:space="preserve"> die </w:t>
      </w:r>
      <w:proofErr w:type="spellStart"/>
      <w:r>
        <w:t>Bäpstler</w:t>
      </w:r>
      <w:proofErr w:type="spellEnd"/>
      <w:r>
        <w:t xml:space="preserve"> / anders theils </w:t>
      </w:r>
      <w:proofErr w:type="spellStart"/>
      <w:r>
        <w:t>uber</w:t>
      </w:r>
      <w:proofErr w:type="spellEnd"/>
      <w:r>
        <w:t xml:space="preserve"> unsere </w:t>
      </w:r>
      <w:proofErr w:type="spellStart"/>
      <w:r>
        <w:t>brüder</w:t>
      </w:r>
      <w:proofErr w:type="spellEnd"/>
      <w:r>
        <w:t xml:space="preserve"> die </w:t>
      </w:r>
      <w:proofErr w:type="spellStart"/>
      <w:r>
        <w:t>genante</w:t>
      </w:r>
      <w:proofErr w:type="spellEnd"/>
      <w:r>
        <w:t xml:space="preserve"> Lutherische. Uber die </w:t>
      </w:r>
      <w:proofErr w:type="spellStart"/>
      <w:r>
        <w:t>Bäpstler</w:t>
      </w:r>
      <w:proofErr w:type="spellEnd"/>
      <w:r>
        <w:t xml:space="preserve"> verwundere ich mich / daß do ihrer viel mitten unter den Evangelischen wohnen / und das helle </w:t>
      </w:r>
      <w:proofErr w:type="spellStart"/>
      <w:r>
        <w:t>liecht</w:t>
      </w:r>
      <w:proofErr w:type="spellEnd"/>
      <w:r>
        <w:t xml:space="preserve"> des </w:t>
      </w:r>
      <w:proofErr w:type="spellStart"/>
      <w:r>
        <w:t>Evangelions</w:t>
      </w:r>
      <w:proofErr w:type="spellEnd"/>
      <w:r>
        <w:t xml:space="preserve"> täglich scheinen sehen / dennoch bey der </w:t>
      </w:r>
      <w:proofErr w:type="spellStart"/>
      <w:r>
        <w:t>abgötterey</w:t>
      </w:r>
      <w:proofErr w:type="spellEnd"/>
      <w:r>
        <w:t xml:space="preserve"> / </w:t>
      </w:r>
      <w:proofErr w:type="spellStart"/>
      <w:r>
        <w:t>aberglauben</w:t>
      </w:r>
      <w:proofErr w:type="spellEnd"/>
      <w:r>
        <w:t xml:space="preserve"> und </w:t>
      </w:r>
      <w:proofErr w:type="spellStart"/>
      <w:r>
        <w:t>tyranney</w:t>
      </w:r>
      <w:proofErr w:type="spellEnd"/>
      <w:r>
        <w:t xml:space="preserve"> des Bapsts verharren / da doch viel Babylonier / als das </w:t>
      </w:r>
      <w:proofErr w:type="spellStart"/>
      <w:r>
        <w:t>volck</w:t>
      </w:r>
      <w:proofErr w:type="spellEnd"/>
      <w:r>
        <w:t xml:space="preserve"> Juda unter ihnen </w:t>
      </w:r>
      <w:proofErr w:type="spellStart"/>
      <w:r>
        <w:t>wohnete</w:t>
      </w:r>
      <w:proofErr w:type="spellEnd"/>
      <w:r>
        <w:t xml:space="preserve"> / durch solche </w:t>
      </w:r>
      <w:proofErr w:type="spellStart"/>
      <w:r>
        <w:t>beywohnung</w:t>
      </w:r>
      <w:proofErr w:type="spellEnd"/>
      <w:r>
        <w:t xml:space="preserve"> bekehret / und den Gott Israel für den wahren lebendigen Gott </w:t>
      </w:r>
      <w:proofErr w:type="spellStart"/>
      <w:r>
        <w:t>erkant</w:t>
      </w:r>
      <w:proofErr w:type="spellEnd"/>
      <w:r>
        <w:t xml:space="preserve"> haben. Item / daß do vor hundert </w:t>
      </w:r>
      <w:proofErr w:type="spellStart"/>
      <w:r>
        <w:t>jahren</w:t>
      </w:r>
      <w:proofErr w:type="spellEnd"/>
      <w:r>
        <w:t xml:space="preserve"> die </w:t>
      </w:r>
      <w:proofErr w:type="spellStart"/>
      <w:r>
        <w:t>Bäpstler</w:t>
      </w:r>
      <w:proofErr w:type="spellEnd"/>
      <w:r>
        <w:t xml:space="preserve"> und Bapst Adrianus </w:t>
      </w:r>
      <w:proofErr w:type="spellStart"/>
      <w:r>
        <w:t>selbsten</w:t>
      </w:r>
      <w:proofErr w:type="spellEnd"/>
      <w:r>
        <w:t xml:space="preserve"> durch seine gesandten zu Nürnberg </w:t>
      </w:r>
      <w:proofErr w:type="spellStart"/>
      <w:r>
        <w:t>auff</w:t>
      </w:r>
      <w:proofErr w:type="spellEnd"/>
      <w:r>
        <w:t xml:space="preserve"> dem Reichstage </w:t>
      </w:r>
      <w:proofErr w:type="spellStart"/>
      <w:r>
        <w:t>erkant</w:t>
      </w:r>
      <w:proofErr w:type="spellEnd"/>
      <w:r>
        <w:t xml:space="preserve"> und </w:t>
      </w:r>
      <w:proofErr w:type="spellStart"/>
      <w:r>
        <w:t>bekant</w:t>
      </w:r>
      <w:proofErr w:type="spellEnd"/>
      <w:r>
        <w:t xml:space="preserve"> haben / die Römische </w:t>
      </w:r>
      <w:proofErr w:type="spellStart"/>
      <w:r>
        <w:t>kirche</w:t>
      </w:r>
      <w:proofErr w:type="spellEnd"/>
      <w:r>
        <w:t xml:space="preserve"> </w:t>
      </w:r>
      <w:proofErr w:type="spellStart"/>
      <w:r>
        <w:t>hette</w:t>
      </w:r>
      <w:proofErr w:type="spellEnd"/>
      <w:r>
        <w:t xml:space="preserve"> </w:t>
      </w:r>
      <w:proofErr w:type="spellStart"/>
      <w:r>
        <w:t>errores</w:t>
      </w:r>
      <w:proofErr w:type="spellEnd"/>
      <w:r>
        <w:t xml:space="preserve"> &amp; </w:t>
      </w:r>
      <w:proofErr w:type="spellStart"/>
      <w:r>
        <w:t>vitia</w:t>
      </w:r>
      <w:proofErr w:type="spellEnd"/>
      <w:r>
        <w:t xml:space="preserve">, das ist / sie </w:t>
      </w:r>
      <w:proofErr w:type="spellStart"/>
      <w:r>
        <w:t>were</w:t>
      </w:r>
      <w:proofErr w:type="spellEnd"/>
      <w:r>
        <w:t xml:space="preserve"> befleckt mit </w:t>
      </w:r>
      <w:proofErr w:type="spellStart"/>
      <w:r>
        <w:t>irrthumen</w:t>
      </w:r>
      <w:proofErr w:type="spellEnd"/>
      <w:r>
        <w:t xml:space="preserve"> und </w:t>
      </w:r>
      <w:proofErr w:type="spellStart"/>
      <w:r>
        <w:t>lastern</w:t>
      </w:r>
      <w:proofErr w:type="spellEnd"/>
      <w:r>
        <w:t xml:space="preserve"> / sie heutiges </w:t>
      </w:r>
      <w:proofErr w:type="spellStart"/>
      <w:r>
        <w:t>tages</w:t>
      </w:r>
      <w:proofErr w:type="spellEnd"/>
      <w:r>
        <w:t xml:space="preserve"> alles verkleistern und verstreichen wollen / und </w:t>
      </w:r>
      <w:proofErr w:type="spellStart"/>
      <w:r>
        <w:t>fürgeben</w:t>
      </w:r>
      <w:proofErr w:type="spellEnd"/>
      <w:r>
        <w:t xml:space="preserve"> / es sey allerdings nichts dran / die Römische </w:t>
      </w:r>
      <w:proofErr w:type="spellStart"/>
      <w:r>
        <w:t>kirche</w:t>
      </w:r>
      <w:proofErr w:type="spellEnd"/>
      <w:r>
        <w:t xml:space="preserve"> habe nie </w:t>
      </w:r>
      <w:proofErr w:type="spellStart"/>
      <w:r>
        <w:t>gefehlet</w:t>
      </w:r>
      <w:proofErr w:type="spellEnd"/>
      <w:r>
        <w:t xml:space="preserve"> / es sey alles erlogen / was man sie </w:t>
      </w:r>
      <w:proofErr w:type="spellStart"/>
      <w:r>
        <w:t>dißfals</w:t>
      </w:r>
      <w:proofErr w:type="spellEnd"/>
      <w:r>
        <w:t xml:space="preserve"> beschuldigte. Das ist </w:t>
      </w:r>
      <w:proofErr w:type="spellStart"/>
      <w:r>
        <w:t>blindheit</w:t>
      </w:r>
      <w:proofErr w:type="spellEnd"/>
      <w:r>
        <w:t xml:space="preserve"> / das ist </w:t>
      </w:r>
      <w:proofErr w:type="spellStart"/>
      <w:r>
        <w:t>verstockung</w:t>
      </w:r>
      <w:proofErr w:type="spellEnd"/>
      <w:r>
        <w:t xml:space="preserve">. </w:t>
      </w:r>
    </w:p>
    <w:p w14:paraId="4EDBDAF4" w14:textId="77777777" w:rsidR="00453595" w:rsidRDefault="00453595" w:rsidP="00453595">
      <w:pPr>
        <w:pStyle w:val="StandardWeb"/>
      </w:pPr>
      <w:r>
        <w:t xml:space="preserve">Neben dem verwundere ich mich </w:t>
      </w:r>
      <w:proofErr w:type="spellStart"/>
      <w:r>
        <w:t>uber</w:t>
      </w:r>
      <w:proofErr w:type="spellEnd"/>
      <w:r>
        <w:t xml:space="preserve"> unsere </w:t>
      </w:r>
      <w:proofErr w:type="spellStart"/>
      <w:r>
        <w:t>brüder</w:t>
      </w:r>
      <w:proofErr w:type="spellEnd"/>
      <w:r>
        <w:t xml:space="preserve"> die </w:t>
      </w:r>
      <w:proofErr w:type="spellStart"/>
      <w:r>
        <w:t>genante</w:t>
      </w:r>
      <w:proofErr w:type="spellEnd"/>
      <w:r>
        <w:t xml:space="preserve"> Lutherische. Dann wie </w:t>
      </w:r>
      <w:proofErr w:type="spellStart"/>
      <w:r>
        <w:t>Optatus</w:t>
      </w:r>
      <w:proofErr w:type="spellEnd"/>
      <w:r>
        <w:t xml:space="preserve"> </w:t>
      </w:r>
      <w:proofErr w:type="spellStart"/>
      <w:r>
        <w:t>Milevitanus</w:t>
      </w:r>
      <w:proofErr w:type="spellEnd"/>
      <w:r>
        <w:t xml:space="preserve"> von den </w:t>
      </w:r>
      <w:proofErr w:type="spellStart"/>
      <w:r>
        <w:t>Donatisten</w:t>
      </w:r>
      <w:proofErr w:type="spellEnd"/>
      <w:r>
        <w:t xml:space="preserve"> schreibet / sie müssen unsere </w:t>
      </w:r>
      <w:proofErr w:type="spellStart"/>
      <w:r>
        <w:t>brüder</w:t>
      </w:r>
      <w:proofErr w:type="spellEnd"/>
      <w:r>
        <w:t xml:space="preserve"> seyn / sie wollen oder wollen nicht: also halten wir auch von diesen allen (die </w:t>
      </w:r>
      <w:proofErr w:type="spellStart"/>
      <w:r>
        <w:t>schänder</w:t>
      </w:r>
      <w:proofErr w:type="spellEnd"/>
      <w:r>
        <w:t xml:space="preserve"> </w:t>
      </w:r>
      <w:proofErr w:type="spellStart"/>
      <w:r>
        <w:t>außgenommen</w:t>
      </w:r>
      <w:proofErr w:type="spellEnd"/>
      <w:r>
        <w:t xml:space="preserve">) sie müssen unsere </w:t>
      </w:r>
      <w:proofErr w:type="spellStart"/>
      <w:r>
        <w:t>brüder</w:t>
      </w:r>
      <w:proofErr w:type="spellEnd"/>
      <w:r>
        <w:t xml:space="preserve"> seyn / sie wollen oder wollen nicht. Uber diese / sag ich / verwundere ich mich / daß do man so viel </w:t>
      </w:r>
      <w:proofErr w:type="spellStart"/>
      <w:r>
        <w:t>jahr</w:t>
      </w:r>
      <w:proofErr w:type="spellEnd"/>
      <w:r>
        <w:t xml:space="preserve"> </w:t>
      </w:r>
      <w:proofErr w:type="spellStart"/>
      <w:r>
        <w:t>hero</w:t>
      </w:r>
      <w:proofErr w:type="spellEnd"/>
      <w:r>
        <w:t xml:space="preserve"> die lehr vom heiligen </w:t>
      </w:r>
      <w:proofErr w:type="spellStart"/>
      <w:r>
        <w:t>Abendmal</w:t>
      </w:r>
      <w:proofErr w:type="spellEnd"/>
      <w:r>
        <w:t xml:space="preserve"> in </w:t>
      </w:r>
      <w:proofErr w:type="spellStart"/>
      <w:r>
        <w:t>schrifften</w:t>
      </w:r>
      <w:proofErr w:type="spellEnd"/>
      <w:r>
        <w:t xml:space="preserve"> und predigten klar und hell und deutlich </w:t>
      </w:r>
      <w:proofErr w:type="spellStart"/>
      <w:r>
        <w:t>erkleret</w:t>
      </w:r>
      <w:proofErr w:type="spellEnd"/>
      <w:r>
        <w:t xml:space="preserve"> hat / sie dennoch noch nicht </w:t>
      </w:r>
      <w:proofErr w:type="spellStart"/>
      <w:r>
        <w:t>mercken</w:t>
      </w:r>
      <w:proofErr w:type="spellEnd"/>
      <w:r>
        <w:t xml:space="preserve"> und verstehen wollen / daß der </w:t>
      </w:r>
      <w:proofErr w:type="spellStart"/>
      <w:r>
        <w:t>wahn</w:t>
      </w:r>
      <w:proofErr w:type="spellEnd"/>
      <w:r>
        <w:t xml:space="preserve"> von der </w:t>
      </w:r>
      <w:proofErr w:type="spellStart"/>
      <w:r>
        <w:t>gegenwart</w:t>
      </w:r>
      <w:proofErr w:type="spellEnd"/>
      <w:r>
        <w:t xml:space="preserve"> des </w:t>
      </w:r>
      <w:proofErr w:type="spellStart"/>
      <w:r>
        <w:t>leibes</w:t>
      </w:r>
      <w:proofErr w:type="spellEnd"/>
      <w:r>
        <w:t xml:space="preserve"> Christi im </w:t>
      </w:r>
      <w:proofErr w:type="spellStart"/>
      <w:r>
        <w:t>brote</w:t>
      </w:r>
      <w:proofErr w:type="spellEnd"/>
      <w:r>
        <w:t xml:space="preserve"> der </w:t>
      </w:r>
      <w:proofErr w:type="spellStart"/>
      <w:r>
        <w:t>eckstein</w:t>
      </w:r>
      <w:proofErr w:type="spellEnd"/>
      <w:r>
        <w:t xml:space="preserve"> selbst sey / </w:t>
      </w:r>
      <w:proofErr w:type="spellStart"/>
      <w:r>
        <w:t>auff</w:t>
      </w:r>
      <w:proofErr w:type="spellEnd"/>
      <w:r>
        <w:t xml:space="preserve"> welchen das </w:t>
      </w:r>
      <w:proofErr w:type="spellStart"/>
      <w:r>
        <w:t>gantze</w:t>
      </w:r>
      <w:proofErr w:type="spellEnd"/>
      <w:r>
        <w:t xml:space="preserve"> </w:t>
      </w:r>
      <w:proofErr w:type="spellStart"/>
      <w:r>
        <w:t>Bapstthumb</w:t>
      </w:r>
      <w:proofErr w:type="spellEnd"/>
      <w:r>
        <w:t xml:space="preserve"> gegründet ist. Wie dann </w:t>
      </w:r>
      <w:proofErr w:type="spellStart"/>
      <w:r>
        <w:t>bekandt</w:t>
      </w:r>
      <w:proofErr w:type="spellEnd"/>
      <w:r>
        <w:t xml:space="preserve"> / daß vor </w:t>
      </w:r>
      <w:proofErr w:type="spellStart"/>
      <w:r>
        <w:t>dreyhundert</w:t>
      </w:r>
      <w:proofErr w:type="spellEnd"/>
      <w:r>
        <w:t xml:space="preserve"> </w:t>
      </w:r>
      <w:proofErr w:type="spellStart"/>
      <w:r>
        <w:t>jahren</w:t>
      </w:r>
      <w:proofErr w:type="spellEnd"/>
      <w:r>
        <w:t xml:space="preserve"> / und noch mehr für </w:t>
      </w:r>
      <w:proofErr w:type="spellStart"/>
      <w:r>
        <w:t>sechtzig</w:t>
      </w:r>
      <w:proofErr w:type="spellEnd"/>
      <w:r>
        <w:t xml:space="preserve"> / </w:t>
      </w:r>
      <w:proofErr w:type="spellStart"/>
      <w:r>
        <w:t>sibentzig</w:t>
      </w:r>
      <w:proofErr w:type="spellEnd"/>
      <w:r>
        <w:t xml:space="preserve"> / achtzig </w:t>
      </w:r>
      <w:proofErr w:type="spellStart"/>
      <w:r>
        <w:t>jahren</w:t>
      </w:r>
      <w:proofErr w:type="spellEnd"/>
      <w:r>
        <w:t xml:space="preserve"> die </w:t>
      </w:r>
      <w:proofErr w:type="spellStart"/>
      <w:r>
        <w:t>fürnembste</w:t>
      </w:r>
      <w:proofErr w:type="spellEnd"/>
      <w:r>
        <w:t xml:space="preserve"> frage / so den </w:t>
      </w:r>
      <w:proofErr w:type="spellStart"/>
      <w:r>
        <w:t>thewren</w:t>
      </w:r>
      <w:proofErr w:type="spellEnd"/>
      <w:r>
        <w:t xml:space="preserve"> </w:t>
      </w:r>
      <w:proofErr w:type="spellStart"/>
      <w:r>
        <w:t>märtyrern</w:t>
      </w:r>
      <w:proofErr w:type="spellEnd"/>
      <w:r>
        <w:t xml:space="preserve"> vorgehalten worden / diese gewesen ist / ob sie </w:t>
      </w:r>
      <w:r>
        <w:lastRenderedPageBreak/>
        <w:t xml:space="preserve">auch glaubten / daß der leib </w:t>
      </w:r>
      <w:proofErr w:type="spellStart"/>
      <w:r>
        <w:t>Chrsiti</w:t>
      </w:r>
      <w:proofErr w:type="spellEnd"/>
      <w:r>
        <w:t xml:space="preserve"> </w:t>
      </w:r>
      <w:proofErr w:type="spellStart"/>
      <w:r>
        <w:t>warhaftig</w:t>
      </w:r>
      <w:proofErr w:type="spellEnd"/>
      <w:r>
        <w:t xml:space="preserve"> im </w:t>
      </w:r>
      <w:proofErr w:type="spellStart"/>
      <w:r>
        <w:t>brot</w:t>
      </w:r>
      <w:proofErr w:type="spellEnd"/>
      <w:r>
        <w:t xml:space="preserve"> </w:t>
      </w:r>
      <w:proofErr w:type="spellStart"/>
      <w:r>
        <w:t>were</w:t>
      </w:r>
      <w:proofErr w:type="spellEnd"/>
      <w:r>
        <w:t xml:space="preserve">? Wer do nein gesagt / den hat man alsobald zum </w:t>
      </w:r>
      <w:proofErr w:type="spellStart"/>
      <w:r>
        <w:t>fewer</w:t>
      </w:r>
      <w:proofErr w:type="spellEnd"/>
      <w:r>
        <w:t xml:space="preserve"> oder </w:t>
      </w:r>
      <w:proofErr w:type="spellStart"/>
      <w:r>
        <w:t>wasser</w:t>
      </w:r>
      <w:proofErr w:type="spellEnd"/>
      <w:r>
        <w:t xml:space="preserve"> / zum </w:t>
      </w:r>
      <w:proofErr w:type="spellStart"/>
      <w:r>
        <w:t>schwert</w:t>
      </w:r>
      <w:proofErr w:type="spellEnd"/>
      <w:r>
        <w:t xml:space="preserve"> oder strick </w:t>
      </w:r>
      <w:proofErr w:type="spellStart"/>
      <w:r>
        <w:t>verdampt</w:t>
      </w:r>
      <w:proofErr w:type="spellEnd"/>
      <w:r>
        <w:t xml:space="preserve">. Und </w:t>
      </w:r>
      <w:proofErr w:type="spellStart"/>
      <w:r>
        <w:t>Keiser</w:t>
      </w:r>
      <w:proofErr w:type="spellEnd"/>
      <w:r>
        <w:t xml:space="preserve"> Carl der </w:t>
      </w:r>
      <w:proofErr w:type="spellStart"/>
      <w:r>
        <w:t>fünffte</w:t>
      </w:r>
      <w:proofErr w:type="spellEnd"/>
      <w:r>
        <w:t xml:space="preserve"> hat am </w:t>
      </w:r>
      <w:proofErr w:type="spellStart"/>
      <w:r>
        <w:t>Reichßtage</w:t>
      </w:r>
      <w:proofErr w:type="spellEnd"/>
      <w:r>
        <w:t xml:space="preserve"> zu </w:t>
      </w:r>
      <w:proofErr w:type="spellStart"/>
      <w:r>
        <w:t>Augspurg</w:t>
      </w:r>
      <w:proofErr w:type="spellEnd"/>
      <w:r>
        <w:t xml:space="preserve"> anno 1530. die gesandten der vier </w:t>
      </w:r>
      <w:proofErr w:type="spellStart"/>
      <w:r>
        <w:t>städte</w:t>
      </w:r>
      <w:proofErr w:type="spellEnd"/>
      <w:r>
        <w:t xml:space="preserve"> / Straßburg / </w:t>
      </w:r>
      <w:proofErr w:type="spellStart"/>
      <w:r>
        <w:t>Costnitz</w:t>
      </w:r>
      <w:proofErr w:type="spellEnd"/>
      <w:r>
        <w:t xml:space="preserve"> / Memmingen </w:t>
      </w:r>
      <w:proofErr w:type="spellStart"/>
      <w:r>
        <w:t>unnd</w:t>
      </w:r>
      <w:proofErr w:type="spellEnd"/>
      <w:r>
        <w:t xml:space="preserve"> </w:t>
      </w:r>
      <w:proofErr w:type="spellStart"/>
      <w:r>
        <w:t>Lindaw</w:t>
      </w:r>
      <w:proofErr w:type="spellEnd"/>
      <w:r>
        <w:t xml:space="preserve"> weder hören noch sehen wollen / nur </w:t>
      </w:r>
      <w:proofErr w:type="spellStart"/>
      <w:r>
        <w:t>darumb</w:t>
      </w:r>
      <w:proofErr w:type="spellEnd"/>
      <w:r>
        <w:t xml:space="preserve"> / weil sie dem </w:t>
      </w:r>
      <w:proofErr w:type="spellStart"/>
      <w:r>
        <w:t>zehenden</w:t>
      </w:r>
      <w:proofErr w:type="spellEnd"/>
      <w:r>
        <w:t xml:space="preserve"> </w:t>
      </w:r>
      <w:proofErr w:type="spellStart"/>
      <w:r>
        <w:t>artickel</w:t>
      </w:r>
      <w:proofErr w:type="spellEnd"/>
      <w:r>
        <w:t xml:space="preserve"> </w:t>
      </w:r>
      <w:proofErr w:type="spellStart"/>
      <w:r>
        <w:t>Augspurgischer</w:t>
      </w:r>
      <w:proofErr w:type="spellEnd"/>
      <w:r>
        <w:t xml:space="preserve"> </w:t>
      </w:r>
      <w:proofErr w:type="spellStart"/>
      <w:r>
        <w:t>Confession</w:t>
      </w:r>
      <w:proofErr w:type="spellEnd"/>
      <w:r>
        <w:t xml:space="preserve"> / in welchem sich die Sachsen sehr </w:t>
      </w:r>
      <w:proofErr w:type="spellStart"/>
      <w:r>
        <w:t>Bäpstlich</w:t>
      </w:r>
      <w:proofErr w:type="spellEnd"/>
      <w:r>
        <w:t xml:space="preserve"> erkläret / nicht haben </w:t>
      </w:r>
      <w:proofErr w:type="spellStart"/>
      <w:r>
        <w:t>beypflichten</w:t>
      </w:r>
      <w:proofErr w:type="spellEnd"/>
      <w:r>
        <w:t xml:space="preserve"> wollen. Wie dann </w:t>
      </w:r>
      <w:proofErr w:type="spellStart"/>
      <w:r>
        <w:t>gemelter</w:t>
      </w:r>
      <w:proofErr w:type="spellEnd"/>
      <w:r>
        <w:t xml:space="preserve"> </w:t>
      </w:r>
      <w:proofErr w:type="spellStart"/>
      <w:r>
        <w:t>keyer</w:t>
      </w:r>
      <w:proofErr w:type="spellEnd"/>
      <w:r>
        <w:t xml:space="preserve"> </w:t>
      </w:r>
      <w:proofErr w:type="spellStart"/>
      <w:r>
        <w:t>offt</w:t>
      </w:r>
      <w:proofErr w:type="spellEnd"/>
      <w:r>
        <w:t xml:space="preserve"> </w:t>
      </w:r>
      <w:proofErr w:type="spellStart"/>
      <w:r>
        <w:t>sol</w:t>
      </w:r>
      <w:proofErr w:type="spellEnd"/>
      <w:r>
        <w:t xml:space="preserve"> gesaget haben / wer ihm die </w:t>
      </w:r>
      <w:proofErr w:type="spellStart"/>
      <w:r>
        <w:t>Meß</w:t>
      </w:r>
      <w:proofErr w:type="spellEnd"/>
      <w:r>
        <w:t xml:space="preserve"> nehme / der nehme ihm sein </w:t>
      </w:r>
      <w:proofErr w:type="spellStart"/>
      <w:r>
        <w:t>hertz</w:t>
      </w:r>
      <w:proofErr w:type="spellEnd"/>
      <w:r>
        <w:t xml:space="preserve">: sintemal die </w:t>
      </w:r>
      <w:proofErr w:type="spellStart"/>
      <w:r>
        <w:t>Bäpstler</w:t>
      </w:r>
      <w:proofErr w:type="spellEnd"/>
      <w:r>
        <w:t xml:space="preserve"> </w:t>
      </w:r>
      <w:proofErr w:type="spellStart"/>
      <w:r>
        <w:t>dencken</w:t>
      </w:r>
      <w:proofErr w:type="spellEnd"/>
      <w:r>
        <w:t xml:space="preserve"> / sündigen sie heute / morgen gehen sie zur </w:t>
      </w:r>
      <w:proofErr w:type="spellStart"/>
      <w:r>
        <w:t>Meß</w:t>
      </w:r>
      <w:proofErr w:type="spellEnd"/>
      <w:r>
        <w:t xml:space="preserve"> / so sind sie der </w:t>
      </w:r>
      <w:proofErr w:type="spellStart"/>
      <w:r>
        <w:t>sünden</w:t>
      </w:r>
      <w:proofErr w:type="spellEnd"/>
      <w:r>
        <w:t xml:space="preserve"> </w:t>
      </w:r>
      <w:proofErr w:type="spellStart"/>
      <w:r>
        <w:t>loß</w:t>
      </w:r>
      <w:proofErr w:type="spellEnd"/>
      <w:r>
        <w:t xml:space="preserve"> / sündigen sie morgen / </w:t>
      </w:r>
      <w:proofErr w:type="spellStart"/>
      <w:r>
        <w:t>ubermogen</w:t>
      </w:r>
      <w:proofErr w:type="spellEnd"/>
      <w:r>
        <w:t xml:space="preserve"> gehen sie zur </w:t>
      </w:r>
      <w:proofErr w:type="spellStart"/>
      <w:r>
        <w:t>Meß</w:t>
      </w:r>
      <w:proofErr w:type="spellEnd"/>
      <w:r>
        <w:t xml:space="preserve"> / so </w:t>
      </w:r>
      <w:proofErr w:type="spellStart"/>
      <w:r>
        <w:t>sond</w:t>
      </w:r>
      <w:proofErr w:type="spellEnd"/>
      <w:r>
        <w:t xml:space="preserve"> sie der </w:t>
      </w:r>
      <w:proofErr w:type="spellStart"/>
      <w:r>
        <w:t>sünden</w:t>
      </w:r>
      <w:proofErr w:type="spellEnd"/>
      <w:r>
        <w:t xml:space="preserve"> </w:t>
      </w:r>
      <w:proofErr w:type="spellStart"/>
      <w:r>
        <w:t>loß</w:t>
      </w:r>
      <w:proofErr w:type="spellEnd"/>
      <w:r>
        <w:t xml:space="preserve"> / </w:t>
      </w:r>
      <w:proofErr w:type="spellStart"/>
      <w:r>
        <w:t>unnd</w:t>
      </w:r>
      <w:proofErr w:type="spellEnd"/>
      <w:r>
        <w:t xml:space="preserve"> so fortan. </w:t>
      </w:r>
    </w:p>
    <w:p w14:paraId="636B92F6" w14:textId="77777777" w:rsidR="00453595" w:rsidRDefault="00453595" w:rsidP="00453595">
      <w:pPr>
        <w:pStyle w:val="StandardWeb"/>
      </w:pPr>
      <w:r>
        <w:t xml:space="preserve">Was sollen wir hie thun mit unsern </w:t>
      </w:r>
      <w:proofErr w:type="spellStart"/>
      <w:r>
        <w:t>brüdern</w:t>
      </w:r>
      <w:proofErr w:type="spellEnd"/>
      <w:r>
        <w:t xml:space="preserve">? Der Evangelist Johannes gibt einen guten </w:t>
      </w:r>
      <w:proofErr w:type="spellStart"/>
      <w:r>
        <w:t>rath</w:t>
      </w:r>
      <w:proofErr w:type="spellEnd"/>
      <w:r>
        <w:t xml:space="preserve">: Wann du </w:t>
      </w:r>
      <w:proofErr w:type="spellStart"/>
      <w:r>
        <w:t>sihest</w:t>
      </w:r>
      <w:proofErr w:type="spellEnd"/>
      <w:r>
        <w:t xml:space="preserve"> deinen </w:t>
      </w:r>
      <w:proofErr w:type="spellStart"/>
      <w:r>
        <w:t>bruder</w:t>
      </w:r>
      <w:proofErr w:type="spellEnd"/>
      <w:r>
        <w:t xml:space="preserve"> sündigen / eine </w:t>
      </w:r>
      <w:proofErr w:type="spellStart"/>
      <w:r>
        <w:t>sünde</w:t>
      </w:r>
      <w:proofErr w:type="spellEnd"/>
      <w:r>
        <w:t xml:space="preserve"> die nicht zum </w:t>
      </w:r>
      <w:proofErr w:type="spellStart"/>
      <w:r>
        <w:t>tode</w:t>
      </w:r>
      <w:proofErr w:type="spellEnd"/>
      <w:r>
        <w:t xml:space="preserve"> ist / so bitte für ihn / so </w:t>
      </w:r>
      <w:proofErr w:type="spellStart"/>
      <w:r>
        <w:t>wirstu</w:t>
      </w:r>
      <w:proofErr w:type="spellEnd"/>
      <w:r>
        <w:t xml:space="preserve"> ihm das leben geben. Eben also sage ich / wann du </w:t>
      </w:r>
      <w:proofErr w:type="spellStart"/>
      <w:r>
        <w:t>sihest</w:t>
      </w:r>
      <w:proofErr w:type="spellEnd"/>
      <w:r>
        <w:t xml:space="preserve"> deinen </w:t>
      </w:r>
      <w:proofErr w:type="spellStart"/>
      <w:r>
        <w:t>bruder</w:t>
      </w:r>
      <w:proofErr w:type="spellEnd"/>
      <w:r>
        <w:t xml:space="preserve"> irren in einem oder dem andern stück / so bitte vor ihn / so </w:t>
      </w:r>
      <w:proofErr w:type="spellStart"/>
      <w:r>
        <w:t>wirstu</w:t>
      </w:r>
      <w:proofErr w:type="spellEnd"/>
      <w:r>
        <w:t xml:space="preserve"> ihm durch Gottes hülfe zu rechte helfen. Mit schelten </w:t>
      </w:r>
      <w:proofErr w:type="spellStart"/>
      <w:r>
        <w:t>unnd</w:t>
      </w:r>
      <w:proofErr w:type="spellEnd"/>
      <w:r>
        <w:t xml:space="preserve"> verdammen ist es nicht </w:t>
      </w:r>
      <w:proofErr w:type="spellStart"/>
      <w:r>
        <w:t>außgericht</w:t>
      </w:r>
      <w:proofErr w:type="spellEnd"/>
      <w:r>
        <w:t xml:space="preserve">. Der glaube ist eine </w:t>
      </w:r>
      <w:proofErr w:type="spellStart"/>
      <w:r>
        <w:t>gabe</w:t>
      </w:r>
      <w:proofErr w:type="spellEnd"/>
      <w:r>
        <w:t xml:space="preserve"> Gottes / die </w:t>
      </w:r>
      <w:proofErr w:type="spellStart"/>
      <w:r>
        <w:t>kan</w:t>
      </w:r>
      <w:proofErr w:type="spellEnd"/>
      <w:r>
        <w:t xml:space="preserve"> niemand erwerben noch ererben / </w:t>
      </w:r>
      <w:proofErr w:type="spellStart"/>
      <w:r>
        <w:t>weme</w:t>
      </w:r>
      <w:proofErr w:type="spellEnd"/>
      <w:r>
        <w:t xml:space="preserve"> er sie gibt / der hat sie </w:t>
      </w:r>
      <w:proofErr w:type="spellStart"/>
      <w:r>
        <w:t>umbsonst</w:t>
      </w:r>
      <w:proofErr w:type="spellEnd"/>
      <w:r>
        <w:t xml:space="preserve">. Er muß einen erleuchten. Neben dem gebet sollen wir in </w:t>
      </w:r>
      <w:proofErr w:type="spellStart"/>
      <w:r>
        <w:t>gutter</w:t>
      </w:r>
      <w:proofErr w:type="spellEnd"/>
      <w:r>
        <w:t xml:space="preserve"> </w:t>
      </w:r>
      <w:proofErr w:type="spellStart"/>
      <w:r>
        <w:t>hoffnung</w:t>
      </w:r>
      <w:proofErr w:type="spellEnd"/>
      <w:r>
        <w:t xml:space="preserve"> stehen / der </w:t>
      </w:r>
      <w:proofErr w:type="spellStart"/>
      <w:r>
        <w:t>getrewe</w:t>
      </w:r>
      <w:proofErr w:type="spellEnd"/>
      <w:r>
        <w:t xml:space="preserve"> Gott werde unsern </w:t>
      </w:r>
      <w:proofErr w:type="spellStart"/>
      <w:r>
        <w:t>brüdern</w:t>
      </w:r>
      <w:proofErr w:type="spellEnd"/>
      <w:r>
        <w:t xml:space="preserve"> auch zu seiner zeit den verstand dieses </w:t>
      </w:r>
      <w:proofErr w:type="spellStart"/>
      <w:r>
        <w:t>lehrpuncts</w:t>
      </w:r>
      <w:proofErr w:type="spellEnd"/>
      <w:r>
        <w:t xml:space="preserve"> eröffnen / wie er (ihm sey lob und </w:t>
      </w:r>
      <w:proofErr w:type="spellStart"/>
      <w:r>
        <w:t>danck</w:t>
      </w:r>
      <w:proofErr w:type="spellEnd"/>
      <w:r>
        <w:t xml:space="preserve"> dafür gesagt) innerhalb wenig </w:t>
      </w:r>
      <w:proofErr w:type="spellStart"/>
      <w:r>
        <w:t>jahren</w:t>
      </w:r>
      <w:proofErr w:type="spellEnd"/>
      <w:r>
        <w:t xml:space="preserve"> vielen </w:t>
      </w:r>
      <w:proofErr w:type="spellStart"/>
      <w:r>
        <w:t>herren</w:t>
      </w:r>
      <w:proofErr w:type="spellEnd"/>
      <w:r>
        <w:t xml:space="preserve"> </w:t>
      </w:r>
      <w:proofErr w:type="spellStart"/>
      <w:r>
        <w:t>unnd</w:t>
      </w:r>
      <w:proofErr w:type="spellEnd"/>
      <w:r>
        <w:t xml:space="preserve"> landen / wieder allen </w:t>
      </w:r>
      <w:proofErr w:type="spellStart"/>
      <w:r>
        <w:t>menschen</w:t>
      </w:r>
      <w:proofErr w:type="spellEnd"/>
      <w:r>
        <w:t xml:space="preserve"> </w:t>
      </w:r>
      <w:proofErr w:type="spellStart"/>
      <w:r>
        <w:t>gedancken</w:t>
      </w:r>
      <w:proofErr w:type="spellEnd"/>
      <w:r>
        <w:t xml:space="preserve"> / gethan hat. Laßt uns frey von diesem </w:t>
      </w:r>
      <w:proofErr w:type="spellStart"/>
      <w:r>
        <w:t>wunderwerck</w:t>
      </w:r>
      <w:proofErr w:type="spellEnd"/>
      <w:r>
        <w:t xml:space="preserve"> des </w:t>
      </w:r>
      <w:proofErr w:type="spellStart"/>
      <w:r>
        <w:t>HErren</w:t>
      </w:r>
      <w:proofErr w:type="spellEnd"/>
      <w:r>
        <w:t xml:space="preserve"> reden. </w:t>
      </w:r>
    </w:p>
    <w:p w14:paraId="30F1DCC8" w14:textId="77777777" w:rsidR="00453595" w:rsidRDefault="00453595" w:rsidP="00453595">
      <w:pPr>
        <w:pStyle w:val="StandardWeb"/>
      </w:pPr>
      <w:r>
        <w:t xml:space="preserve">Es sind jetzt </w:t>
      </w:r>
      <w:proofErr w:type="spellStart"/>
      <w:r>
        <w:t>siben</w:t>
      </w:r>
      <w:proofErr w:type="spellEnd"/>
      <w:r>
        <w:t xml:space="preserve"> und </w:t>
      </w:r>
      <w:proofErr w:type="spellStart"/>
      <w:r>
        <w:t>dreissig</w:t>
      </w:r>
      <w:proofErr w:type="spellEnd"/>
      <w:r>
        <w:t xml:space="preserve"> </w:t>
      </w:r>
      <w:proofErr w:type="spellStart"/>
      <w:r>
        <w:t>jahr</w:t>
      </w:r>
      <w:proofErr w:type="spellEnd"/>
      <w:r>
        <w:t xml:space="preserve"> / do das </w:t>
      </w:r>
      <w:proofErr w:type="spellStart"/>
      <w:r>
        <w:t>Concordienbuch</w:t>
      </w:r>
      <w:proofErr w:type="spellEnd"/>
      <w:r>
        <w:t xml:space="preserve"> in Deutschland </w:t>
      </w:r>
      <w:proofErr w:type="spellStart"/>
      <w:r>
        <w:t>herumb</w:t>
      </w:r>
      <w:proofErr w:type="spellEnd"/>
      <w:r>
        <w:t xml:space="preserve"> getragen / </w:t>
      </w:r>
      <w:proofErr w:type="spellStart"/>
      <w:r>
        <w:t>unnd</w:t>
      </w:r>
      <w:proofErr w:type="spellEnd"/>
      <w:r>
        <w:t xml:space="preserve"> fast allen ständen </w:t>
      </w:r>
      <w:proofErr w:type="spellStart"/>
      <w:r>
        <w:t>wolte</w:t>
      </w:r>
      <w:proofErr w:type="spellEnd"/>
      <w:r>
        <w:t xml:space="preserve"> </w:t>
      </w:r>
      <w:proofErr w:type="spellStart"/>
      <w:r>
        <w:t>auffgetrungen</w:t>
      </w:r>
      <w:proofErr w:type="spellEnd"/>
      <w:r>
        <w:t xml:space="preserve"> werden. Damals waren in </w:t>
      </w:r>
      <w:proofErr w:type="spellStart"/>
      <w:r>
        <w:t>gantz</w:t>
      </w:r>
      <w:proofErr w:type="spellEnd"/>
      <w:r>
        <w:t xml:space="preserve"> Deutschland / </w:t>
      </w:r>
      <w:proofErr w:type="spellStart"/>
      <w:r>
        <w:t>ausserhalb</w:t>
      </w:r>
      <w:proofErr w:type="spellEnd"/>
      <w:r>
        <w:t xml:space="preserve"> der </w:t>
      </w:r>
      <w:proofErr w:type="spellStart"/>
      <w:r>
        <w:t>Schweitz</w:t>
      </w:r>
      <w:proofErr w:type="spellEnd"/>
      <w:r>
        <w:t xml:space="preserve"> / nur zwo </w:t>
      </w:r>
      <w:proofErr w:type="spellStart"/>
      <w:r>
        <w:t>städte</w:t>
      </w:r>
      <w:proofErr w:type="spellEnd"/>
      <w:r>
        <w:t xml:space="preserve"> / in welchen man </w:t>
      </w:r>
      <w:proofErr w:type="spellStart"/>
      <w:r>
        <w:t>offentlich</w:t>
      </w:r>
      <w:proofErr w:type="spellEnd"/>
      <w:r>
        <w:t xml:space="preserve"> wider die </w:t>
      </w:r>
      <w:proofErr w:type="spellStart"/>
      <w:r>
        <w:t>allenthalbenheit</w:t>
      </w:r>
      <w:proofErr w:type="spellEnd"/>
      <w:r>
        <w:t xml:space="preserve"> des </w:t>
      </w:r>
      <w:proofErr w:type="spellStart"/>
      <w:r>
        <w:t>leibes</w:t>
      </w:r>
      <w:proofErr w:type="spellEnd"/>
      <w:r>
        <w:t xml:space="preserve"> Christ und mündliche </w:t>
      </w:r>
      <w:proofErr w:type="spellStart"/>
      <w:r>
        <w:t>niessung</w:t>
      </w:r>
      <w:proofErr w:type="spellEnd"/>
      <w:r>
        <w:t xml:space="preserve"> des </w:t>
      </w:r>
      <w:proofErr w:type="spellStart"/>
      <w:r>
        <w:t>leibs</w:t>
      </w:r>
      <w:proofErr w:type="spellEnd"/>
      <w:r>
        <w:t xml:space="preserve"> und </w:t>
      </w:r>
      <w:proofErr w:type="spellStart"/>
      <w:r>
        <w:t>bluts</w:t>
      </w:r>
      <w:proofErr w:type="spellEnd"/>
      <w:r>
        <w:t xml:space="preserve"> Christi in </w:t>
      </w:r>
      <w:proofErr w:type="spellStart"/>
      <w:r>
        <w:t>brot</w:t>
      </w:r>
      <w:proofErr w:type="spellEnd"/>
      <w:r>
        <w:t xml:space="preserve"> und wein / schreiben </w:t>
      </w:r>
      <w:proofErr w:type="spellStart"/>
      <w:r>
        <w:t>unnd</w:t>
      </w:r>
      <w:proofErr w:type="spellEnd"/>
      <w:r>
        <w:t xml:space="preserve"> </w:t>
      </w:r>
      <w:proofErr w:type="spellStart"/>
      <w:r>
        <w:t>disputiren</w:t>
      </w:r>
      <w:proofErr w:type="spellEnd"/>
      <w:r>
        <w:t xml:space="preserve"> </w:t>
      </w:r>
      <w:proofErr w:type="spellStart"/>
      <w:r>
        <w:t>dorffte</w:t>
      </w:r>
      <w:proofErr w:type="spellEnd"/>
      <w:r>
        <w:t xml:space="preserve"> / </w:t>
      </w:r>
      <w:proofErr w:type="spellStart"/>
      <w:r>
        <w:t>nemlich</w:t>
      </w:r>
      <w:proofErr w:type="spellEnd"/>
      <w:r>
        <w:t xml:space="preserve"> </w:t>
      </w:r>
      <w:proofErr w:type="spellStart"/>
      <w:r>
        <w:t>Newstadt</w:t>
      </w:r>
      <w:proofErr w:type="spellEnd"/>
      <w:r>
        <w:t xml:space="preserve"> an der Hardt / und Bremen in </w:t>
      </w:r>
      <w:proofErr w:type="spellStart"/>
      <w:r>
        <w:t>Nider</w:t>
      </w:r>
      <w:proofErr w:type="spellEnd"/>
      <w:r>
        <w:t xml:space="preserve">-Sachsen. Wer </w:t>
      </w:r>
      <w:proofErr w:type="spellStart"/>
      <w:r>
        <w:t>hette</w:t>
      </w:r>
      <w:proofErr w:type="spellEnd"/>
      <w:r>
        <w:t xml:space="preserve"> damals </w:t>
      </w:r>
      <w:proofErr w:type="spellStart"/>
      <w:r>
        <w:t>gemeinet</w:t>
      </w:r>
      <w:proofErr w:type="spellEnd"/>
      <w:r>
        <w:t xml:space="preserve"> / daß innerhalb wenig </w:t>
      </w:r>
      <w:proofErr w:type="spellStart"/>
      <w:r>
        <w:t>jahren</w:t>
      </w:r>
      <w:proofErr w:type="spellEnd"/>
      <w:r>
        <w:t xml:space="preserve"> in so vielen Fürstenthumben / in so vielen Graff- und </w:t>
      </w:r>
      <w:proofErr w:type="spellStart"/>
      <w:r>
        <w:t>Herrschafften</w:t>
      </w:r>
      <w:proofErr w:type="spellEnd"/>
      <w:r>
        <w:t xml:space="preserve"> die </w:t>
      </w:r>
      <w:proofErr w:type="spellStart"/>
      <w:r>
        <w:t>ungehewre</w:t>
      </w:r>
      <w:proofErr w:type="spellEnd"/>
      <w:r>
        <w:t xml:space="preserve"> lehr von der </w:t>
      </w:r>
      <w:proofErr w:type="spellStart"/>
      <w:r>
        <w:t>allenthalbenheit</w:t>
      </w:r>
      <w:proofErr w:type="spellEnd"/>
      <w:r>
        <w:t xml:space="preserve"> des </w:t>
      </w:r>
      <w:proofErr w:type="spellStart"/>
      <w:r>
        <w:t>leibes</w:t>
      </w:r>
      <w:proofErr w:type="spellEnd"/>
      <w:r>
        <w:t xml:space="preserve"> Christi / wie auch die lehr von der mündlichen </w:t>
      </w:r>
      <w:proofErr w:type="spellStart"/>
      <w:r>
        <w:t>niessung</w:t>
      </w:r>
      <w:proofErr w:type="spellEnd"/>
      <w:r>
        <w:t xml:space="preserve"> des </w:t>
      </w:r>
      <w:proofErr w:type="spellStart"/>
      <w:r>
        <w:t>leibes</w:t>
      </w:r>
      <w:proofErr w:type="spellEnd"/>
      <w:r>
        <w:t xml:space="preserve"> und </w:t>
      </w:r>
      <w:proofErr w:type="spellStart"/>
      <w:r>
        <w:t>bluts</w:t>
      </w:r>
      <w:proofErr w:type="spellEnd"/>
      <w:r>
        <w:t xml:space="preserve"> Christi fallen sollte. Aber was ist dem nicht </w:t>
      </w:r>
      <w:proofErr w:type="spellStart"/>
      <w:r>
        <w:t>müglich</w:t>
      </w:r>
      <w:proofErr w:type="spellEnd"/>
      <w:r>
        <w:t xml:space="preserve"> / dem alle ding </w:t>
      </w:r>
      <w:proofErr w:type="spellStart"/>
      <w:r>
        <w:t>müglich</w:t>
      </w:r>
      <w:proofErr w:type="spellEnd"/>
      <w:r>
        <w:t xml:space="preserve"> sind? Eben </w:t>
      </w:r>
      <w:proofErr w:type="spellStart"/>
      <w:r>
        <w:t>umb</w:t>
      </w:r>
      <w:proofErr w:type="spellEnd"/>
      <w:r>
        <w:t xml:space="preserve"> dieselbige zeit </w:t>
      </w:r>
      <w:proofErr w:type="spellStart"/>
      <w:r>
        <w:t>reformirten</w:t>
      </w:r>
      <w:proofErr w:type="spellEnd"/>
      <w:r>
        <w:t xml:space="preserve"> ihre </w:t>
      </w:r>
      <w:proofErr w:type="spellStart"/>
      <w:r>
        <w:t>kirchen</w:t>
      </w:r>
      <w:proofErr w:type="spellEnd"/>
      <w:r>
        <w:t xml:space="preserve"> von dem </w:t>
      </w:r>
      <w:proofErr w:type="spellStart"/>
      <w:r>
        <w:t>ubrigen</w:t>
      </w:r>
      <w:proofErr w:type="spellEnd"/>
      <w:r>
        <w:t xml:space="preserve"> </w:t>
      </w:r>
      <w:proofErr w:type="spellStart"/>
      <w:r>
        <w:t>sawerteige</w:t>
      </w:r>
      <w:proofErr w:type="spellEnd"/>
      <w:r>
        <w:t xml:space="preserve"> des </w:t>
      </w:r>
      <w:proofErr w:type="spellStart"/>
      <w:r>
        <w:t>Bapsthumbs</w:t>
      </w:r>
      <w:proofErr w:type="spellEnd"/>
      <w:r>
        <w:t xml:space="preserve"> die </w:t>
      </w:r>
      <w:proofErr w:type="spellStart"/>
      <w:r>
        <w:t>drey</w:t>
      </w:r>
      <w:proofErr w:type="spellEnd"/>
      <w:r>
        <w:t xml:space="preserve"> </w:t>
      </w:r>
      <w:proofErr w:type="spellStart"/>
      <w:r>
        <w:t>berühmbte</w:t>
      </w:r>
      <w:proofErr w:type="spellEnd"/>
      <w:r>
        <w:t xml:space="preserve"> </w:t>
      </w:r>
      <w:hyperlink r:id="rId7" w:tooltip="autoren:s:scultetus:reichsgraven" w:history="1">
        <w:proofErr w:type="spellStart"/>
        <w:r>
          <w:rPr>
            <w:rStyle w:val="Hyperlink"/>
          </w:rPr>
          <w:t>ReichsGraven</w:t>
        </w:r>
        <w:proofErr w:type="spellEnd"/>
      </w:hyperlink>
      <w:r>
        <w:t xml:space="preserve"> / </w:t>
      </w:r>
      <w:proofErr w:type="spellStart"/>
      <w:r>
        <w:t>Grav</w:t>
      </w:r>
      <w:proofErr w:type="spellEnd"/>
      <w:r>
        <w:t xml:space="preserve"> Johann von </w:t>
      </w:r>
      <w:proofErr w:type="spellStart"/>
      <w:r>
        <w:t>Nassaw</w:t>
      </w:r>
      <w:proofErr w:type="spellEnd"/>
      <w:r>
        <w:t xml:space="preserve"> / </w:t>
      </w:r>
      <w:proofErr w:type="spellStart"/>
      <w:r>
        <w:t>Grav</w:t>
      </w:r>
      <w:proofErr w:type="spellEnd"/>
      <w:r>
        <w:t xml:space="preserve"> Ludwig von Wittgenstein / </w:t>
      </w:r>
      <w:proofErr w:type="spellStart"/>
      <w:r>
        <w:t>Grav</w:t>
      </w:r>
      <w:proofErr w:type="spellEnd"/>
      <w:r>
        <w:t xml:space="preserve"> Conrad von Solms. </w:t>
      </w:r>
    </w:p>
    <w:p w14:paraId="49AFB055" w14:textId="77777777" w:rsidR="00453595" w:rsidRDefault="00453595" w:rsidP="00453595">
      <w:pPr>
        <w:pStyle w:val="StandardWeb"/>
      </w:pPr>
      <w:r>
        <w:t xml:space="preserve">Bald </w:t>
      </w:r>
      <w:proofErr w:type="spellStart"/>
      <w:r>
        <w:t>darauff</w:t>
      </w:r>
      <w:proofErr w:type="spellEnd"/>
      <w:r>
        <w:t xml:space="preserve"> anno 1582. </w:t>
      </w:r>
      <w:proofErr w:type="spellStart"/>
      <w:r>
        <w:t>bekandte</w:t>
      </w:r>
      <w:proofErr w:type="spellEnd"/>
      <w:r>
        <w:t xml:space="preserve"> sich zu der gesunden lehre Herr Gebhard </w:t>
      </w:r>
      <w:proofErr w:type="spellStart"/>
      <w:r>
        <w:t>Truchseß</w:t>
      </w:r>
      <w:proofErr w:type="spellEnd"/>
      <w:r>
        <w:t xml:space="preserve"> </w:t>
      </w:r>
      <w:proofErr w:type="spellStart"/>
      <w:r>
        <w:t>Ertzbischoff</w:t>
      </w:r>
      <w:proofErr w:type="spellEnd"/>
      <w:r>
        <w:t xml:space="preserve"> und Churfürst zu Cölln. </w:t>
      </w:r>
    </w:p>
    <w:p w14:paraId="740C9840" w14:textId="77777777" w:rsidR="00453595" w:rsidRDefault="00453595" w:rsidP="00453595">
      <w:pPr>
        <w:pStyle w:val="StandardWeb"/>
      </w:pPr>
      <w:r>
        <w:t xml:space="preserve">Wie man schrieb 1584. verbannte der löbliche Fürst Hertzog Johann Casimir der </w:t>
      </w:r>
      <w:proofErr w:type="spellStart"/>
      <w:r>
        <w:t>Churpfaltz</w:t>
      </w:r>
      <w:proofErr w:type="spellEnd"/>
      <w:r>
        <w:t xml:space="preserve"> Administrator und </w:t>
      </w:r>
      <w:proofErr w:type="spellStart"/>
      <w:r>
        <w:t>vormünde</w:t>
      </w:r>
      <w:proofErr w:type="spellEnd"/>
      <w:r>
        <w:t xml:space="preserve"> das </w:t>
      </w:r>
      <w:proofErr w:type="spellStart"/>
      <w:r>
        <w:t>Concordibuch</w:t>
      </w:r>
      <w:proofErr w:type="spellEnd"/>
      <w:r>
        <w:t xml:space="preserve"> </w:t>
      </w:r>
      <w:proofErr w:type="spellStart"/>
      <w:r>
        <w:t>auß</w:t>
      </w:r>
      <w:proofErr w:type="spellEnd"/>
      <w:r>
        <w:t xml:space="preserve"> der </w:t>
      </w:r>
      <w:proofErr w:type="spellStart"/>
      <w:r>
        <w:t>obern</w:t>
      </w:r>
      <w:proofErr w:type="spellEnd"/>
      <w:r>
        <w:t xml:space="preserve"> </w:t>
      </w:r>
      <w:proofErr w:type="spellStart"/>
      <w:r>
        <w:t>unnd</w:t>
      </w:r>
      <w:proofErr w:type="spellEnd"/>
      <w:r>
        <w:t xml:space="preserve"> untern </w:t>
      </w:r>
      <w:proofErr w:type="spellStart"/>
      <w:r>
        <w:t>Pfaltz</w:t>
      </w:r>
      <w:proofErr w:type="spellEnd"/>
      <w:r>
        <w:t xml:space="preserve"> / </w:t>
      </w:r>
      <w:proofErr w:type="spellStart"/>
      <w:r>
        <w:t>unnd</w:t>
      </w:r>
      <w:proofErr w:type="spellEnd"/>
      <w:r>
        <w:t xml:space="preserve"> ließ </w:t>
      </w:r>
      <w:proofErr w:type="spellStart"/>
      <w:r>
        <w:t>wiederumb</w:t>
      </w:r>
      <w:proofErr w:type="spellEnd"/>
      <w:r>
        <w:t xml:space="preserve"> nach </w:t>
      </w:r>
      <w:proofErr w:type="spellStart"/>
      <w:r>
        <w:t>inhalt</w:t>
      </w:r>
      <w:proofErr w:type="spellEnd"/>
      <w:r>
        <w:t xml:space="preserve"> der </w:t>
      </w:r>
      <w:proofErr w:type="spellStart"/>
      <w:r>
        <w:t>einsatzung</w:t>
      </w:r>
      <w:proofErr w:type="spellEnd"/>
      <w:r>
        <w:t xml:space="preserve"> des Herren Christi von dem heiligen </w:t>
      </w:r>
      <w:proofErr w:type="spellStart"/>
      <w:r>
        <w:t>Abendmal</w:t>
      </w:r>
      <w:proofErr w:type="spellEnd"/>
      <w:r>
        <w:t xml:space="preserve"> in diesen </w:t>
      </w:r>
      <w:proofErr w:type="spellStart"/>
      <w:r>
        <w:t>kirchen</w:t>
      </w:r>
      <w:proofErr w:type="spellEnd"/>
      <w:r>
        <w:t xml:space="preserve"> lehren. </w:t>
      </w:r>
    </w:p>
    <w:p w14:paraId="2239B441" w14:textId="77777777" w:rsidR="00453595" w:rsidRDefault="00453595" w:rsidP="00453595">
      <w:pPr>
        <w:pStyle w:val="StandardWeb"/>
      </w:pPr>
      <w:r>
        <w:t xml:space="preserve">Im </w:t>
      </w:r>
      <w:proofErr w:type="spellStart"/>
      <w:r>
        <w:t>jahr</w:t>
      </w:r>
      <w:proofErr w:type="spellEnd"/>
      <w:r>
        <w:t xml:space="preserve"> 1586. brachte </w:t>
      </w:r>
      <w:proofErr w:type="spellStart"/>
      <w:r>
        <w:t>herr</w:t>
      </w:r>
      <w:proofErr w:type="spellEnd"/>
      <w:r>
        <w:t xml:space="preserve"> Johann Jacob </w:t>
      </w:r>
      <w:proofErr w:type="spellStart"/>
      <w:r>
        <w:t>Grynaeus</w:t>
      </w:r>
      <w:proofErr w:type="spellEnd"/>
      <w:r>
        <w:t xml:space="preserve"> die </w:t>
      </w:r>
      <w:proofErr w:type="spellStart"/>
      <w:r>
        <w:t>stadt</w:t>
      </w:r>
      <w:proofErr w:type="spellEnd"/>
      <w:r>
        <w:t xml:space="preserve"> Basel wider zu rechte / welche mit dem </w:t>
      </w:r>
      <w:proofErr w:type="spellStart"/>
      <w:r>
        <w:t>ubiquitistischen</w:t>
      </w:r>
      <w:proofErr w:type="spellEnd"/>
      <w:r>
        <w:t xml:space="preserve"> </w:t>
      </w:r>
      <w:proofErr w:type="spellStart"/>
      <w:r>
        <w:t>irrthumb</w:t>
      </w:r>
      <w:proofErr w:type="spellEnd"/>
      <w:r>
        <w:t xml:space="preserve"> sehr war eingenommen. </w:t>
      </w:r>
    </w:p>
    <w:p w14:paraId="1AC4F5C3" w14:textId="77777777" w:rsidR="00453595" w:rsidRDefault="00453595" w:rsidP="00453595">
      <w:pPr>
        <w:pStyle w:val="StandardWeb"/>
      </w:pPr>
      <w:r>
        <w:t xml:space="preserve">In </w:t>
      </w:r>
      <w:proofErr w:type="spellStart"/>
      <w:r>
        <w:t>jahr</w:t>
      </w:r>
      <w:proofErr w:type="spellEnd"/>
      <w:r>
        <w:t xml:space="preserve"> 1588. ließ Hertzog Johann von </w:t>
      </w:r>
      <w:proofErr w:type="spellStart"/>
      <w:r>
        <w:t>Zweybrücken</w:t>
      </w:r>
      <w:proofErr w:type="spellEnd"/>
      <w:r>
        <w:t xml:space="preserve"> </w:t>
      </w:r>
      <w:proofErr w:type="spellStart"/>
      <w:r>
        <w:t>Pfaltzgraffe</w:t>
      </w:r>
      <w:proofErr w:type="spellEnd"/>
      <w:r>
        <w:t xml:space="preserve"> den </w:t>
      </w:r>
      <w:proofErr w:type="spellStart"/>
      <w:r>
        <w:t>Zweybrückischen</w:t>
      </w:r>
      <w:proofErr w:type="spellEnd"/>
      <w:r>
        <w:t xml:space="preserve"> </w:t>
      </w:r>
      <w:proofErr w:type="spellStart"/>
      <w:r>
        <w:t>Catechismum</w:t>
      </w:r>
      <w:proofErr w:type="spellEnd"/>
      <w:r>
        <w:t xml:space="preserve"> </w:t>
      </w:r>
      <w:proofErr w:type="spellStart"/>
      <w:r>
        <w:t>außgehen</w:t>
      </w:r>
      <w:proofErr w:type="spellEnd"/>
      <w:r>
        <w:t xml:space="preserve"> / in welchem er sich rund zu der lehr </w:t>
      </w:r>
      <w:proofErr w:type="spellStart"/>
      <w:r>
        <w:t>bekante</w:t>
      </w:r>
      <w:proofErr w:type="spellEnd"/>
      <w:r>
        <w:t xml:space="preserve"> / welche nach Gottes </w:t>
      </w:r>
      <w:proofErr w:type="spellStart"/>
      <w:r>
        <w:t>wort</w:t>
      </w:r>
      <w:proofErr w:type="spellEnd"/>
      <w:r>
        <w:t xml:space="preserve"> die heiligen </w:t>
      </w:r>
      <w:proofErr w:type="spellStart"/>
      <w:r>
        <w:t>wahrzeichen</w:t>
      </w:r>
      <w:proofErr w:type="spellEnd"/>
      <w:r>
        <w:t xml:space="preserve"> mit dem munde / die </w:t>
      </w:r>
      <w:proofErr w:type="spellStart"/>
      <w:r>
        <w:t>himlische</w:t>
      </w:r>
      <w:proofErr w:type="spellEnd"/>
      <w:r>
        <w:t xml:space="preserve"> bezeichnete </w:t>
      </w:r>
      <w:proofErr w:type="spellStart"/>
      <w:r>
        <w:t>güter</w:t>
      </w:r>
      <w:proofErr w:type="spellEnd"/>
      <w:r>
        <w:t xml:space="preserve"> aber mit dem glauben </w:t>
      </w:r>
      <w:proofErr w:type="spellStart"/>
      <w:r>
        <w:t>wil</w:t>
      </w:r>
      <w:proofErr w:type="spellEnd"/>
      <w:r>
        <w:t xml:space="preserve"> </w:t>
      </w:r>
      <w:proofErr w:type="spellStart"/>
      <w:r>
        <w:t>gessen</w:t>
      </w:r>
      <w:proofErr w:type="spellEnd"/>
      <w:r>
        <w:t xml:space="preserve"> und </w:t>
      </w:r>
      <w:proofErr w:type="spellStart"/>
      <w:r>
        <w:t>getruncken</w:t>
      </w:r>
      <w:proofErr w:type="spellEnd"/>
      <w:r>
        <w:t xml:space="preserve"> haben. </w:t>
      </w:r>
    </w:p>
    <w:p w14:paraId="1114ECA5" w14:textId="77777777" w:rsidR="00453595" w:rsidRDefault="00453595" w:rsidP="00453595">
      <w:pPr>
        <w:pStyle w:val="StandardWeb"/>
      </w:pPr>
      <w:r>
        <w:lastRenderedPageBreak/>
        <w:t xml:space="preserve">Ann 1589. that sich herfür Herr Christian der erste Churfürst zu Sachsen / und </w:t>
      </w:r>
      <w:proofErr w:type="spellStart"/>
      <w:r>
        <w:t>erklerte</w:t>
      </w:r>
      <w:proofErr w:type="spellEnd"/>
      <w:r>
        <w:t xml:space="preserve"> sich durch ein </w:t>
      </w:r>
      <w:proofErr w:type="spellStart"/>
      <w:r>
        <w:t>offentliches</w:t>
      </w:r>
      <w:proofErr w:type="spellEnd"/>
      <w:r>
        <w:t xml:space="preserve"> </w:t>
      </w:r>
      <w:proofErr w:type="spellStart"/>
      <w:r>
        <w:t>uberall</w:t>
      </w:r>
      <w:proofErr w:type="spellEnd"/>
      <w:r>
        <w:t xml:space="preserve"> in seinem lande angeschlagenes patent / daß er </w:t>
      </w:r>
      <w:proofErr w:type="spellStart"/>
      <w:r>
        <w:t>kurtzumb</w:t>
      </w:r>
      <w:proofErr w:type="spellEnd"/>
      <w:r>
        <w:t xml:space="preserve"> nicht leiden </w:t>
      </w:r>
      <w:proofErr w:type="spellStart"/>
      <w:r>
        <w:t>wolte</w:t>
      </w:r>
      <w:proofErr w:type="spellEnd"/>
      <w:r>
        <w:t xml:space="preserve"> / daß man </w:t>
      </w:r>
      <w:proofErr w:type="spellStart"/>
      <w:r>
        <w:t>hinfüro</w:t>
      </w:r>
      <w:proofErr w:type="spellEnd"/>
      <w:r>
        <w:t xml:space="preserve"> </w:t>
      </w:r>
      <w:proofErr w:type="spellStart"/>
      <w:r>
        <w:t>auff</w:t>
      </w:r>
      <w:proofErr w:type="spellEnd"/>
      <w:r>
        <w:t xml:space="preserve"> unsere lehre schelten </w:t>
      </w:r>
      <w:proofErr w:type="spellStart"/>
      <w:r>
        <w:t>solte</w:t>
      </w:r>
      <w:proofErr w:type="spellEnd"/>
      <w:r>
        <w:t xml:space="preserve">: </w:t>
      </w:r>
      <w:proofErr w:type="spellStart"/>
      <w:r>
        <w:t>bestellete</w:t>
      </w:r>
      <w:proofErr w:type="spellEnd"/>
      <w:r>
        <w:t xml:space="preserve"> auch in nachfolgendem neuntzigstem und ein und neuntzigstem </w:t>
      </w:r>
      <w:proofErr w:type="spellStart"/>
      <w:r>
        <w:t>jahr</w:t>
      </w:r>
      <w:proofErr w:type="spellEnd"/>
      <w:r>
        <w:t xml:space="preserve"> </w:t>
      </w:r>
      <w:proofErr w:type="spellStart"/>
      <w:r>
        <w:t>beyde</w:t>
      </w:r>
      <w:proofErr w:type="spellEnd"/>
      <w:r>
        <w:t xml:space="preserve"> </w:t>
      </w:r>
      <w:proofErr w:type="spellStart"/>
      <w:r>
        <w:t>Universiteten</w:t>
      </w:r>
      <w:proofErr w:type="spellEnd"/>
      <w:r>
        <w:t xml:space="preserve"> Leipzig und Wittenberg mit solchen Theologen / welchen die </w:t>
      </w:r>
      <w:proofErr w:type="spellStart"/>
      <w:r>
        <w:t>reformirte</w:t>
      </w:r>
      <w:proofErr w:type="spellEnd"/>
      <w:r>
        <w:t xml:space="preserve"> </w:t>
      </w:r>
      <w:proofErr w:type="spellStart"/>
      <w:r>
        <w:t>religion</w:t>
      </w:r>
      <w:proofErr w:type="spellEnd"/>
      <w:r>
        <w:t xml:space="preserve"> lieb und angenehm war / als D. </w:t>
      </w:r>
      <w:proofErr w:type="spellStart"/>
      <w:r>
        <w:t>Pierio</w:t>
      </w:r>
      <w:proofErr w:type="spellEnd"/>
      <w:r>
        <w:t xml:space="preserve">, D. </w:t>
      </w:r>
      <w:proofErr w:type="spellStart"/>
      <w:r>
        <w:t>Gundermanno</w:t>
      </w:r>
      <w:proofErr w:type="spellEnd"/>
      <w:r>
        <w:t xml:space="preserve">, D. </w:t>
      </w:r>
      <w:proofErr w:type="spellStart"/>
      <w:r>
        <w:t>Calamino</w:t>
      </w:r>
      <w:proofErr w:type="spellEnd"/>
      <w:r>
        <w:t xml:space="preserve">, und andern. </w:t>
      </w:r>
    </w:p>
    <w:p w14:paraId="6AC72F42" w14:textId="77777777" w:rsidR="00453595" w:rsidRDefault="00453595" w:rsidP="00453595">
      <w:pPr>
        <w:pStyle w:val="StandardWeb"/>
      </w:pPr>
      <w:r>
        <w:t xml:space="preserve">Im </w:t>
      </w:r>
      <w:proofErr w:type="spellStart"/>
      <w:r>
        <w:t>jahr</w:t>
      </w:r>
      <w:proofErr w:type="spellEnd"/>
      <w:r>
        <w:t xml:space="preserve"> 1595. nahmen die löbliche Fürsten von Anhalt / Herr Johann Georg und Herr Christian / </w:t>
      </w:r>
      <w:proofErr w:type="spellStart"/>
      <w:r>
        <w:t>sampt</w:t>
      </w:r>
      <w:proofErr w:type="spellEnd"/>
      <w:r>
        <w:t xml:space="preserve"> ihrer </w:t>
      </w:r>
      <w:proofErr w:type="spellStart"/>
      <w:r>
        <w:t>Fürstl</w:t>
      </w:r>
      <w:proofErr w:type="spellEnd"/>
      <w:r>
        <w:t xml:space="preserve">. </w:t>
      </w:r>
      <w:proofErr w:type="spellStart"/>
      <w:r>
        <w:t>Gn</w:t>
      </w:r>
      <w:proofErr w:type="spellEnd"/>
      <w:r>
        <w:t xml:space="preserve">. Gebrüder die </w:t>
      </w:r>
      <w:proofErr w:type="spellStart"/>
      <w:r>
        <w:t>reformation</w:t>
      </w:r>
      <w:proofErr w:type="spellEnd"/>
      <w:r>
        <w:t xml:space="preserve"> vor die </w:t>
      </w:r>
      <w:proofErr w:type="spellStart"/>
      <w:r>
        <w:t>hand</w:t>
      </w:r>
      <w:proofErr w:type="spellEnd"/>
      <w:r>
        <w:t xml:space="preserve"> / und </w:t>
      </w:r>
      <w:proofErr w:type="spellStart"/>
      <w:r>
        <w:t>führeten</w:t>
      </w:r>
      <w:proofErr w:type="spellEnd"/>
      <w:r>
        <w:t xml:space="preserve"> sie glücklich zu ende. </w:t>
      </w:r>
      <w:proofErr w:type="spellStart"/>
      <w:r>
        <w:t>Deßgleichen</w:t>
      </w:r>
      <w:proofErr w:type="spellEnd"/>
      <w:r>
        <w:t xml:space="preserve"> </w:t>
      </w:r>
      <w:proofErr w:type="spellStart"/>
      <w:r>
        <w:t>theten</w:t>
      </w:r>
      <w:proofErr w:type="spellEnd"/>
      <w:r>
        <w:t xml:space="preserve"> in diesem </w:t>
      </w:r>
      <w:proofErr w:type="spellStart"/>
      <w:r>
        <w:t>jahre</w:t>
      </w:r>
      <w:proofErr w:type="spellEnd"/>
      <w:r>
        <w:t xml:space="preserve"> Herr Philips Ludwig Grave zu </w:t>
      </w:r>
      <w:proofErr w:type="spellStart"/>
      <w:r>
        <w:t>Hanaw</w:t>
      </w:r>
      <w:proofErr w:type="spellEnd"/>
      <w:r>
        <w:t xml:space="preserve"> / und Herr Wolff Ernst Grave zu Isenburg. </w:t>
      </w:r>
    </w:p>
    <w:p w14:paraId="766CF574" w14:textId="77777777" w:rsidR="00453595" w:rsidRDefault="00453595" w:rsidP="00453595">
      <w:pPr>
        <w:pStyle w:val="StandardWeb"/>
      </w:pPr>
      <w:r>
        <w:t xml:space="preserve">Im </w:t>
      </w:r>
      <w:proofErr w:type="spellStart"/>
      <w:r>
        <w:t>jahr</w:t>
      </w:r>
      <w:proofErr w:type="spellEnd"/>
      <w:r>
        <w:t xml:space="preserve"> 1599. ließ der </w:t>
      </w:r>
      <w:proofErr w:type="spellStart"/>
      <w:r>
        <w:t>Durchleuchtige</w:t>
      </w:r>
      <w:proofErr w:type="spellEnd"/>
      <w:r>
        <w:t xml:space="preserve"> </w:t>
      </w:r>
      <w:proofErr w:type="spellStart"/>
      <w:r>
        <w:t>Hochgeborne</w:t>
      </w:r>
      <w:proofErr w:type="spellEnd"/>
      <w:r>
        <w:t xml:space="preserve"> Fürst und Herr / Herr Ernst Friedrich </w:t>
      </w:r>
      <w:proofErr w:type="spellStart"/>
      <w:r>
        <w:t>Marggrav</w:t>
      </w:r>
      <w:proofErr w:type="spellEnd"/>
      <w:r>
        <w:t xml:space="preserve"> zu Baden / etliche wichtige </w:t>
      </w:r>
      <w:proofErr w:type="spellStart"/>
      <w:r>
        <w:t>motiven</w:t>
      </w:r>
      <w:proofErr w:type="spellEnd"/>
      <w:r>
        <w:t xml:space="preserve"> im druck </w:t>
      </w:r>
      <w:proofErr w:type="spellStart"/>
      <w:r>
        <w:t>außgehen</w:t>
      </w:r>
      <w:proofErr w:type="spellEnd"/>
      <w:r>
        <w:t xml:space="preserve"> / durch welche ihre </w:t>
      </w:r>
      <w:proofErr w:type="spellStart"/>
      <w:r>
        <w:t>Fürstl</w:t>
      </w:r>
      <w:proofErr w:type="spellEnd"/>
      <w:r>
        <w:t xml:space="preserve">. </w:t>
      </w:r>
      <w:proofErr w:type="spellStart"/>
      <w:r>
        <w:t>Gn</w:t>
      </w:r>
      <w:proofErr w:type="spellEnd"/>
      <w:r>
        <w:t xml:space="preserve">. </w:t>
      </w:r>
      <w:proofErr w:type="spellStart"/>
      <w:r>
        <w:t>weren</w:t>
      </w:r>
      <w:proofErr w:type="spellEnd"/>
      <w:r>
        <w:t xml:space="preserve"> </w:t>
      </w:r>
      <w:proofErr w:type="spellStart"/>
      <w:r>
        <w:t>beworgen</w:t>
      </w:r>
      <w:proofErr w:type="spellEnd"/>
      <w:r>
        <w:t xml:space="preserve"> worden / dem </w:t>
      </w:r>
      <w:proofErr w:type="spellStart"/>
      <w:r>
        <w:t>Concordibuch</w:t>
      </w:r>
      <w:proofErr w:type="spellEnd"/>
      <w:r>
        <w:t xml:space="preserve"> nicht </w:t>
      </w:r>
      <w:proofErr w:type="spellStart"/>
      <w:r>
        <w:t>beyzupflichten</w:t>
      </w:r>
      <w:proofErr w:type="spellEnd"/>
      <w:r>
        <w:t xml:space="preserve">. </w:t>
      </w:r>
    </w:p>
    <w:p w14:paraId="4D11545B" w14:textId="77777777" w:rsidR="00453595" w:rsidRDefault="00453595" w:rsidP="00453595">
      <w:pPr>
        <w:pStyle w:val="StandardWeb"/>
      </w:pPr>
      <w:r>
        <w:t xml:space="preserve">Im </w:t>
      </w:r>
      <w:proofErr w:type="spellStart"/>
      <w:r>
        <w:t>jahr</w:t>
      </w:r>
      <w:proofErr w:type="spellEnd"/>
      <w:r>
        <w:t xml:space="preserve"> 1601. erklärte sich Herr Joachim Friederich Hertzog in Schlesien zu </w:t>
      </w:r>
      <w:proofErr w:type="spellStart"/>
      <w:r>
        <w:t>Lignitz</w:t>
      </w:r>
      <w:proofErr w:type="spellEnd"/>
      <w:r>
        <w:t xml:space="preserve"> und </w:t>
      </w:r>
      <w:proofErr w:type="spellStart"/>
      <w:r>
        <w:t>Brieg</w:t>
      </w:r>
      <w:proofErr w:type="spellEnd"/>
      <w:r>
        <w:t xml:space="preserve"> durch ein </w:t>
      </w:r>
      <w:proofErr w:type="spellStart"/>
      <w:r>
        <w:t>offentliches</w:t>
      </w:r>
      <w:proofErr w:type="spellEnd"/>
      <w:r>
        <w:t xml:space="preserve"> patent </w:t>
      </w:r>
      <w:proofErr w:type="spellStart"/>
      <w:r>
        <w:t>dohin</w:t>
      </w:r>
      <w:proofErr w:type="spellEnd"/>
      <w:r>
        <w:t xml:space="preserve"> / daß ihre </w:t>
      </w:r>
      <w:proofErr w:type="spellStart"/>
      <w:r>
        <w:t>Fürstl</w:t>
      </w:r>
      <w:proofErr w:type="spellEnd"/>
      <w:r>
        <w:t xml:space="preserve">. </w:t>
      </w:r>
      <w:proofErr w:type="spellStart"/>
      <w:r>
        <w:t>Gn</w:t>
      </w:r>
      <w:proofErr w:type="spellEnd"/>
      <w:r>
        <w:t xml:space="preserve">. keines </w:t>
      </w:r>
      <w:proofErr w:type="spellStart"/>
      <w:r>
        <w:t>wegs</w:t>
      </w:r>
      <w:proofErr w:type="spellEnd"/>
      <w:r>
        <w:t xml:space="preserve"> </w:t>
      </w:r>
      <w:proofErr w:type="spellStart"/>
      <w:r>
        <w:t>wolten</w:t>
      </w:r>
      <w:proofErr w:type="spellEnd"/>
      <w:r>
        <w:t xml:space="preserve"> die </w:t>
      </w:r>
      <w:proofErr w:type="spellStart"/>
      <w:r>
        <w:t>reformirten</w:t>
      </w:r>
      <w:proofErr w:type="spellEnd"/>
      <w:r>
        <w:t xml:space="preserve"> </w:t>
      </w:r>
      <w:proofErr w:type="spellStart"/>
      <w:r>
        <w:t>kirchen</w:t>
      </w:r>
      <w:proofErr w:type="spellEnd"/>
      <w:r>
        <w:t xml:space="preserve"> </w:t>
      </w:r>
      <w:proofErr w:type="spellStart"/>
      <w:r>
        <w:t>verdampt</w:t>
      </w:r>
      <w:proofErr w:type="spellEnd"/>
      <w:r>
        <w:t xml:space="preserve"> oder </w:t>
      </w:r>
      <w:proofErr w:type="spellStart"/>
      <w:r>
        <w:t>gelestert</w:t>
      </w:r>
      <w:proofErr w:type="spellEnd"/>
      <w:r>
        <w:t xml:space="preserve"> haben. </w:t>
      </w:r>
    </w:p>
    <w:p w14:paraId="2CDE1295" w14:textId="77777777" w:rsidR="00453595" w:rsidRDefault="00453595" w:rsidP="00453595">
      <w:pPr>
        <w:pStyle w:val="StandardWeb"/>
      </w:pPr>
      <w:r>
        <w:t xml:space="preserve">Im </w:t>
      </w:r>
      <w:proofErr w:type="spellStart"/>
      <w:r>
        <w:t>jahr</w:t>
      </w:r>
      <w:proofErr w:type="spellEnd"/>
      <w:r>
        <w:t xml:space="preserve"> 1603. </w:t>
      </w:r>
      <w:proofErr w:type="spellStart"/>
      <w:r>
        <w:t>bekandte</w:t>
      </w:r>
      <w:proofErr w:type="spellEnd"/>
      <w:r>
        <w:t xml:space="preserve"> sich zu unser </w:t>
      </w:r>
      <w:proofErr w:type="spellStart"/>
      <w:r>
        <w:t>religion</w:t>
      </w:r>
      <w:proofErr w:type="spellEnd"/>
      <w:r>
        <w:t xml:space="preserve"> Herr Philips Graff zu Eberstein. </w:t>
      </w:r>
    </w:p>
    <w:p w14:paraId="5E7BAAB4" w14:textId="77777777" w:rsidR="00453595" w:rsidRDefault="00453595" w:rsidP="00453595">
      <w:pPr>
        <w:pStyle w:val="StandardWeb"/>
      </w:pPr>
      <w:r>
        <w:t xml:space="preserve">Im </w:t>
      </w:r>
      <w:proofErr w:type="spellStart"/>
      <w:r>
        <w:t>jahr</w:t>
      </w:r>
      <w:proofErr w:type="spellEnd"/>
      <w:r>
        <w:t xml:space="preserve"> 1604. schickte König Carl in Schweden seine </w:t>
      </w:r>
      <w:proofErr w:type="spellStart"/>
      <w:r>
        <w:t>hoffkirchenordnung</w:t>
      </w:r>
      <w:proofErr w:type="spellEnd"/>
      <w:r>
        <w:t xml:space="preserve"> anher zur </w:t>
      </w:r>
      <w:proofErr w:type="spellStart"/>
      <w:r>
        <w:t>Cantzley</w:t>
      </w:r>
      <w:proofErr w:type="spellEnd"/>
      <w:r>
        <w:t xml:space="preserve"> / begehrende dieselbige zu </w:t>
      </w:r>
      <w:proofErr w:type="spellStart"/>
      <w:r>
        <w:t>ubersehen</w:t>
      </w:r>
      <w:proofErr w:type="spellEnd"/>
      <w:r>
        <w:t xml:space="preserve"> / wo etwa </w:t>
      </w:r>
      <w:proofErr w:type="spellStart"/>
      <w:r>
        <w:t>mangel</w:t>
      </w:r>
      <w:proofErr w:type="spellEnd"/>
      <w:r>
        <w:t xml:space="preserve"> / zu verbessern. Es befand sich aber / daß die lehr selbiger </w:t>
      </w:r>
      <w:proofErr w:type="spellStart"/>
      <w:r>
        <w:t>kirchenordnung</w:t>
      </w:r>
      <w:proofErr w:type="spellEnd"/>
      <w:r>
        <w:t xml:space="preserve"> allerdings auch im </w:t>
      </w:r>
      <w:proofErr w:type="spellStart"/>
      <w:r>
        <w:t>handel</w:t>
      </w:r>
      <w:proofErr w:type="spellEnd"/>
      <w:r>
        <w:t xml:space="preserve"> vom </w:t>
      </w:r>
      <w:proofErr w:type="spellStart"/>
      <w:r>
        <w:t>Abendmal</w:t>
      </w:r>
      <w:proofErr w:type="spellEnd"/>
      <w:r>
        <w:t xml:space="preserve"> mit unserm </w:t>
      </w:r>
      <w:proofErr w:type="spellStart"/>
      <w:r>
        <w:t>Catechismo</w:t>
      </w:r>
      <w:proofErr w:type="spellEnd"/>
      <w:r>
        <w:t xml:space="preserve"> </w:t>
      </w:r>
      <w:proofErr w:type="spellStart"/>
      <w:r>
        <w:t>ubereinstimmete</w:t>
      </w:r>
      <w:proofErr w:type="spellEnd"/>
      <w:r>
        <w:t xml:space="preserve">. Eben im selbigen </w:t>
      </w:r>
      <w:proofErr w:type="spellStart"/>
      <w:r>
        <w:t>jahre</w:t>
      </w:r>
      <w:proofErr w:type="spellEnd"/>
      <w:r>
        <w:t xml:space="preserve"> </w:t>
      </w:r>
      <w:proofErr w:type="spellStart"/>
      <w:r>
        <w:t>bekandte</w:t>
      </w:r>
      <w:proofErr w:type="spellEnd"/>
      <w:r>
        <w:t xml:space="preserve"> sich auch zu uns </w:t>
      </w:r>
      <w:proofErr w:type="spellStart"/>
      <w:r>
        <w:t>offentlich</w:t>
      </w:r>
      <w:proofErr w:type="spellEnd"/>
      <w:r>
        <w:t xml:space="preserve"> Herr Simon </w:t>
      </w:r>
      <w:proofErr w:type="spellStart"/>
      <w:r>
        <w:t>Grav</w:t>
      </w:r>
      <w:proofErr w:type="spellEnd"/>
      <w:r>
        <w:t xml:space="preserve"> zu der </w:t>
      </w:r>
      <w:proofErr w:type="spellStart"/>
      <w:r>
        <w:t>Lippa</w:t>
      </w:r>
      <w:proofErr w:type="spellEnd"/>
      <w:r>
        <w:t xml:space="preserve">. </w:t>
      </w:r>
    </w:p>
    <w:p w14:paraId="4950ADA8" w14:textId="77777777" w:rsidR="00453595" w:rsidRDefault="00453595" w:rsidP="00453595">
      <w:pPr>
        <w:pStyle w:val="StandardWeb"/>
      </w:pPr>
      <w:r>
        <w:t xml:space="preserve">Im </w:t>
      </w:r>
      <w:proofErr w:type="spellStart"/>
      <w:r>
        <w:t>jahr</w:t>
      </w:r>
      <w:proofErr w:type="spellEnd"/>
      <w:r>
        <w:t xml:space="preserve"> 1605. </w:t>
      </w:r>
      <w:proofErr w:type="spellStart"/>
      <w:r>
        <w:t>nam</w:t>
      </w:r>
      <w:proofErr w:type="spellEnd"/>
      <w:r>
        <w:t xml:space="preserve"> vor sich der Hessischen </w:t>
      </w:r>
      <w:proofErr w:type="spellStart"/>
      <w:r>
        <w:t>kirchen</w:t>
      </w:r>
      <w:proofErr w:type="spellEnd"/>
      <w:r>
        <w:t xml:space="preserve"> </w:t>
      </w:r>
      <w:proofErr w:type="spellStart"/>
      <w:r>
        <w:t>reformation</w:t>
      </w:r>
      <w:proofErr w:type="spellEnd"/>
      <w:r>
        <w:t xml:space="preserve"> der </w:t>
      </w:r>
      <w:proofErr w:type="spellStart"/>
      <w:r>
        <w:t>Durchleuchtige</w:t>
      </w:r>
      <w:proofErr w:type="spellEnd"/>
      <w:r>
        <w:t xml:space="preserve"> </w:t>
      </w:r>
      <w:proofErr w:type="spellStart"/>
      <w:r>
        <w:t>Hochgeborne</w:t>
      </w:r>
      <w:proofErr w:type="spellEnd"/>
      <w:r>
        <w:t xml:space="preserve"> Fürst und Herr / Herr Moritz </w:t>
      </w:r>
      <w:proofErr w:type="spellStart"/>
      <w:r>
        <w:t>Landgrav</w:t>
      </w:r>
      <w:proofErr w:type="spellEnd"/>
      <w:r>
        <w:t xml:space="preserve"> in Hessen / und </w:t>
      </w:r>
      <w:proofErr w:type="spellStart"/>
      <w:r>
        <w:t>stellete</w:t>
      </w:r>
      <w:proofErr w:type="spellEnd"/>
      <w:r>
        <w:t xml:space="preserve"> es also an / daß eine feine </w:t>
      </w:r>
      <w:proofErr w:type="spellStart"/>
      <w:r>
        <w:t>gleichheit</w:t>
      </w:r>
      <w:proofErr w:type="spellEnd"/>
      <w:r>
        <w:t xml:space="preserve"> der lehre in </w:t>
      </w:r>
      <w:proofErr w:type="spellStart"/>
      <w:r>
        <w:t>Hessichen</w:t>
      </w:r>
      <w:proofErr w:type="spellEnd"/>
      <w:r>
        <w:t xml:space="preserve"> </w:t>
      </w:r>
      <w:proofErr w:type="spellStart"/>
      <w:r>
        <w:t>kirchen</w:t>
      </w:r>
      <w:proofErr w:type="spellEnd"/>
      <w:r>
        <w:t xml:space="preserve"> und schulen würde mit andern </w:t>
      </w:r>
      <w:proofErr w:type="spellStart"/>
      <w:r>
        <w:t>reformirten</w:t>
      </w:r>
      <w:proofErr w:type="spellEnd"/>
      <w:r>
        <w:t xml:space="preserve"> </w:t>
      </w:r>
      <w:proofErr w:type="spellStart"/>
      <w:r>
        <w:t>kirchen</w:t>
      </w:r>
      <w:proofErr w:type="spellEnd"/>
      <w:r>
        <w:t xml:space="preserve">. </w:t>
      </w:r>
    </w:p>
    <w:p w14:paraId="3722DFF2" w14:textId="77777777" w:rsidR="00453595" w:rsidRDefault="00453595" w:rsidP="00453595">
      <w:pPr>
        <w:pStyle w:val="StandardWeb"/>
      </w:pPr>
      <w:r>
        <w:t xml:space="preserve">Im </w:t>
      </w:r>
      <w:proofErr w:type="spellStart"/>
      <w:r>
        <w:t>jahr</w:t>
      </w:r>
      <w:proofErr w:type="spellEnd"/>
      <w:r>
        <w:t xml:space="preserve"> 1609. ließ Hertzog </w:t>
      </w:r>
      <w:proofErr w:type="spellStart"/>
      <w:r>
        <w:t>Adoph</w:t>
      </w:r>
      <w:proofErr w:type="spellEnd"/>
      <w:r>
        <w:t xml:space="preserve"> in Hollstein den </w:t>
      </w:r>
      <w:proofErr w:type="spellStart"/>
      <w:r>
        <w:t>elfften</w:t>
      </w:r>
      <w:proofErr w:type="spellEnd"/>
      <w:r>
        <w:t xml:space="preserve"> </w:t>
      </w:r>
      <w:proofErr w:type="spellStart"/>
      <w:r>
        <w:t>Aprilis</w:t>
      </w:r>
      <w:proofErr w:type="spellEnd"/>
      <w:r>
        <w:t xml:space="preserve"> durch ein </w:t>
      </w:r>
      <w:proofErr w:type="spellStart"/>
      <w:r>
        <w:t>offentlich</w:t>
      </w:r>
      <w:proofErr w:type="spellEnd"/>
      <w:r>
        <w:t xml:space="preserve"> </w:t>
      </w:r>
      <w:proofErr w:type="spellStart"/>
      <w:r>
        <w:t>mandat</w:t>
      </w:r>
      <w:proofErr w:type="spellEnd"/>
      <w:r>
        <w:t xml:space="preserve"> allen seinen Predigern verkündigen / daß sie </w:t>
      </w:r>
      <w:proofErr w:type="spellStart"/>
      <w:r>
        <w:t>hinführo</w:t>
      </w:r>
      <w:proofErr w:type="spellEnd"/>
      <w:r>
        <w:t xml:space="preserve"> der </w:t>
      </w:r>
      <w:proofErr w:type="spellStart"/>
      <w:r>
        <w:t>reformirten</w:t>
      </w:r>
      <w:proofErr w:type="spellEnd"/>
      <w:r>
        <w:t xml:space="preserve"> </w:t>
      </w:r>
      <w:proofErr w:type="spellStart"/>
      <w:r>
        <w:t>kirchen</w:t>
      </w:r>
      <w:proofErr w:type="spellEnd"/>
      <w:r>
        <w:t xml:space="preserve"> mit schelten / </w:t>
      </w:r>
      <w:proofErr w:type="spellStart"/>
      <w:r>
        <w:t>lestern</w:t>
      </w:r>
      <w:proofErr w:type="spellEnd"/>
      <w:r>
        <w:t xml:space="preserve"> </w:t>
      </w:r>
      <w:proofErr w:type="spellStart"/>
      <w:r>
        <w:t>unnd</w:t>
      </w:r>
      <w:proofErr w:type="spellEnd"/>
      <w:r>
        <w:t xml:space="preserve"> tadeln </w:t>
      </w:r>
      <w:proofErr w:type="spellStart"/>
      <w:r>
        <w:t>verschoneten</w:t>
      </w:r>
      <w:proofErr w:type="spellEnd"/>
      <w:r>
        <w:t xml:space="preserve"> / und </w:t>
      </w:r>
      <w:proofErr w:type="spellStart"/>
      <w:r>
        <w:t>bekante</w:t>
      </w:r>
      <w:proofErr w:type="spellEnd"/>
      <w:r>
        <w:t xml:space="preserve"> sich zu der </w:t>
      </w:r>
      <w:proofErr w:type="spellStart"/>
      <w:r>
        <w:t>warheit</w:t>
      </w:r>
      <w:proofErr w:type="spellEnd"/>
      <w:r>
        <w:t xml:space="preserve"> / welche in denselben </w:t>
      </w:r>
      <w:proofErr w:type="spellStart"/>
      <w:r>
        <w:t>kirchen</w:t>
      </w:r>
      <w:proofErr w:type="spellEnd"/>
      <w:r>
        <w:t xml:space="preserve"> gelehret </w:t>
      </w:r>
      <w:proofErr w:type="spellStart"/>
      <w:r>
        <w:t>wirdt</w:t>
      </w:r>
      <w:proofErr w:type="spellEnd"/>
      <w:r>
        <w:t xml:space="preserve">. </w:t>
      </w:r>
    </w:p>
    <w:p w14:paraId="4FF61F8E" w14:textId="77777777" w:rsidR="00453595" w:rsidRDefault="00453595" w:rsidP="00453595">
      <w:pPr>
        <w:pStyle w:val="StandardWeb"/>
      </w:pPr>
      <w:r>
        <w:t xml:space="preserve">Im </w:t>
      </w:r>
      <w:proofErr w:type="spellStart"/>
      <w:r>
        <w:t>jahr</w:t>
      </w:r>
      <w:proofErr w:type="spellEnd"/>
      <w:r>
        <w:t xml:space="preserve"> 1610. war zu Düsseldorf im Bergischen lande am heiligen </w:t>
      </w:r>
      <w:proofErr w:type="spellStart"/>
      <w:r>
        <w:t>Pfingstage</w:t>
      </w:r>
      <w:proofErr w:type="spellEnd"/>
      <w:r>
        <w:t xml:space="preserve"> eine </w:t>
      </w:r>
      <w:proofErr w:type="spellStart"/>
      <w:r>
        <w:t>ansehliche</w:t>
      </w:r>
      <w:proofErr w:type="spellEnd"/>
      <w:r>
        <w:t xml:space="preserve"> </w:t>
      </w:r>
      <w:proofErr w:type="spellStart"/>
      <w:r>
        <w:t>communion</w:t>
      </w:r>
      <w:proofErr w:type="spellEnd"/>
      <w:r>
        <w:t xml:space="preserve"> von den </w:t>
      </w:r>
      <w:proofErr w:type="spellStart"/>
      <w:r>
        <w:t>reformirten</w:t>
      </w:r>
      <w:proofErr w:type="spellEnd"/>
      <w:r>
        <w:t xml:space="preserve"> gehalten. </w:t>
      </w:r>
      <w:proofErr w:type="spellStart"/>
      <w:r>
        <w:t>Dabey</w:t>
      </w:r>
      <w:proofErr w:type="spellEnd"/>
      <w:r>
        <w:t xml:space="preserve"> ließ sich auch finden der </w:t>
      </w:r>
      <w:proofErr w:type="spellStart"/>
      <w:r>
        <w:t>Durchleuchtige</w:t>
      </w:r>
      <w:proofErr w:type="spellEnd"/>
      <w:r>
        <w:t xml:space="preserve"> </w:t>
      </w:r>
      <w:proofErr w:type="spellStart"/>
      <w:r>
        <w:t>Hochgeborne</w:t>
      </w:r>
      <w:proofErr w:type="spellEnd"/>
      <w:r>
        <w:t xml:space="preserve"> Fürst </w:t>
      </w:r>
      <w:proofErr w:type="spellStart"/>
      <w:r>
        <w:t>unnd</w:t>
      </w:r>
      <w:proofErr w:type="spellEnd"/>
      <w:r>
        <w:t xml:space="preserve"> Herr / Herr Ernst </w:t>
      </w:r>
      <w:proofErr w:type="spellStart"/>
      <w:r>
        <w:t>Marggrave</w:t>
      </w:r>
      <w:proofErr w:type="spellEnd"/>
      <w:r>
        <w:t xml:space="preserve"> zu </w:t>
      </w:r>
      <w:proofErr w:type="spellStart"/>
      <w:r>
        <w:t>Brandeburg</w:t>
      </w:r>
      <w:proofErr w:type="spellEnd"/>
      <w:r>
        <w:t xml:space="preserve"> / welcher der erste </w:t>
      </w:r>
      <w:proofErr w:type="spellStart"/>
      <w:r>
        <w:t>auß</w:t>
      </w:r>
      <w:proofErr w:type="spellEnd"/>
      <w:r>
        <w:t xml:space="preserve"> dem </w:t>
      </w:r>
      <w:proofErr w:type="spellStart"/>
      <w:r>
        <w:t>Churhauß</w:t>
      </w:r>
      <w:proofErr w:type="spellEnd"/>
      <w:r>
        <w:t xml:space="preserve"> </w:t>
      </w:r>
      <w:proofErr w:type="spellStart"/>
      <w:r>
        <w:t>Brandeburg</w:t>
      </w:r>
      <w:proofErr w:type="spellEnd"/>
      <w:r>
        <w:t xml:space="preserve"> gewesen / so zu der </w:t>
      </w:r>
      <w:proofErr w:type="spellStart"/>
      <w:r>
        <w:t>reformirten</w:t>
      </w:r>
      <w:proofErr w:type="spellEnd"/>
      <w:r>
        <w:t xml:space="preserve"> </w:t>
      </w:r>
      <w:proofErr w:type="spellStart"/>
      <w:r>
        <w:t>religion</w:t>
      </w:r>
      <w:proofErr w:type="spellEnd"/>
      <w:r>
        <w:t xml:space="preserve"> </w:t>
      </w:r>
      <w:proofErr w:type="spellStart"/>
      <w:r>
        <w:t>getretten</w:t>
      </w:r>
      <w:proofErr w:type="spellEnd"/>
      <w:r>
        <w:t xml:space="preserve">. Diesem Herren sind im </w:t>
      </w:r>
      <w:proofErr w:type="spellStart"/>
      <w:r>
        <w:t>jahr</w:t>
      </w:r>
      <w:proofErr w:type="spellEnd"/>
      <w:r>
        <w:t xml:space="preserve"> 1613. </w:t>
      </w:r>
      <w:proofErr w:type="spellStart"/>
      <w:r>
        <w:t>nachgefolget</w:t>
      </w:r>
      <w:proofErr w:type="spellEnd"/>
      <w:r>
        <w:t xml:space="preserve"> der </w:t>
      </w:r>
      <w:proofErr w:type="spellStart"/>
      <w:r>
        <w:t>Durchleuchtigste</w:t>
      </w:r>
      <w:proofErr w:type="spellEnd"/>
      <w:r>
        <w:t xml:space="preserve"> </w:t>
      </w:r>
      <w:proofErr w:type="spellStart"/>
      <w:r>
        <w:t>unnd</w:t>
      </w:r>
      <w:proofErr w:type="spellEnd"/>
      <w:r>
        <w:t xml:space="preserve"> </w:t>
      </w:r>
      <w:proofErr w:type="spellStart"/>
      <w:r>
        <w:t>Hochgeborne</w:t>
      </w:r>
      <w:proofErr w:type="spellEnd"/>
      <w:r>
        <w:t xml:space="preserve"> Fürst und Herr / Herr Johann Sigmund </w:t>
      </w:r>
      <w:proofErr w:type="spellStart"/>
      <w:r>
        <w:t>Marggrave</w:t>
      </w:r>
      <w:proofErr w:type="spellEnd"/>
      <w:r>
        <w:t xml:space="preserve"> zu </w:t>
      </w:r>
      <w:proofErr w:type="spellStart"/>
      <w:r>
        <w:t>Brandeburg</w:t>
      </w:r>
      <w:proofErr w:type="spellEnd"/>
      <w:r>
        <w:t xml:space="preserve"> / Churfürst / etc. Item die </w:t>
      </w:r>
      <w:proofErr w:type="spellStart"/>
      <w:r>
        <w:t>Durchleuchtige</w:t>
      </w:r>
      <w:proofErr w:type="spellEnd"/>
      <w:r>
        <w:t xml:space="preserve"> </w:t>
      </w:r>
      <w:proofErr w:type="spellStart"/>
      <w:r>
        <w:t>Hochgeborne</w:t>
      </w:r>
      <w:proofErr w:type="spellEnd"/>
      <w:r>
        <w:t xml:space="preserve"> Fürsten </w:t>
      </w:r>
      <w:proofErr w:type="spellStart"/>
      <w:r>
        <w:t>unnd</w:t>
      </w:r>
      <w:proofErr w:type="spellEnd"/>
      <w:r>
        <w:t xml:space="preserve"> Herren / Herr Georg Wilhelm </w:t>
      </w:r>
      <w:proofErr w:type="spellStart"/>
      <w:r>
        <w:t>Marggrave</w:t>
      </w:r>
      <w:proofErr w:type="spellEnd"/>
      <w:r>
        <w:t xml:space="preserve"> zu </w:t>
      </w:r>
      <w:proofErr w:type="spellStart"/>
      <w:r>
        <w:t>Brandeburg</w:t>
      </w:r>
      <w:proofErr w:type="spellEnd"/>
      <w:r>
        <w:t xml:space="preserve"> / des Herren Churfürsten </w:t>
      </w:r>
      <w:proofErr w:type="spellStart"/>
      <w:r>
        <w:t>erstgeborner</w:t>
      </w:r>
      <w:proofErr w:type="spellEnd"/>
      <w:r>
        <w:t xml:space="preserve"> </w:t>
      </w:r>
      <w:proofErr w:type="spellStart"/>
      <w:r>
        <w:t>sohn</w:t>
      </w:r>
      <w:proofErr w:type="spellEnd"/>
      <w:r>
        <w:t xml:space="preserve"> / und Herr Johann Georg </w:t>
      </w:r>
      <w:proofErr w:type="spellStart"/>
      <w:r>
        <w:t>Marggrave</w:t>
      </w:r>
      <w:proofErr w:type="spellEnd"/>
      <w:r>
        <w:t xml:space="preserve"> zu </w:t>
      </w:r>
      <w:proofErr w:type="spellStart"/>
      <w:r>
        <w:t>Brandeburg</w:t>
      </w:r>
      <w:proofErr w:type="spellEnd"/>
      <w:r>
        <w:t xml:space="preserve"> / des Herren </w:t>
      </w:r>
      <w:proofErr w:type="spellStart"/>
      <w:r>
        <w:t>Chufrüsten</w:t>
      </w:r>
      <w:proofErr w:type="spellEnd"/>
      <w:r>
        <w:t xml:space="preserve"> älter </w:t>
      </w:r>
      <w:proofErr w:type="spellStart"/>
      <w:r>
        <w:t>bruder</w:t>
      </w:r>
      <w:proofErr w:type="spellEnd"/>
      <w:r>
        <w:t xml:space="preserve">. In dieser Herren </w:t>
      </w:r>
      <w:proofErr w:type="spellStart"/>
      <w:r>
        <w:t>fustapfen</w:t>
      </w:r>
      <w:proofErr w:type="spellEnd"/>
      <w:r>
        <w:t xml:space="preserve"> ist bald darnach </w:t>
      </w:r>
      <w:proofErr w:type="spellStart"/>
      <w:r>
        <w:t>getretten</w:t>
      </w:r>
      <w:proofErr w:type="spellEnd"/>
      <w:r>
        <w:t xml:space="preserve"> der </w:t>
      </w:r>
      <w:proofErr w:type="spellStart"/>
      <w:r>
        <w:t>Durchleuchtige</w:t>
      </w:r>
      <w:proofErr w:type="spellEnd"/>
      <w:r>
        <w:t xml:space="preserve"> </w:t>
      </w:r>
      <w:proofErr w:type="spellStart"/>
      <w:r>
        <w:t>unnd</w:t>
      </w:r>
      <w:proofErr w:type="spellEnd"/>
      <w:r>
        <w:t xml:space="preserve"> </w:t>
      </w:r>
      <w:proofErr w:type="spellStart"/>
      <w:r>
        <w:t>Hochgeborne</w:t>
      </w:r>
      <w:proofErr w:type="spellEnd"/>
      <w:r>
        <w:t xml:space="preserve"> Fürst </w:t>
      </w:r>
      <w:proofErr w:type="spellStart"/>
      <w:r>
        <w:t>unnd</w:t>
      </w:r>
      <w:proofErr w:type="spellEnd"/>
      <w:r>
        <w:t xml:space="preserve"> Herr / Herr Johann Albrecht Hertzog in </w:t>
      </w:r>
      <w:proofErr w:type="spellStart"/>
      <w:r>
        <w:t>Mechelburg</w:t>
      </w:r>
      <w:proofErr w:type="spellEnd"/>
      <w:r>
        <w:t xml:space="preserve">. Zu geschweigen / daß unsere reine lehre auch bey diesem </w:t>
      </w:r>
      <w:proofErr w:type="spellStart"/>
      <w:r>
        <w:t>Gülischem</w:t>
      </w:r>
      <w:proofErr w:type="spellEnd"/>
      <w:r>
        <w:t xml:space="preserve"> </w:t>
      </w:r>
      <w:proofErr w:type="spellStart"/>
      <w:r>
        <w:t>unwesen</w:t>
      </w:r>
      <w:proofErr w:type="spellEnd"/>
      <w:r>
        <w:t xml:space="preserve"> im </w:t>
      </w:r>
      <w:proofErr w:type="spellStart"/>
      <w:r>
        <w:t>land</w:t>
      </w:r>
      <w:proofErr w:type="spellEnd"/>
      <w:r>
        <w:t xml:space="preserve"> zu </w:t>
      </w:r>
      <w:proofErr w:type="spellStart"/>
      <w:r>
        <w:t>Gülich</w:t>
      </w:r>
      <w:proofErr w:type="spellEnd"/>
      <w:r>
        <w:t xml:space="preserve"> / Cleve </w:t>
      </w:r>
      <w:proofErr w:type="spellStart"/>
      <w:r>
        <w:t>unnd</w:t>
      </w:r>
      <w:proofErr w:type="spellEnd"/>
      <w:r>
        <w:t xml:space="preserve"> Berge hin und wider </w:t>
      </w:r>
      <w:proofErr w:type="spellStart"/>
      <w:r>
        <w:t>offentlich</w:t>
      </w:r>
      <w:proofErr w:type="spellEnd"/>
      <w:r>
        <w:t xml:space="preserve"> gelehrt </w:t>
      </w:r>
      <w:proofErr w:type="spellStart"/>
      <w:r>
        <w:t>unnd</w:t>
      </w:r>
      <w:proofErr w:type="spellEnd"/>
      <w:r>
        <w:t xml:space="preserve"> geprediget </w:t>
      </w:r>
      <w:proofErr w:type="spellStart"/>
      <w:r>
        <w:t>wirdt</w:t>
      </w:r>
      <w:proofErr w:type="spellEnd"/>
      <w:r>
        <w:t xml:space="preserve">. </w:t>
      </w:r>
    </w:p>
    <w:p w14:paraId="30255FDB" w14:textId="77777777" w:rsidR="00453595" w:rsidRDefault="00453595" w:rsidP="00453595">
      <w:pPr>
        <w:pStyle w:val="StandardWeb"/>
      </w:pPr>
      <w:r>
        <w:lastRenderedPageBreak/>
        <w:t xml:space="preserve">Hat </w:t>
      </w:r>
      <w:proofErr w:type="spellStart"/>
      <w:r>
        <w:t>nut</w:t>
      </w:r>
      <w:proofErr w:type="spellEnd"/>
      <w:r>
        <w:t xml:space="preserve"> Gott </w:t>
      </w:r>
      <w:proofErr w:type="spellStart"/>
      <w:r>
        <w:t>uber</w:t>
      </w:r>
      <w:proofErr w:type="spellEnd"/>
      <w:r>
        <w:t xml:space="preserve"> und wider aller </w:t>
      </w:r>
      <w:proofErr w:type="spellStart"/>
      <w:r>
        <w:t>menschen</w:t>
      </w:r>
      <w:proofErr w:type="spellEnd"/>
      <w:r>
        <w:t xml:space="preserve"> </w:t>
      </w:r>
      <w:proofErr w:type="spellStart"/>
      <w:r>
        <w:t>gedancken</w:t>
      </w:r>
      <w:proofErr w:type="spellEnd"/>
      <w:r>
        <w:t xml:space="preserve"> diese sieben und </w:t>
      </w:r>
      <w:proofErr w:type="spellStart"/>
      <w:r>
        <w:t>dreissig</w:t>
      </w:r>
      <w:proofErr w:type="spellEnd"/>
      <w:r>
        <w:t xml:space="preserve"> </w:t>
      </w:r>
      <w:proofErr w:type="spellStart"/>
      <w:r>
        <w:t>jahr</w:t>
      </w:r>
      <w:proofErr w:type="spellEnd"/>
      <w:r>
        <w:t xml:space="preserve"> </w:t>
      </w:r>
      <w:proofErr w:type="spellStart"/>
      <w:r>
        <w:t>uber</w:t>
      </w:r>
      <w:proofErr w:type="spellEnd"/>
      <w:r>
        <w:t xml:space="preserve"> so viel Herren und lande erleuchtet mit der klaren </w:t>
      </w:r>
      <w:proofErr w:type="spellStart"/>
      <w:r>
        <w:t>erkantnus</w:t>
      </w:r>
      <w:proofErr w:type="spellEnd"/>
      <w:r>
        <w:t xml:space="preserve"> der lehre vom heiligen Abendmahl / </w:t>
      </w:r>
      <w:proofErr w:type="spellStart"/>
      <w:r>
        <w:t>warumb</w:t>
      </w:r>
      <w:proofErr w:type="spellEnd"/>
      <w:r>
        <w:t xml:space="preserve"> sollen wir ihm das nicht </w:t>
      </w:r>
      <w:proofErr w:type="spellStart"/>
      <w:r>
        <w:t>zutrawen</w:t>
      </w:r>
      <w:proofErr w:type="spellEnd"/>
      <w:r>
        <w:t xml:space="preserve"> / daß er noch viel andere werde </w:t>
      </w:r>
      <w:proofErr w:type="spellStart"/>
      <w:r>
        <w:t>herbey</w:t>
      </w:r>
      <w:proofErr w:type="spellEnd"/>
      <w:r>
        <w:t xml:space="preserve"> bringen? Denn der Gott lebt noch / der allein wunder thut. </w:t>
      </w:r>
    </w:p>
    <w:p w14:paraId="24DB2329" w14:textId="77777777" w:rsidR="00453595" w:rsidRDefault="00453595" w:rsidP="00453595">
      <w:pPr>
        <w:pStyle w:val="berschrift2"/>
      </w:pPr>
      <w:r>
        <w:t>Beschluß.</w:t>
      </w:r>
    </w:p>
    <w:p w14:paraId="05E0A421" w14:textId="77777777" w:rsidR="00453595" w:rsidRDefault="00453595" w:rsidP="00453595">
      <w:pPr>
        <w:pStyle w:val="StandardWeb"/>
      </w:pPr>
      <w:r>
        <w:t xml:space="preserve">Und das habe ich also </w:t>
      </w:r>
      <w:proofErr w:type="spellStart"/>
      <w:r>
        <w:t>Ewere</w:t>
      </w:r>
      <w:proofErr w:type="spellEnd"/>
      <w:r>
        <w:t xml:space="preserve"> Liebe bey diesem Jubelfest </w:t>
      </w:r>
      <w:proofErr w:type="spellStart"/>
      <w:r>
        <w:t>auß</w:t>
      </w:r>
      <w:proofErr w:type="spellEnd"/>
      <w:r>
        <w:t xml:space="preserve"> verlesenem Text wollen erinnern. Wir haben gehöret / wie </w:t>
      </w:r>
      <w:proofErr w:type="spellStart"/>
      <w:r>
        <w:t>ubel</w:t>
      </w:r>
      <w:proofErr w:type="spellEnd"/>
      <w:r>
        <w:t xml:space="preserve"> es </w:t>
      </w:r>
      <w:proofErr w:type="spellStart"/>
      <w:r>
        <w:t>umb</w:t>
      </w:r>
      <w:proofErr w:type="spellEnd"/>
      <w:r>
        <w:t xml:space="preserve"> unsere </w:t>
      </w:r>
      <w:proofErr w:type="spellStart"/>
      <w:r>
        <w:t>kirchen</w:t>
      </w:r>
      <w:proofErr w:type="spellEnd"/>
      <w:r>
        <w:t xml:space="preserve"> gestanden / da sie vom Bapst </w:t>
      </w:r>
      <w:proofErr w:type="spellStart"/>
      <w:r>
        <w:t>geregieret</w:t>
      </w:r>
      <w:proofErr w:type="spellEnd"/>
      <w:r>
        <w:t xml:space="preserve"> worden. Wir haben auch gehöret / wie </w:t>
      </w:r>
      <w:proofErr w:type="spellStart"/>
      <w:r>
        <w:t>wol</w:t>
      </w:r>
      <w:proofErr w:type="spellEnd"/>
      <w:r>
        <w:t xml:space="preserve"> es </w:t>
      </w:r>
      <w:proofErr w:type="spellStart"/>
      <w:r>
        <w:t>ietzung</w:t>
      </w:r>
      <w:proofErr w:type="spellEnd"/>
      <w:r>
        <w:t xml:space="preserve"> </w:t>
      </w:r>
      <w:proofErr w:type="spellStart"/>
      <w:r>
        <w:t>umb</w:t>
      </w:r>
      <w:proofErr w:type="spellEnd"/>
      <w:r>
        <w:t xml:space="preserve"> sie stehe / da sie von Christo </w:t>
      </w:r>
      <w:proofErr w:type="spellStart"/>
      <w:r>
        <w:t>geregieret</w:t>
      </w:r>
      <w:proofErr w:type="spellEnd"/>
      <w:r>
        <w:t xml:space="preserve"> werde. Was </w:t>
      </w:r>
      <w:proofErr w:type="spellStart"/>
      <w:r>
        <w:t>wil</w:t>
      </w:r>
      <w:proofErr w:type="spellEnd"/>
      <w:r>
        <w:t xml:space="preserve"> ich euch nu anders gebühren / ihr liebe </w:t>
      </w:r>
      <w:proofErr w:type="spellStart"/>
      <w:r>
        <w:t>haußvätter</w:t>
      </w:r>
      <w:proofErr w:type="spellEnd"/>
      <w:r>
        <w:t xml:space="preserve"> </w:t>
      </w:r>
      <w:proofErr w:type="spellStart"/>
      <w:r>
        <w:t>unnd</w:t>
      </w:r>
      <w:proofErr w:type="spellEnd"/>
      <w:r>
        <w:t xml:space="preserve"> </w:t>
      </w:r>
      <w:proofErr w:type="spellStart"/>
      <w:r>
        <w:t>haußmütter</w:t>
      </w:r>
      <w:proofErr w:type="spellEnd"/>
      <w:r>
        <w:t xml:space="preserve"> / wann ihr zu hause </w:t>
      </w:r>
      <w:proofErr w:type="spellStart"/>
      <w:r>
        <w:t>kompt</w:t>
      </w:r>
      <w:proofErr w:type="spellEnd"/>
      <w:r>
        <w:t xml:space="preserve"> / als daß ihr eben das thut / was vor </w:t>
      </w:r>
      <w:proofErr w:type="spellStart"/>
      <w:r>
        <w:t>zeiten</w:t>
      </w:r>
      <w:proofErr w:type="spellEnd"/>
      <w:r>
        <w:t xml:space="preserve"> die fromme Juden </w:t>
      </w:r>
      <w:proofErr w:type="spellStart"/>
      <w:r>
        <w:t>thaten</w:t>
      </w:r>
      <w:proofErr w:type="spellEnd"/>
      <w:r>
        <w:t xml:space="preserve"> / wann sie das hohe fest der Ostern </w:t>
      </w:r>
      <w:proofErr w:type="spellStart"/>
      <w:r>
        <w:t>gefeyret</w:t>
      </w:r>
      <w:proofErr w:type="spellEnd"/>
      <w:r>
        <w:t xml:space="preserve"> hatten. Das ist / wann ihr zu hause </w:t>
      </w:r>
      <w:proofErr w:type="spellStart"/>
      <w:r>
        <w:t>kompt</w:t>
      </w:r>
      <w:proofErr w:type="spellEnd"/>
      <w:r>
        <w:t xml:space="preserve"> / und </w:t>
      </w:r>
      <w:proofErr w:type="spellStart"/>
      <w:r>
        <w:t>ewere</w:t>
      </w:r>
      <w:proofErr w:type="spellEnd"/>
      <w:r>
        <w:t xml:space="preserve"> </w:t>
      </w:r>
      <w:proofErr w:type="spellStart"/>
      <w:r>
        <w:t>kinder</w:t>
      </w:r>
      <w:proofErr w:type="spellEnd"/>
      <w:r>
        <w:t xml:space="preserve"> fragen / Vatter / </w:t>
      </w:r>
      <w:proofErr w:type="spellStart"/>
      <w:r>
        <w:t>mutter</w:t>
      </w:r>
      <w:proofErr w:type="spellEnd"/>
      <w:r>
        <w:t xml:space="preserve"> / was ist das / daß man heute in solcher </w:t>
      </w:r>
      <w:proofErr w:type="spellStart"/>
      <w:r>
        <w:t>anzahl</w:t>
      </w:r>
      <w:proofErr w:type="spellEnd"/>
      <w:r>
        <w:t xml:space="preserve"> zur </w:t>
      </w:r>
      <w:proofErr w:type="spellStart"/>
      <w:r>
        <w:t>kirchen</w:t>
      </w:r>
      <w:proofErr w:type="spellEnd"/>
      <w:r>
        <w:t xml:space="preserve"> </w:t>
      </w:r>
      <w:proofErr w:type="spellStart"/>
      <w:r>
        <w:t>laufft</w:t>
      </w:r>
      <w:proofErr w:type="spellEnd"/>
      <w:r>
        <w:t xml:space="preserve"> / daß man so lange singet / betet / prediget? ihr antwortet / Es ist das Jubelfest / darinnen wir rühmen und </w:t>
      </w:r>
      <w:proofErr w:type="spellStart"/>
      <w:r>
        <w:t>preysen</w:t>
      </w:r>
      <w:proofErr w:type="spellEnd"/>
      <w:r>
        <w:t xml:space="preserve"> die hohe </w:t>
      </w:r>
      <w:proofErr w:type="spellStart"/>
      <w:r>
        <w:t>wolthat</w:t>
      </w:r>
      <w:proofErr w:type="spellEnd"/>
      <w:r>
        <w:t xml:space="preserve"> Gottes / daß er uns </w:t>
      </w:r>
      <w:proofErr w:type="spellStart"/>
      <w:r>
        <w:t>auß</w:t>
      </w:r>
      <w:proofErr w:type="spellEnd"/>
      <w:r>
        <w:t xml:space="preserve"> dem </w:t>
      </w:r>
      <w:proofErr w:type="spellStart"/>
      <w:r>
        <w:t>Aegyptischen</w:t>
      </w:r>
      <w:proofErr w:type="spellEnd"/>
      <w:r>
        <w:t xml:space="preserve"> </w:t>
      </w:r>
      <w:proofErr w:type="spellStart"/>
      <w:r>
        <w:t>Bapsthumb</w:t>
      </w:r>
      <w:proofErr w:type="spellEnd"/>
      <w:r>
        <w:t xml:space="preserve"> gerissen / und zur hellen </w:t>
      </w:r>
      <w:proofErr w:type="spellStart"/>
      <w:r>
        <w:t>erkantnuß</w:t>
      </w:r>
      <w:proofErr w:type="spellEnd"/>
      <w:r>
        <w:t xml:space="preserve"> seines </w:t>
      </w:r>
      <w:proofErr w:type="spellStart"/>
      <w:r>
        <w:t>sohns</w:t>
      </w:r>
      <w:proofErr w:type="spellEnd"/>
      <w:r>
        <w:t xml:space="preserve"> gebracht hat: daran </w:t>
      </w:r>
      <w:proofErr w:type="spellStart"/>
      <w:r>
        <w:t>solt</w:t>
      </w:r>
      <w:proofErr w:type="spellEnd"/>
      <w:r>
        <w:t xml:space="preserve"> ihr auch </w:t>
      </w:r>
      <w:proofErr w:type="spellStart"/>
      <w:r>
        <w:t>gedencken</w:t>
      </w:r>
      <w:proofErr w:type="spellEnd"/>
      <w:r>
        <w:t xml:space="preserve"> / dafür </w:t>
      </w:r>
      <w:proofErr w:type="spellStart"/>
      <w:r>
        <w:t>solt</w:t>
      </w:r>
      <w:proofErr w:type="spellEnd"/>
      <w:r>
        <w:t xml:space="preserve"> ihr heut oder morgen Gott auch </w:t>
      </w:r>
      <w:proofErr w:type="spellStart"/>
      <w:r>
        <w:t>dancken</w:t>
      </w:r>
      <w:proofErr w:type="spellEnd"/>
      <w:r>
        <w:t xml:space="preserve"> / und den </w:t>
      </w:r>
      <w:proofErr w:type="spellStart"/>
      <w:r>
        <w:t>HErren</w:t>
      </w:r>
      <w:proofErr w:type="spellEnd"/>
      <w:r>
        <w:t xml:space="preserve"> ehren und wider lieben / der uns in seinem </w:t>
      </w:r>
      <w:proofErr w:type="spellStart"/>
      <w:r>
        <w:t>sohne</w:t>
      </w:r>
      <w:proofErr w:type="spellEnd"/>
      <w:r>
        <w:t xml:space="preserve"> so hoch geliebet hat. </w:t>
      </w:r>
    </w:p>
    <w:p w14:paraId="16053D5D" w14:textId="77777777" w:rsidR="00453595" w:rsidRDefault="00453595" w:rsidP="00453595">
      <w:pPr>
        <w:pStyle w:val="StandardWeb"/>
      </w:pPr>
      <w:r>
        <w:t xml:space="preserve">Ins gemein </w:t>
      </w:r>
      <w:proofErr w:type="spellStart"/>
      <w:r>
        <w:t>sol</w:t>
      </w:r>
      <w:proofErr w:type="spellEnd"/>
      <w:r>
        <w:t xml:space="preserve"> ein jeder seinem </w:t>
      </w:r>
      <w:proofErr w:type="spellStart"/>
      <w:r>
        <w:t>hertzen</w:t>
      </w:r>
      <w:proofErr w:type="spellEnd"/>
      <w:r>
        <w:t xml:space="preserve"> heut zusprechen: </w:t>
      </w:r>
      <w:r>
        <w:rPr>
          <w:rStyle w:val="Hervorhebung"/>
        </w:rPr>
        <w:t xml:space="preserve">Nu lobe meine </w:t>
      </w:r>
      <w:proofErr w:type="spellStart"/>
      <w:r>
        <w:rPr>
          <w:rStyle w:val="Hervorhebung"/>
        </w:rPr>
        <w:t>seele</w:t>
      </w:r>
      <w:proofErr w:type="spellEnd"/>
      <w:r>
        <w:rPr>
          <w:rStyle w:val="Hervorhebung"/>
        </w:rPr>
        <w:t xml:space="preserve"> den Herren / und vergiß nicht was er auch dir </w:t>
      </w:r>
      <w:proofErr w:type="spellStart"/>
      <w:r>
        <w:rPr>
          <w:rStyle w:val="Hervorhebung"/>
        </w:rPr>
        <w:t>guts</w:t>
      </w:r>
      <w:proofErr w:type="spellEnd"/>
      <w:r>
        <w:rPr>
          <w:rStyle w:val="Hervorhebung"/>
        </w:rPr>
        <w:t xml:space="preserve"> gethan hat: der dich </w:t>
      </w:r>
      <w:proofErr w:type="spellStart"/>
      <w:r>
        <w:rPr>
          <w:rStyle w:val="Hervorhebung"/>
        </w:rPr>
        <w:t>auß</w:t>
      </w:r>
      <w:proofErr w:type="spellEnd"/>
      <w:r>
        <w:rPr>
          <w:rStyle w:val="Hervorhebung"/>
        </w:rPr>
        <w:t xml:space="preserve"> dem Römischen Babel geführet hat / der dich krönt mit Evangelischer </w:t>
      </w:r>
      <w:proofErr w:type="spellStart"/>
      <w:r>
        <w:rPr>
          <w:rStyle w:val="Hervorhebung"/>
        </w:rPr>
        <w:t>gnade</w:t>
      </w:r>
      <w:proofErr w:type="spellEnd"/>
      <w:r>
        <w:rPr>
          <w:rStyle w:val="Hervorhebung"/>
        </w:rPr>
        <w:t xml:space="preserve"> und </w:t>
      </w:r>
      <w:proofErr w:type="spellStart"/>
      <w:r>
        <w:rPr>
          <w:rStyle w:val="Hervorhebung"/>
        </w:rPr>
        <w:t>barmhertzigkeit</w:t>
      </w:r>
      <w:proofErr w:type="spellEnd"/>
      <w:r>
        <w:rPr>
          <w:rStyle w:val="Hervorhebung"/>
        </w:rPr>
        <w:t xml:space="preserve">. </w:t>
      </w:r>
      <w:r>
        <w:t xml:space="preserve">Also / also </w:t>
      </w:r>
      <w:proofErr w:type="spellStart"/>
      <w:r>
        <w:t>wirdt</w:t>
      </w:r>
      <w:proofErr w:type="spellEnd"/>
      <w:r>
        <w:t xml:space="preserve"> der liebe Gott bewogen werden / daß er die reine lehr des </w:t>
      </w:r>
      <w:proofErr w:type="spellStart"/>
      <w:r>
        <w:t>Evangelions</w:t>
      </w:r>
      <w:proofErr w:type="spellEnd"/>
      <w:r>
        <w:t xml:space="preserve"> </w:t>
      </w:r>
      <w:proofErr w:type="spellStart"/>
      <w:r>
        <w:t>auff</w:t>
      </w:r>
      <w:proofErr w:type="spellEnd"/>
      <w:r>
        <w:t xml:space="preserve"> unser </w:t>
      </w:r>
      <w:proofErr w:type="spellStart"/>
      <w:r>
        <w:t>kinder</w:t>
      </w:r>
      <w:proofErr w:type="spellEnd"/>
      <w:r>
        <w:t xml:space="preserve"> und </w:t>
      </w:r>
      <w:proofErr w:type="spellStart"/>
      <w:r>
        <w:t>kindskinder</w:t>
      </w:r>
      <w:proofErr w:type="spellEnd"/>
      <w:r>
        <w:t xml:space="preserve"> </w:t>
      </w:r>
      <w:proofErr w:type="spellStart"/>
      <w:r>
        <w:t>fortpflantze</w:t>
      </w:r>
      <w:proofErr w:type="spellEnd"/>
      <w:r>
        <w:t xml:space="preserve"> / und sie für und für heilige in seiner </w:t>
      </w:r>
      <w:proofErr w:type="spellStart"/>
      <w:r>
        <w:t>warheit</w:t>
      </w:r>
      <w:proofErr w:type="spellEnd"/>
      <w:r>
        <w:t xml:space="preserve"> / so lang </w:t>
      </w:r>
      <w:proofErr w:type="spellStart"/>
      <w:r>
        <w:t>biß</w:t>
      </w:r>
      <w:proofErr w:type="spellEnd"/>
      <w:r>
        <w:t xml:space="preserve"> daß das </w:t>
      </w:r>
      <w:proofErr w:type="spellStart"/>
      <w:r>
        <w:t>grosse</w:t>
      </w:r>
      <w:proofErr w:type="spellEnd"/>
      <w:r>
        <w:t xml:space="preserve"> Jubeljahr angehe / in welchem der allmächtige Gott seine </w:t>
      </w:r>
      <w:proofErr w:type="spellStart"/>
      <w:r>
        <w:t>kirche</w:t>
      </w:r>
      <w:proofErr w:type="spellEnd"/>
      <w:r>
        <w:t xml:space="preserve"> </w:t>
      </w:r>
      <w:proofErr w:type="spellStart"/>
      <w:r>
        <w:t>vollkömlich</w:t>
      </w:r>
      <w:proofErr w:type="spellEnd"/>
      <w:r>
        <w:t xml:space="preserve"> </w:t>
      </w:r>
      <w:proofErr w:type="spellStart"/>
      <w:r>
        <w:t>reformiren</w:t>
      </w:r>
      <w:proofErr w:type="spellEnd"/>
      <w:r>
        <w:t xml:space="preserve"> </w:t>
      </w:r>
      <w:proofErr w:type="spellStart"/>
      <w:r>
        <w:t>wirdt</w:t>
      </w:r>
      <w:proofErr w:type="spellEnd"/>
      <w:r>
        <w:t xml:space="preserve"> / nicht durch Doctor </w:t>
      </w:r>
      <w:proofErr w:type="spellStart"/>
      <w:r>
        <w:t>Luchtern</w:t>
      </w:r>
      <w:proofErr w:type="spellEnd"/>
      <w:r>
        <w:t xml:space="preserve"> / nicht durch </w:t>
      </w:r>
      <w:proofErr w:type="spellStart"/>
      <w:r>
        <w:t>Zwinglium</w:t>
      </w:r>
      <w:proofErr w:type="spellEnd"/>
      <w:r>
        <w:t xml:space="preserve"> oder </w:t>
      </w:r>
      <w:proofErr w:type="spellStart"/>
      <w:r>
        <w:t>Oecolampadium</w:t>
      </w:r>
      <w:proofErr w:type="spellEnd"/>
      <w:r>
        <w:t xml:space="preserve">, sondern durch einen </w:t>
      </w:r>
      <w:proofErr w:type="spellStart"/>
      <w:r>
        <w:t>mann</w:t>
      </w:r>
      <w:proofErr w:type="spellEnd"/>
      <w:r>
        <w:t xml:space="preserve"> / in welchem ers beschlossen hat / welcher ist Jesus der gerechte / der uns nicht allein vom joch des Römischen Bischoffs / sondern vom joch der </w:t>
      </w:r>
      <w:proofErr w:type="spellStart"/>
      <w:r>
        <w:t>sünden</w:t>
      </w:r>
      <w:proofErr w:type="spellEnd"/>
      <w:r>
        <w:t xml:space="preserve"> / von der </w:t>
      </w:r>
      <w:proofErr w:type="spellStart"/>
      <w:r>
        <w:t>forcht</w:t>
      </w:r>
      <w:proofErr w:type="spellEnd"/>
      <w:r>
        <w:t xml:space="preserve"> des </w:t>
      </w:r>
      <w:proofErr w:type="spellStart"/>
      <w:r>
        <w:t>todes</w:t>
      </w:r>
      <w:proofErr w:type="spellEnd"/>
      <w:r>
        <w:t xml:space="preserve"> / von der </w:t>
      </w:r>
      <w:proofErr w:type="spellStart"/>
      <w:r>
        <w:t>versuchung</w:t>
      </w:r>
      <w:proofErr w:type="spellEnd"/>
      <w:r>
        <w:t xml:space="preserve"> des </w:t>
      </w:r>
      <w:proofErr w:type="spellStart"/>
      <w:r>
        <w:t>teuffels</w:t>
      </w:r>
      <w:proofErr w:type="spellEnd"/>
      <w:r>
        <w:t xml:space="preserve"> erlösen / und was noch </w:t>
      </w:r>
      <w:proofErr w:type="spellStart"/>
      <w:r>
        <w:t>ubrig</w:t>
      </w:r>
      <w:proofErr w:type="spellEnd"/>
      <w:r>
        <w:t xml:space="preserve"> ist von </w:t>
      </w:r>
      <w:proofErr w:type="spellStart"/>
      <w:r>
        <w:t>unverstand</w:t>
      </w:r>
      <w:proofErr w:type="spellEnd"/>
      <w:r>
        <w:t xml:space="preserve"> </w:t>
      </w:r>
      <w:proofErr w:type="spellStart"/>
      <w:r>
        <w:t>auß</w:t>
      </w:r>
      <w:proofErr w:type="spellEnd"/>
      <w:r>
        <w:t xml:space="preserve"> dem </w:t>
      </w:r>
      <w:proofErr w:type="spellStart"/>
      <w:r>
        <w:t>gemüthe</w:t>
      </w:r>
      <w:proofErr w:type="spellEnd"/>
      <w:r>
        <w:t xml:space="preserve"> / und was noch </w:t>
      </w:r>
      <w:proofErr w:type="spellStart"/>
      <w:r>
        <w:t>ubrig</w:t>
      </w:r>
      <w:proofErr w:type="spellEnd"/>
      <w:r>
        <w:t xml:space="preserve"> ist vom ungehorsam </w:t>
      </w:r>
      <w:proofErr w:type="spellStart"/>
      <w:r>
        <w:t>auß</w:t>
      </w:r>
      <w:proofErr w:type="spellEnd"/>
      <w:r>
        <w:t xml:space="preserve"> den </w:t>
      </w:r>
      <w:proofErr w:type="spellStart"/>
      <w:r>
        <w:t>hertzen</w:t>
      </w:r>
      <w:proofErr w:type="spellEnd"/>
      <w:r>
        <w:t xml:space="preserve"> nehmen / und uns seine liebe braut ohne </w:t>
      </w:r>
      <w:proofErr w:type="spellStart"/>
      <w:r>
        <w:t>runtzel</w:t>
      </w:r>
      <w:proofErr w:type="spellEnd"/>
      <w:r>
        <w:t xml:space="preserve"> und flecken seinem </w:t>
      </w:r>
      <w:proofErr w:type="spellStart"/>
      <w:r>
        <w:t>himlischen</w:t>
      </w:r>
      <w:proofErr w:type="spellEnd"/>
      <w:r>
        <w:t xml:space="preserve"> </w:t>
      </w:r>
      <w:proofErr w:type="spellStart"/>
      <w:r>
        <w:t>vatter</w:t>
      </w:r>
      <w:proofErr w:type="spellEnd"/>
      <w:r>
        <w:t xml:space="preserve"> darstellen </w:t>
      </w:r>
      <w:proofErr w:type="spellStart"/>
      <w:r>
        <w:t>wirdt</w:t>
      </w:r>
      <w:proofErr w:type="spellEnd"/>
      <w:r>
        <w:t xml:space="preserve"> / sagende: </w:t>
      </w:r>
    </w:p>
    <w:p w14:paraId="620FD52D" w14:textId="77777777" w:rsidR="00453595" w:rsidRDefault="00453595" w:rsidP="00453595">
      <w:pPr>
        <w:pStyle w:val="StandardWeb"/>
      </w:pPr>
      <w:r>
        <w:t xml:space="preserve">Vatter / das </w:t>
      </w:r>
      <w:proofErr w:type="spellStart"/>
      <w:r>
        <w:t>seynd</w:t>
      </w:r>
      <w:proofErr w:type="spellEnd"/>
      <w:r>
        <w:t xml:space="preserve"> die / die nicht </w:t>
      </w:r>
      <w:proofErr w:type="spellStart"/>
      <w:r>
        <w:t>gehuret</w:t>
      </w:r>
      <w:proofErr w:type="spellEnd"/>
      <w:r>
        <w:t xml:space="preserve"> haben mit der </w:t>
      </w:r>
      <w:proofErr w:type="spellStart"/>
      <w:r>
        <w:t>grossen</w:t>
      </w:r>
      <w:proofErr w:type="spellEnd"/>
      <w:r>
        <w:t xml:space="preserve"> huren zu Babel / und die nicht </w:t>
      </w:r>
      <w:proofErr w:type="spellStart"/>
      <w:r>
        <w:t>truncken</w:t>
      </w:r>
      <w:proofErr w:type="spellEnd"/>
      <w:r>
        <w:t xml:space="preserve"> worden sind von dem wein ihrer </w:t>
      </w:r>
      <w:proofErr w:type="spellStart"/>
      <w:r>
        <w:t>hurerey</w:t>
      </w:r>
      <w:proofErr w:type="spellEnd"/>
      <w:r>
        <w:t xml:space="preserve">. </w:t>
      </w:r>
    </w:p>
    <w:p w14:paraId="147208A0" w14:textId="77777777" w:rsidR="00453595" w:rsidRDefault="00453595" w:rsidP="00453595">
      <w:pPr>
        <w:pStyle w:val="StandardWeb"/>
      </w:pPr>
      <w:r>
        <w:t xml:space="preserve">Das sind die / die sich nicht gebückt haben für den </w:t>
      </w:r>
      <w:proofErr w:type="spellStart"/>
      <w:r>
        <w:t>götzen</w:t>
      </w:r>
      <w:proofErr w:type="spellEnd"/>
      <w:r>
        <w:t xml:space="preserve"> / noch </w:t>
      </w:r>
      <w:proofErr w:type="spellStart"/>
      <w:r>
        <w:t>gedemütiget</w:t>
      </w:r>
      <w:proofErr w:type="spellEnd"/>
      <w:r>
        <w:t xml:space="preserve"> für den vermeinten heiligen. </w:t>
      </w:r>
    </w:p>
    <w:p w14:paraId="75C19D77" w14:textId="77777777" w:rsidR="00453595" w:rsidRDefault="00453595" w:rsidP="00453595">
      <w:pPr>
        <w:pStyle w:val="StandardWeb"/>
      </w:pPr>
      <w:r>
        <w:t xml:space="preserve">Das sind die / die mein leid ihre </w:t>
      </w:r>
      <w:proofErr w:type="spellStart"/>
      <w:r>
        <w:t>frewd</w:t>
      </w:r>
      <w:proofErr w:type="spellEnd"/>
      <w:r>
        <w:t xml:space="preserve"> / meine </w:t>
      </w:r>
      <w:proofErr w:type="spellStart"/>
      <w:r>
        <w:t>schmach</w:t>
      </w:r>
      <w:proofErr w:type="spellEnd"/>
      <w:r>
        <w:t xml:space="preserve"> ihre </w:t>
      </w:r>
      <w:proofErr w:type="spellStart"/>
      <w:r>
        <w:t>herrligkeit</w:t>
      </w:r>
      <w:proofErr w:type="spellEnd"/>
      <w:r>
        <w:t xml:space="preserve"> / meinen todt ihr leben haben seyn lassen. </w:t>
      </w:r>
    </w:p>
    <w:p w14:paraId="1FC2D90A" w14:textId="77777777" w:rsidR="00453595" w:rsidRDefault="00453595" w:rsidP="00453595">
      <w:pPr>
        <w:pStyle w:val="StandardWeb"/>
      </w:pPr>
      <w:r>
        <w:t xml:space="preserve">Das sind die / welche in den </w:t>
      </w:r>
      <w:proofErr w:type="spellStart"/>
      <w:r>
        <w:t>anfechtungen</w:t>
      </w:r>
      <w:proofErr w:type="spellEnd"/>
      <w:r>
        <w:t xml:space="preserve"> bey mir verharret sind </w:t>
      </w:r>
      <w:proofErr w:type="spellStart"/>
      <w:r>
        <w:t>biß</w:t>
      </w:r>
      <w:proofErr w:type="spellEnd"/>
      <w:r>
        <w:t xml:space="preserve"> ans ende. </w:t>
      </w:r>
    </w:p>
    <w:p w14:paraId="110D2363" w14:textId="77777777" w:rsidR="00453595" w:rsidRDefault="00453595" w:rsidP="00453595">
      <w:pPr>
        <w:pStyle w:val="StandardWeb"/>
      </w:pPr>
      <w:r>
        <w:t xml:space="preserve">Heiliger </w:t>
      </w:r>
      <w:proofErr w:type="spellStart"/>
      <w:r>
        <w:t>vatter</w:t>
      </w:r>
      <w:proofErr w:type="spellEnd"/>
      <w:r>
        <w:t xml:space="preserve"> / ich </w:t>
      </w:r>
      <w:proofErr w:type="spellStart"/>
      <w:r>
        <w:t>wil</w:t>
      </w:r>
      <w:proofErr w:type="spellEnd"/>
      <w:r>
        <w:t xml:space="preserve"> daß wo ich bin auch sie </w:t>
      </w:r>
      <w:proofErr w:type="spellStart"/>
      <w:r>
        <w:t>seyen</w:t>
      </w:r>
      <w:proofErr w:type="spellEnd"/>
      <w:r>
        <w:t xml:space="preserve"> / </w:t>
      </w:r>
      <w:proofErr w:type="spellStart"/>
      <w:r>
        <w:t>auff</w:t>
      </w:r>
      <w:proofErr w:type="spellEnd"/>
      <w:r>
        <w:t xml:space="preserve"> daß sie meine und deine </w:t>
      </w:r>
      <w:proofErr w:type="spellStart"/>
      <w:r>
        <w:t>herrligkeit</w:t>
      </w:r>
      <w:proofErr w:type="spellEnd"/>
      <w:r>
        <w:t xml:space="preserve"> sehen. </w:t>
      </w:r>
    </w:p>
    <w:p w14:paraId="40133CC5" w14:textId="77777777" w:rsidR="00453595" w:rsidRDefault="00453595" w:rsidP="00453595">
      <w:pPr>
        <w:pStyle w:val="StandardWeb"/>
      </w:pPr>
      <w:r>
        <w:t xml:space="preserve">Da werden sie hingehen in den gewünschten / </w:t>
      </w:r>
      <w:proofErr w:type="spellStart"/>
      <w:r>
        <w:t>seeligen</w:t>
      </w:r>
      <w:proofErr w:type="spellEnd"/>
      <w:r>
        <w:t xml:space="preserve"> / heiligen / </w:t>
      </w:r>
      <w:proofErr w:type="spellStart"/>
      <w:r>
        <w:t>reformirten</w:t>
      </w:r>
      <w:proofErr w:type="spellEnd"/>
      <w:r>
        <w:t xml:space="preserve"> </w:t>
      </w:r>
      <w:proofErr w:type="spellStart"/>
      <w:r>
        <w:t>tempel</w:t>
      </w:r>
      <w:proofErr w:type="spellEnd"/>
      <w:r>
        <w:t xml:space="preserve"> / welcher </w:t>
      </w:r>
      <w:proofErr w:type="spellStart"/>
      <w:r>
        <w:t>heist</w:t>
      </w:r>
      <w:proofErr w:type="spellEnd"/>
      <w:r>
        <w:t xml:space="preserve"> / </w:t>
      </w:r>
    </w:p>
    <w:p w14:paraId="3D0F270F" w14:textId="77777777" w:rsidR="00453595" w:rsidRDefault="00453595" w:rsidP="00453595">
      <w:pPr>
        <w:pStyle w:val="StandardWeb"/>
      </w:pPr>
      <w:proofErr w:type="spellStart"/>
      <w:r>
        <w:rPr>
          <w:rStyle w:val="Hervorhebung"/>
        </w:rPr>
        <w:lastRenderedPageBreak/>
        <w:t>himmel</w:t>
      </w:r>
      <w:proofErr w:type="spellEnd"/>
      <w:r>
        <w:rPr>
          <w:rStyle w:val="Hervorhebung"/>
        </w:rPr>
        <w:t xml:space="preserve"> / </w:t>
      </w:r>
      <w:proofErr w:type="spellStart"/>
      <w:r>
        <w:rPr>
          <w:rStyle w:val="Hervorhebung"/>
        </w:rPr>
        <w:t>himmel</w:t>
      </w:r>
      <w:proofErr w:type="spellEnd"/>
      <w:r>
        <w:rPr>
          <w:rStyle w:val="Hervorhebung"/>
        </w:rPr>
        <w:t xml:space="preserve"> / </w:t>
      </w:r>
      <w:proofErr w:type="spellStart"/>
      <w:r>
        <w:rPr>
          <w:rStyle w:val="Hervorhebung"/>
        </w:rPr>
        <w:t>himmel</w:t>
      </w:r>
      <w:proofErr w:type="spellEnd"/>
      <w:r>
        <w:rPr>
          <w:rStyle w:val="Hervorhebung"/>
        </w:rPr>
        <w:t xml:space="preserve"> / </w:t>
      </w:r>
      <w:r>
        <w:rPr>
          <w:i/>
          <w:iCs/>
        </w:rPr>
        <w:br/>
      </w:r>
      <w:proofErr w:type="spellStart"/>
      <w:r>
        <w:rPr>
          <w:rStyle w:val="Hervorhebung"/>
        </w:rPr>
        <w:t>frewde</w:t>
      </w:r>
      <w:proofErr w:type="spellEnd"/>
      <w:r>
        <w:rPr>
          <w:rStyle w:val="Hervorhebung"/>
        </w:rPr>
        <w:t xml:space="preserve"> / </w:t>
      </w:r>
      <w:proofErr w:type="spellStart"/>
      <w:r>
        <w:rPr>
          <w:rStyle w:val="Hervorhebung"/>
        </w:rPr>
        <w:t>frewde</w:t>
      </w:r>
      <w:proofErr w:type="spellEnd"/>
      <w:r>
        <w:rPr>
          <w:rStyle w:val="Hervorhebung"/>
        </w:rPr>
        <w:t xml:space="preserve"> / </w:t>
      </w:r>
      <w:proofErr w:type="spellStart"/>
      <w:r>
        <w:rPr>
          <w:rStyle w:val="Hervorhebung"/>
        </w:rPr>
        <w:t>frewde</w:t>
      </w:r>
      <w:proofErr w:type="spellEnd"/>
      <w:r>
        <w:rPr>
          <w:rStyle w:val="Hervorhebung"/>
        </w:rPr>
        <w:t xml:space="preserve"> /</w:t>
      </w:r>
      <w:r>
        <w:rPr>
          <w:i/>
          <w:iCs/>
        </w:rPr>
        <w:br/>
      </w:r>
      <w:r>
        <w:rPr>
          <w:rStyle w:val="Hervorhebung"/>
        </w:rPr>
        <w:t>leben / leben / leben /</w:t>
      </w:r>
      <w:r>
        <w:rPr>
          <w:i/>
          <w:iCs/>
        </w:rPr>
        <w:br/>
      </w:r>
      <w:proofErr w:type="spellStart"/>
      <w:r>
        <w:rPr>
          <w:rStyle w:val="Hervorhebung"/>
        </w:rPr>
        <w:t>klarheit</w:t>
      </w:r>
      <w:proofErr w:type="spellEnd"/>
      <w:r>
        <w:rPr>
          <w:rStyle w:val="Hervorhebung"/>
        </w:rPr>
        <w:t xml:space="preserve"> / </w:t>
      </w:r>
      <w:proofErr w:type="spellStart"/>
      <w:r>
        <w:rPr>
          <w:rStyle w:val="Hervorhebung"/>
        </w:rPr>
        <w:t>klarheit</w:t>
      </w:r>
      <w:proofErr w:type="spellEnd"/>
      <w:r>
        <w:rPr>
          <w:rStyle w:val="Hervorhebung"/>
        </w:rPr>
        <w:t xml:space="preserve"> / </w:t>
      </w:r>
      <w:proofErr w:type="spellStart"/>
      <w:r>
        <w:rPr>
          <w:rStyle w:val="Hervorhebung"/>
        </w:rPr>
        <w:t>klarheit</w:t>
      </w:r>
      <w:proofErr w:type="spellEnd"/>
      <w:r>
        <w:rPr>
          <w:rStyle w:val="Hervorhebung"/>
        </w:rPr>
        <w:t xml:space="preserve"> </w:t>
      </w:r>
      <w:r>
        <w:t xml:space="preserve">/ </w:t>
      </w:r>
    </w:p>
    <w:p w14:paraId="095A4DF5" w14:textId="77777777" w:rsidR="00453595" w:rsidRDefault="00453595" w:rsidP="00453595">
      <w:pPr>
        <w:pStyle w:val="StandardWeb"/>
      </w:pPr>
      <w:r>
        <w:t xml:space="preserve">und das in alle </w:t>
      </w:r>
      <w:proofErr w:type="spellStart"/>
      <w:r>
        <w:t>ewigkeit</w:t>
      </w:r>
      <w:proofErr w:type="spellEnd"/>
      <w:r>
        <w:t xml:space="preserve">. O des herrlichen </w:t>
      </w:r>
      <w:proofErr w:type="spellStart"/>
      <w:r>
        <w:t>tempels</w:t>
      </w:r>
      <w:proofErr w:type="spellEnd"/>
      <w:r>
        <w:t xml:space="preserve">! </w:t>
      </w:r>
    </w:p>
    <w:p w14:paraId="686D6BDF" w14:textId="77777777" w:rsidR="00453595" w:rsidRDefault="00453595" w:rsidP="00453595">
      <w:pPr>
        <w:pStyle w:val="StandardWeb"/>
      </w:pPr>
      <w:proofErr w:type="spellStart"/>
      <w:r>
        <w:rPr>
          <w:rStyle w:val="Hervorhebung"/>
        </w:rPr>
        <w:t>Danck</w:t>
      </w:r>
      <w:proofErr w:type="spellEnd"/>
      <w:r>
        <w:rPr>
          <w:rStyle w:val="Hervorhebung"/>
        </w:rPr>
        <w:t xml:space="preserve"> sey dem </w:t>
      </w:r>
      <w:proofErr w:type="spellStart"/>
      <w:r>
        <w:rPr>
          <w:rStyle w:val="Hervorhebung"/>
        </w:rPr>
        <w:t>vatter</w:t>
      </w:r>
      <w:proofErr w:type="spellEnd"/>
      <w:r>
        <w:rPr>
          <w:rStyle w:val="Hervorhebung"/>
        </w:rPr>
        <w:t xml:space="preserve"> / der ihn </w:t>
      </w:r>
      <w:proofErr w:type="spellStart"/>
      <w:r>
        <w:rPr>
          <w:rStyle w:val="Hervorhebung"/>
        </w:rPr>
        <w:t>gebawet</w:t>
      </w:r>
      <w:proofErr w:type="spellEnd"/>
      <w:r>
        <w:rPr>
          <w:rStyle w:val="Hervorhebung"/>
        </w:rPr>
        <w:t xml:space="preserve"> hat:</w:t>
      </w:r>
      <w:r>
        <w:rPr>
          <w:i/>
          <w:iCs/>
        </w:rPr>
        <w:br/>
      </w:r>
      <w:proofErr w:type="spellStart"/>
      <w:r>
        <w:rPr>
          <w:rStyle w:val="Hervorhebung"/>
        </w:rPr>
        <w:t>Danck</w:t>
      </w:r>
      <w:proofErr w:type="spellEnd"/>
      <w:r>
        <w:rPr>
          <w:rStyle w:val="Hervorhebung"/>
        </w:rPr>
        <w:t xml:space="preserve"> sey dem </w:t>
      </w:r>
      <w:proofErr w:type="spellStart"/>
      <w:r>
        <w:rPr>
          <w:rStyle w:val="Hervorhebung"/>
        </w:rPr>
        <w:t>sohne</w:t>
      </w:r>
      <w:proofErr w:type="spellEnd"/>
      <w:r>
        <w:rPr>
          <w:rStyle w:val="Hervorhebung"/>
        </w:rPr>
        <w:t xml:space="preserve"> / der ihn uns erworben hat:</w:t>
      </w:r>
      <w:r>
        <w:rPr>
          <w:i/>
          <w:iCs/>
        </w:rPr>
        <w:br/>
      </w:r>
      <w:proofErr w:type="spellStart"/>
      <w:r>
        <w:rPr>
          <w:rStyle w:val="Hervorhebung"/>
        </w:rPr>
        <w:t>Danck</w:t>
      </w:r>
      <w:proofErr w:type="spellEnd"/>
      <w:r>
        <w:rPr>
          <w:rStyle w:val="Hervorhebung"/>
        </w:rPr>
        <w:t xml:space="preserve"> sey dem heiligen Geiste / der uns </w:t>
      </w:r>
      <w:proofErr w:type="spellStart"/>
      <w:r>
        <w:rPr>
          <w:rStyle w:val="Hervorhebung"/>
        </w:rPr>
        <w:t>alhie</w:t>
      </w:r>
      <w:proofErr w:type="spellEnd"/>
      <w:r>
        <w:rPr>
          <w:rStyle w:val="Hervorhebung"/>
        </w:rPr>
        <w:t xml:space="preserve"> zu Gottes tempeln macht / </w:t>
      </w:r>
      <w:proofErr w:type="spellStart"/>
      <w:r>
        <w:rPr>
          <w:rStyle w:val="Hervorhebung"/>
        </w:rPr>
        <w:t>auff</w:t>
      </w:r>
      <w:proofErr w:type="spellEnd"/>
      <w:r>
        <w:rPr>
          <w:rStyle w:val="Hervorhebung"/>
        </w:rPr>
        <w:t xml:space="preserve"> daß wir dort bey Gott im ewigen </w:t>
      </w:r>
      <w:proofErr w:type="spellStart"/>
      <w:r>
        <w:rPr>
          <w:rStyle w:val="Hervorhebung"/>
        </w:rPr>
        <w:t>tempel</w:t>
      </w:r>
      <w:proofErr w:type="spellEnd"/>
      <w:r>
        <w:rPr>
          <w:rStyle w:val="Hervorhebung"/>
        </w:rPr>
        <w:t xml:space="preserve"> mögen wohnen.</w:t>
      </w:r>
      <w:r>
        <w:t xml:space="preserve"> </w:t>
      </w:r>
    </w:p>
    <w:p w14:paraId="48D028DF" w14:textId="77777777" w:rsidR="00453595" w:rsidRDefault="00453595" w:rsidP="00453595">
      <w:pPr>
        <w:pStyle w:val="StandardWeb"/>
      </w:pPr>
      <w:r>
        <w:t xml:space="preserve">Wer darein </w:t>
      </w:r>
      <w:proofErr w:type="spellStart"/>
      <w:r>
        <w:t>begert</w:t>
      </w:r>
      <w:proofErr w:type="spellEnd"/>
      <w:r>
        <w:t xml:space="preserve"> / der spreche Amen. Ja Herr Jesu / Amen. </w:t>
      </w:r>
    </w:p>
    <w:p w14:paraId="74BCCB33" w14:textId="77777777" w:rsidR="00453595" w:rsidRDefault="00453595" w:rsidP="00453595">
      <w:pPr>
        <w:pStyle w:val="berschrift2"/>
      </w:pPr>
      <w:proofErr w:type="spellStart"/>
      <w:r>
        <w:t>Gebett</w:t>
      </w:r>
      <w:proofErr w:type="spellEnd"/>
      <w:r>
        <w:t>.</w:t>
      </w:r>
    </w:p>
    <w:p w14:paraId="09CC5BB7" w14:textId="77777777" w:rsidR="00453595" w:rsidRDefault="00453595" w:rsidP="00453595">
      <w:pPr>
        <w:pStyle w:val="StandardWeb"/>
      </w:pPr>
      <w:r>
        <w:t xml:space="preserve">Allmächtiger / </w:t>
      </w:r>
      <w:proofErr w:type="spellStart"/>
      <w:r>
        <w:t>Barmhertziger</w:t>
      </w:r>
      <w:proofErr w:type="spellEnd"/>
      <w:r>
        <w:t xml:space="preserve"> / </w:t>
      </w:r>
      <w:proofErr w:type="spellStart"/>
      <w:r>
        <w:t>Getrewer</w:t>
      </w:r>
      <w:proofErr w:type="spellEnd"/>
      <w:r>
        <w:t xml:space="preserve"> Gott und Vatter / der du </w:t>
      </w:r>
      <w:proofErr w:type="spellStart"/>
      <w:r>
        <w:t>sambt</w:t>
      </w:r>
      <w:proofErr w:type="spellEnd"/>
      <w:r>
        <w:t xml:space="preserve"> deinem Sohn und Heiligen Geist regierest in </w:t>
      </w:r>
      <w:proofErr w:type="spellStart"/>
      <w:r>
        <w:t>ewigkeit</w:t>
      </w:r>
      <w:proofErr w:type="spellEnd"/>
      <w:r>
        <w:t xml:space="preserve">: Wir arme Menschen / erkennen bey uns </w:t>
      </w:r>
      <w:proofErr w:type="spellStart"/>
      <w:r>
        <w:t>selbsten</w:t>
      </w:r>
      <w:proofErr w:type="spellEnd"/>
      <w:r>
        <w:t xml:space="preserve"> / und bekenne für dir / daß wir nicht </w:t>
      </w:r>
      <w:proofErr w:type="spellStart"/>
      <w:r>
        <w:t>werth</w:t>
      </w:r>
      <w:proofErr w:type="spellEnd"/>
      <w:r>
        <w:t xml:space="preserve"> </w:t>
      </w:r>
      <w:proofErr w:type="spellStart"/>
      <w:r>
        <w:t>seynd</w:t>
      </w:r>
      <w:proofErr w:type="spellEnd"/>
      <w:r>
        <w:t xml:space="preserve"> / zu dir unsere </w:t>
      </w:r>
      <w:proofErr w:type="spellStart"/>
      <w:r>
        <w:t>hertzen</w:t>
      </w:r>
      <w:proofErr w:type="spellEnd"/>
      <w:r>
        <w:t xml:space="preserve"> zu erheben / und unsern Mund </w:t>
      </w:r>
      <w:proofErr w:type="spellStart"/>
      <w:r>
        <w:t>aufzuthun</w:t>
      </w:r>
      <w:proofErr w:type="spellEnd"/>
      <w:r>
        <w:t xml:space="preserve">: Aber im </w:t>
      </w:r>
      <w:proofErr w:type="spellStart"/>
      <w:r>
        <w:t>namen</w:t>
      </w:r>
      <w:proofErr w:type="spellEnd"/>
      <w:r>
        <w:t xml:space="preserve"> deines lieben Sohns Jesu Christi / unsers einigen Erlösers und Seligmachers / </w:t>
      </w:r>
      <w:proofErr w:type="spellStart"/>
      <w:r>
        <w:t>tretten</w:t>
      </w:r>
      <w:proofErr w:type="spellEnd"/>
      <w:r>
        <w:t xml:space="preserve"> wir für dich / und </w:t>
      </w:r>
      <w:proofErr w:type="spellStart"/>
      <w:r>
        <w:t>zweifffeln</w:t>
      </w:r>
      <w:proofErr w:type="spellEnd"/>
      <w:r>
        <w:t xml:space="preserve"> nicht / </w:t>
      </w:r>
      <w:proofErr w:type="spellStart"/>
      <w:r>
        <w:t>umb</w:t>
      </w:r>
      <w:proofErr w:type="spellEnd"/>
      <w:r>
        <w:t xml:space="preserve"> desselben </w:t>
      </w:r>
      <w:proofErr w:type="spellStart"/>
      <w:r>
        <w:t>leidens</w:t>
      </w:r>
      <w:proofErr w:type="spellEnd"/>
      <w:r>
        <w:t xml:space="preserve"> und </w:t>
      </w:r>
      <w:proofErr w:type="spellStart"/>
      <w:r>
        <w:t>sterbens</w:t>
      </w:r>
      <w:proofErr w:type="spellEnd"/>
      <w:r>
        <w:t xml:space="preserve"> willen / werde dir die rede unsers </w:t>
      </w:r>
      <w:proofErr w:type="spellStart"/>
      <w:r>
        <w:t>mundes</w:t>
      </w:r>
      <w:proofErr w:type="spellEnd"/>
      <w:r>
        <w:t xml:space="preserve"> gefällig sein. HERR unser Gott / groß sind deine wunder / und die </w:t>
      </w:r>
      <w:proofErr w:type="spellStart"/>
      <w:r>
        <w:t>gedancken</w:t>
      </w:r>
      <w:proofErr w:type="spellEnd"/>
      <w:r>
        <w:t xml:space="preserve"> die du an uns beweisest: Dir ist nichts gleich: wir wollen sie verkündigen / und davon sagen / </w:t>
      </w:r>
      <w:proofErr w:type="spellStart"/>
      <w:r>
        <w:t>wiewol</w:t>
      </w:r>
      <w:proofErr w:type="spellEnd"/>
      <w:r>
        <w:t xml:space="preserve"> sie nicht zu </w:t>
      </w:r>
      <w:proofErr w:type="spellStart"/>
      <w:r>
        <w:t>zehlen</w:t>
      </w:r>
      <w:proofErr w:type="spellEnd"/>
      <w:r>
        <w:t xml:space="preserve"> </w:t>
      </w:r>
      <w:proofErr w:type="spellStart"/>
      <w:r>
        <w:t>seynd</w:t>
      </w:r>
      <w:proofErr w:type="spellEnd"/>
      <w:r>
        <w:t xml:space="preserve">. Dann du bist der HERR unser Gott / der unsere erste Eltern nach deinem </w:t>
      </w:r>
      <w:proofErr w:type="spellStart"/>
      <w:r>
        <w:t>ebenbild</w:t>
      </w:r>
      <w:proofErr w:type="spellEnd"/>
      <w:r>
        <w:t xml:space="preserve"> erschaffen / und dieselbige / nachdem sie durch den traurigen fall höchlich betrübet worden / durch die gnadenreiche </w:t>
      </w:r>
      <w:proofErr w:type="spellStart"/>
      <w:r>
        <w:t>verheissung</w:t>
      </w:r>
      <w:proofErr w:type="spellEnd"/>
      <w:r>
        <w:t xml:space="preserve"> des </w:t>
      </w:r>
      <w:proofErr w:type="spellStart"/>
      <w:r>
        <w:t>zukünfftigen</w:t>
      </w:r>
      <w:proofErr w:type="spellEnd"/>
      <w:r>
        <w:t xml:space="preserve"> Weibssamens höchlich </w:t>
      </w:r>
      <w:proofErr w:type="spellStart"/>
      <w:r>
        <w:t>erfrewet</w:t>
      </w:r>
      <w:proofErr w:type="spellEnd"/>
      <w:r>
        <w:t xml:space="preserve"> hast. Du bist der HERR unser Gott / der die </w:t>
      </w:r>
      <w:proofErr w:type="spellStart"/>
      <w:r>
        <w:t>verheissung</w:t>
      </w:r>
      <w:proofErr w:type="spellEnd"/>
      <w:r>
        <w:t xml:space="preserve"> vom </w:t>
      </w:r>
      <w:proofErr w:type="spellStart"/>
      <w:r>
        <w:t>künfftigen</w:t>
      </w:r>
      <w:proofErr w:type="spellEnd"/>
      <w:r>
        <w:t xml:space="preserve"> Heyland / den </w:t>
      </w:r>
      <w:proofErr w:type="spellStart"/>
      <w:r>
        <w:t>Ertzvättern</w:t>
      </w:r>
      <w:proofErr w:type="spellEnd"/>
      <w:r>
        <w:t xml:space="preserve"> und ihren nachkommen / von </w:t>
      </w:r>
      <w:proofErr w:type="spellStart"/>
      <w:r>
        <w:t>jahr</w:t>
      </w:r>
      <w:proofErr w:type="spellEnd"/>
      <w:r>
        <w:t xml:space="preserve"> zu </w:t>
      </w:r>
      <w:proofErr w:type="spellStart"/>
      <w:r>
        <w:t>jahr</w:t>
      </w:r>
      <w:proofErr w:type="spellEnd"/>
      <w:r>
        <w:t xml:space="preserve"> wiederholet / und dir allezeit </w:t>
      </w:r>
      <w:proofErr w:type="spellStart"/>
      <w:r>
        <w:t>under</w:t>
      </w:r>
      <w:proofErr w:type="spellEnd"/>
      <w:r>
        <w:t xml:space="preserve"> dem Jüdischen </w:t>
      </w:r>
      <w:proofErr w:type="spellStart"/>
      <w:r>
        <w:t>volck</w:t>
      </w:r>
      <w:proofErr w:type="spellEnd"/>
      <w:r>
        <w:t xml:space="preserve"> ein </w:t>
      </w:r>
      <w:proofErr w:type="spellStart"/>
      <w:r>
        <w:t>heuflein</w:t>
      </w:r>
      <w:proofErr w:type="spellEnd"/>
      <w:r>
        <w:t xml:space="preserve"> </w:t>
      </w:r>
      <w:proofErr w:type="spellStart"/>
      <w:r>
        <w:t>gesamlet</w:t>
      </w:r>
      <w:proofErr w:type="spellEnd"/>
      <w:r>
        <w:t xml:space="preserve"> hast / von welchem du </w:t>
      </w:r>
      <w:proofErr w:type="spellStart"/>
      <w:r>
        <w:t>erkandt</w:t>
      </w:r>
      <w:proofErr w:type="spellEnd"/>
      <w:r>
        <w:t xml:space="preserve"> und gepriesen würdest. Du bist der HERR unser Gott / der nach </w:t>
      </w:r>
      <w:proofErr w:type="spellStart"/>
      <w:r>
        <w:t>erfüllung</w:t>
      </w:r>
      <w:proofErr w:type="spellEnd"/>
      <w:r>
        <w:t xml:space="preserve"> der zeit / deinen </w:t>
      </w:r>
      <w:proofErr w:type="spellStart"/>
      <w:r>
        <w:t>sohn</w:t>
      </w:r>
      <w:proofErr w:type="spellEnd"/>
      <w:r>
        <w:t xml:space="preserve"> Jesum gesandt / geboren von einem </w:t>
      </w:r>
      <w:proofErr w:type="spellStart"/>
      <w:r>
        <w:t>weibe</w:t>
      </w:r>
      <w:proofErr w:type="spellEnd"/>
      <w:r>
        <w:t xml:space="preserve"> / </w:t>
      </w:r>
      <w:proofErr w:type="spellStart"/>
      <w:r>
        <w:t>unnd</w:t>
      </w:r>
      <w:proofErr w:type="spellEnd"/>
      <w:r>
        <w:t xml:space="preserve"> unter das </w:t>
      </w:r>
      <w:proofErr w:type="spellStart"/>
      <w:r>
        <w:t>gesetz</w:t>
      </w:r>
      <w:proofErr w:type="spellEnd"/>
      <w:r>
        <w:t xml:space="preserve"> gethan hast / </w:t>
      </w:r>
      <w:proofErr w:type="spellStart"/>
      <w:r>
        <w:t>auff</w:t>
      </w:r>
      <w:proofErr w:type="spellEnd"/>
      <w:r>
        <w:t xml:space="preserve"> daß er die / so unter dem </w:t>
      </w:r>
      <w:proofErr w:type="spellStart"/>
      <w:r>
        <w:t>gesetz</w:t>
      </w:r>
      <w:proofErr w:type="spellEnd"/>
      <w:r>
        <w:t xml:space="preserve"> waren / </w:t>
      </w:r>
      <w:proofErr w:type="spellStart"/>
      <w:r>
        <w:t>erlösete</w:t>
      </w:r>
      <w:proofErr w:type="spellEnd"/>
      <w:r>
        <w:t xml:space="preserve"> / daß wir die </w:t>
      </w:r>
      <w:proofErr w:type="spellStart"/>
      <w:r>
        <w:t>kindschafft</w:t>
      </w:r>
      <w:proofErr w:type="spellEnd"/>
      <w:r>
        <w:t xml:space="preserve"> empfingen: Der auch solch </w:t>
      </w:r>
      <w:proofErr w:type="spellStart"/>
      <w:r>
        <w:t>grosses</w:t>
      </w:r>
      <w:proofErr w:type="spellEnd"/>
      <w:r>
        <w:t xml:space="preserve"> </w:t>
      </w:r>
      <w:proofErr w:type="spellStart"/>
      <w:r>
        <w:t>heyl</w:t>
      </w:r>
      <w:proofErr w:type="spellEnd"/>
      <w:r>
        <w:t xml:space="preserve"> nicht allein den Juden / sondern durch die Apostel und ihre </w:t>
      </w:r>
      <w:proofErr w:type="spellStart"/>
      <w:r>
        <w:t>nachfolger</w:t>
      </w:r>
      <w:proofErr w:type="spellEnd"/>
      <w:r>
        <w:t xml:space="preserve"> / aller </w:t>
      </w:r>
      <w:proofErr w:type="spellStart"/>
      <w:r>
        <w:t>welt</w:t>
      </w:r>
      <w:proofErr w:type="spellEnd"/>
      <w:r>
        <w:t xml:space="preserve"> / und demnach auch unserm lieben </w:t>
      </w:r>
      <w:proofErr w:type="spellStart"/>
      <w:r>
        <w:t>vatterland</w:t>
      </w:r>
      <w:proofErr w:type="spellEnd"/>
      <w:r>
        <w:t xml:space="preserve"> Deutscher </w:t>
      </w:r>
      <w:proofErr w:type="spellStart"/>
      <w:r>
        <w:t>nation</w:t>
      </w:r>
      <w:proofErr w:type="spellEnd"/>
      <w:r>
        <w:t xml:space="preserve"> / vor viel hundert </w:t>
      </w:r>
      <w:proofErr w:type="spellStart"/>
      <w:r>
        <w:t>jahren</w:t>
      </w:r>
      <w:proofErr w:type="spellEnd"/>
      <w:r>
        <w:t xml:space="preserve"> hast lassen verkündigen. </w:t>
      </w:r>
    </w:p>
    <w:p w14:paraId="7FE73C71" w14:textId="77777777" w:rsidR="00453595" w:rsidRDefault="00453595" w:rsidP="00453595">
      <w:pPr>
        <w:pStyle w:val="StandardWeb"/>
      </w:pPr>
      <w:proofErr w:type="spellStart"/>
      <w:r>
        <w:t>Darfür</w:t>
      </w:r>
      <w:proofErr w:type="spellEnd"/>
      <w:r>
        <w:t xml:space="preserve"> </w:t>
      </w:r>
      <w:proofErr w:type="spellStart"/>
      <w:r>
        <w:t>dancken</w:t>
      </w:r>
      <w:proofErr w:type="spellEnd"/>
      <w:r>
        <w:t xml:space="preserve"> wir die / o </w:t>
      </w:r>
      <w:proofErr w:type="spellStart"/>
      <w:r>
        <w:t>trewer</w:t>
      </w:r>
      <w:proofErr w:type="spellEnd"/>
      <w:r>
        <w:t xml:space="preserve"> Gott / in der </w:t>
      </w:r>
      <w:proofErr w:type="spellStart"/>
      <w:r>
        <w:t>offentlichen</w:t>
      </w:r>
      <w:proofErr w:type="spellEnd"/>
      <w:r>
        <w:t xml:space="preserve"> gemeinde / </w:t>
      </w:r>
      <w:proofErr w:type="spellStart"/>
      <w:r>
        <w:t>unnd</w:t>
      </w:r>
      <w:proofErr w:type="spellEnd"/>
      <w:r>
        <w:t xml:space="preserve"> preisen deinen herrlichen </w:t>
      </w:r>
      <w:proofErr w:type="spellStart"/>
      <w:r>
        <w:t>namen</w:t>
      </w:r>
      <w:proofErr w:type="spellEnd"/>
      <w:r>
        <w:t xml:space="preserve">. </w:t>
      </w:r>
      <w:proofErr w:type="spellStart"/>
      <w:r>
        <w:t>Bevorab</w:t>
      </w:r>
      <w:proofErr w:type="spellEnd"/>
      <w:r>
        <w:t xml:space="preserve"> aber </w:t>
      </w:r>
      <w:proofErr w:type="spellStart"/>
      <w:r>
        <w:t>dancken</w:t>
      </w:r>
      <w:proofErr w:type="spellEnd"/>
      <w:r>
        <w:t xml:space="preserve"> wir dir / daß / nach dem die reine Apostolische lehr / durch die schreckliche </w:t>
      </w:r>
      <w:proofErr w:type="spellStart"/>
      <w:r>
        <w:t>abgötterey</w:t>
      </w:r>
      <w:proofErr w:type="spellEnd"/>
      <w:r>
        <w:t xml:space="preserve"> und </w:t>
      </w:r>
      <w:proofErr w:type="spellStart"/>
      <w:r>
        <w:t>tyranney</w:t>
      </w:r>
      <w:proofErr w:type="spellEnd"/>
      <w:r>
        <w:t xml:space="preserve"> des Bapsts sehr </w:t>
      </w:r>
      <w:proofErr w:type="spellStart"/>
      <w:r>
        <w:t>vertunckelt</w:t>
      </w:r>
      <w:proofErr w:type="spellEnd"/>
      <w:r>
        <w:t xml:space="preserve"> / </w:t>
      </w:r>
      <w:proofErr w:type="spellStart"/>
      <w:r>
        <w:t>unnd</w:t>
      </w:r>
      <w:proofErr w:type="spellEnd"/>
      <w:r>
        <w:t xml:space="preserve"> das buch des </w:t>
      </w:r>
      <w:proofErr w:type="spellStart"/>
      <w:r>
        <w:t>Evangelions</w:t>
      </w:r>
      <w:proofErr w:type="spellEnd"/>
      <w:r>
        <w:t xml:space="preserve"> gleichsam </w:t>
      </w:r>
      <w:proofErr w:type="spellStart"/>
      <w:r>
        <w:t>verlohren</w:t>
      </w:r>
      <w:proofErr w:type="spellEnd"/>
      <w:r>
        <w:t xml:space="preserve"> worden / du vor hundert </w:t>
      </w:r>
      <w:proofErr w:type="spellStart"/>
      <w:r>
        <w:t>jahren</w:t>
      </w:r>
      <w:proofErr w:type="spellEnd"/>
      <w:r>
        <w:t xml:space="preserve"> / durch deine hierzu </w:t>
      </w:r>
      <w:proofErr w:type="spellStart"/>
      <w:r>
        <w:t>erwehlte</w:t>
      </w:r>
      <w:proofErr w:type="spellEnd"/>
      <w:r>
        <w:t xml:space="preserve"> </w:t>
      </w:r>
      <w:proofErr w:type="spellStart"/>
      <w:r>
        <w:t>werckzeuge</w:t>
      </w:r>
      <w:proofErr w:type="spellEnd"/>
      <w:r>
        <w:t xml:space="preserve"> / die </w:t>
      </w:r>
      <w:proofErr w:type="spellStart"/>
      <w:r>
        <w:t>uhralte</w:t>
      </w:r>
      <w:proofErr w:type="spellEnd"/>
      <w:r>
        <w:t xml:space="preserve"> Evangelische lehr </w:t>
      </w:r>
      <w:proofErr w:type="spellStart"/>
      <w:r>
        <w:t>wiederumb</w:t>
      </w:r>
      <w:proofErr w:type="spellEnd"/>
      <w:r>
        <w:t xml:space="preserve"> ans </w:t>
      </w:r>
      <w:proofErr w:type="spellStart"/>
      <w:r>
        <w:t>liecht</w:t>
      </w:r>
      <w:proofErr w:type="spellEnd"/>
      <w:r>
        <w:t xml:space="preserve"> gebracht / </w:t>
      </w:r>
      <w:proofErr w:type="spellStart"/>
      <w:r>
        <w:t>unnd</w:t>
      </w:r>
      <w:proofErr w:type="spellEnd"/>
      <w:r>
        <w:t xml:space="preserve"> viel </w:t>
      </w:r>
      <w:proofErr w:type="spellStart"/>
      <w:r>
        <w:t>land</w:t>
      </w:r>
      <w:proofErr w:type="spellEnd"/>
      <w:r>
        <w:t xml:space="preserve"> und </w:t>
      </w:r>
      <w:proofErr w:type="spellStart"/>
      <w:r>
        <w:t>leuthe</w:t>
      </w:r>
      <w:proofErr w:type="spellEnd"/>
      <w:r>
        <w:t xml:space="preserve"> / in flecken / </w:t>
      </w:r>
      <w:proofErr w:type="spellStart"/>
      <w:r>
        <w:t>stätten</w:t>
      </w:r>
      <w:proofErr w:type="spellEnd"/>
      <w:r>
        <w:t xml:space="preserve"> / Fürstentumben </w:t>
      </w:r>
      <w:proofErr w:type="spellStart"/>
      <w:r>
        <w:t>unnd</w:t>
      </w:r>
      <w:proofErr w:type="spellEnd"/>
      <w:r>
        <w:t xml:space="preserve"> Königreichen damit erleuchtet hast / daß nunmehr aufs </w:t>
      </w:r>
      <w:proofErr w:type="spellStart"/>
      <w:r>
        <w:t>new</w:t>
      </w:r>
      <w:proofErr w:type="spellEnd"/>
      <w:r>
        <w:t xml:space="preserve"> erfüllet ist / was </w:t>
      </w:r>
      <w:proofErr w:type="spellStart"/>
      <w:r>
        <w:t>vorlengst</w:t>
      </w:r>
      <w:proofErr w:type="spellEnd"/>
      <w:r>
        <w:t xml:space="preserve"> </w:t>
      </w:r>
      <w:proofErr w:type="spellStart"/>
      <w:r>
        <w:t>beym</w:t>
      </w:r>
      <w:proofErr w:type="spellEnd"/>
      <w:r>
        <w:t xml:space="preserve"> </w:t>
      </w:r>
      <w:proofErr w:type="spellStart"/>
      <w:r>
        <w:t>propheten</w:t>
      </w:r>
      <w:proofErr w:type="spellEnd"/>
      <w:r>
        <w:t xml:space="preserve"> </w:t>
      </w:r>
      <w:proofErr w:type="spellStart"/>
      <w:r>
        <w:t>Joele</w:t>
      </w:r>
      <w:proofErr w:type="spellEnd"/>
      <w:r>
        <w:t xml:space="preserve"> von den </w:t>
      </w:r>
      <w:proofErr w:type="spellStart"/>
      <w:r>
        <w:t>zeiten</w:t>
      </w:r>
      <w:proofErr w:type="spellEnd"/>
      <w:r>
        <w:t xml:space="preserve"> des </w:t>
      </w:r>
      <w:proofErr w:type="spellStart"/>
      <w:r>
        <w:t>newen</w:t>
      </w:r>
      <w:proofErr w:type="spellEnd"/>
      <w:r>
        <w:t xml:space="preserve"> Testaments ist verkündiget worden / daß söhne </w:t>
      </w:r>
      <w:proofErr w:type="spellStart"/>
      <w:r>
        <w:t>unnd</w:t>
      </w:r>
      <w:proofErr w:type="spellEnd"/>
      <w:r>
        <w:t xml:space="preserve"> </w:t>
      </w:r>
      <w:proofErr w:type="spellStart"/>
      <w:r>
        <w:t>töchter</w:t>
      </w:r>
      <w:proofErr w:type="spellEnd"/>
      <w:r>
        <w:t xml:space="preserve"> weissagen / die </w:t>
      </w:r>
      <w:proofErr w:type="spellStart"/>
      <w:r>
        <w:t>Eltesten</w:t>
      </w:r>
      <w:proofErr w:type="spellEnd"/>
      <w:r>
        <w:t xml:space="preserve"> </w:t>
      </w:r>
      <w:proofErr w:type="spellStart"/>
      <w:r>
        <w:t>träwme</w:t>
      </w:r>
      <w:proofErr w:type="spellEnd"/>
      <w:r>
        <w:t xml:space="preserve"> haben / unsere </w:t>
      </w:r>
      <w:proofErr w:type="spellStart"/>
      <w:r>
        <w:t>jünglinge</w:t>
      </w:r>
      <w:proofErr w:type="spellEnd"/>
      <w:r>
        <w:t xml:space="preserve"> </w:t>
      </w:r>
      <w:proofErr w:type="spellStart"/>
      <w:r>
        <w:t>gesichte</w:t>
      </w:r>
      <w:proofErr w:type="spellEnd"/>
      <w:r>
        <w:t xml:space="preserve"> sehen / </w:t>
      </w:r>
      <w:proofErr w:type="spellStart"/>
      <w:r>
        <w:t>unnd</w:t>
      </w:r>
      <w:proofErr w:type="spellEnd"/>
      <w:r>
        <w:t xml:space="preserve"> das </w:t>
      </w:r>
      <w:proofErr w:type="spellStart"/>
      <w:r>
        <w:t>gantze</w:t>
      </w:r>
      <w:proofErr w:type="spellEnd"/>
      <w:r>
        <w:t xml:space="preserve"> </w:t>
      </w:r>
      <w:proofErr w:type="spellStart"/>
      <w:r>
        <w:t>land</w:t>
      </w:r>
      <w:proofErr w:type="spellEnd"/>
      <w:r>
        <w:t xml:space="preserve"> deiner </w:t>
      </w:r>
      <w:proofErr w:type="spellStart"/>
      <w:r>
        <w:t>erkandtnuß</w:t>
      </w:r>
      <w:proofErr w:type="spellEnd"/>
      <w:r>
        <w:t xml:space="preserve"> voll ist / wie mit </w:t>
      </w:r>
      <w:proofErr w:type="spellStart"/>
      <w:r>
        <w:t>wasser</w:t>
      </w:r>
      <w:proofErr w:type="spellEnd"/>
      <w:r>
        <w:t xml:space="preserve"> des </w:t>
      </w:r>
      <w:proofErr w:type="spellStart"/>
      <w:r>
        <w:t>meers</w:t>
      </w:r>
      <w:proofErr w:type="spellEnd"/>
      <w:r>
        <w:t xml:space="preserve"> bedecket. </w:t>
      </w:r>
    </w:p>
    <w:p w14:paraId="6506A765" w14:textId="77777777" w:rsidR="00453595" w:rsidRDefault="00453595" w:rsidP="00453595">
      <w:pPr>
        <w:pStyle w:val="StandardWeb"/>
      </w:pPr>
      <w:r>
        <w:t xml:space="preserve">Nicht weniger </w:t>
      </w:r>
      <w:proofErr w:type="spellStart"/>
      <w:r>
        <w:t>dancken</w:t>
      </w:r>
      <w:proofErr w:type="spellEnd"/>
      <w:r>
        <w:t xml:space="preserve"> wir dir / daß du diese hundert </w:t>
      </w:r>
      <w:proofErr w:type="spellStart"/>
      <w:r>
        <w:t>jahr</w:t>
      </w:r>
      <w:proofErr w:type="spellEnd"/>
      <w:r>
        <w:t xml:space="preserve"> </w:t>
      </w:r>
      <w:proofErr w:type="spellStart"/>
      <w:r>
        <w:t>uber</w:t>
      </w:r>
      <w:proofErr w:type="spellEnd"/>
      <w:r>
        <w:t xml:space="preserve"> / die Kirche / welche du in </w:t>
      </w:r>
      <w:proofErr w:type="spellStart"/>
      <w:r>
        <w:t>unnd</w:t>
      </w:r>
      <w:proofErr w:type="spellEnd"/>
      <w:r>
        <w:t xml:space="preserve"> </w:t>
      </w:r>
      <w:proofErr w:type="spellStart"/>
      <w:r>
        <w:t>ausser</w:t>
      </w:r>
      <w:proofErr w:type="spellEnd"/>
      <w:r>
        <w:t xml:space="preserve"> Deutschland </w:t>
      </w:r>
      <w:proofErr w:type="spellStart"/>
      <w:r>
        <w:t>gnedig</w:t>
      </w:r>
      <w:proofErr w:type="spellEnd"/>
      <w:r>
        <w:t xml:space="preserve"> </w:t>
      </w:r>
      <w:proofErr w:type="spellStart"/>
      <w:r>
        <w:t>gesamlet</w:t>
      </w:r>
      <w:proofErr w:type="spellEnd"/>
      <w:r>
        <w:t xml:space="preserve"> / auch mächtig wider den Antichrist und seinen </w:t>
      </w:r>
      <w:proofErr w:type="spellStart"/>
      <w:r>
        <w:t>anhang</w:t>
      </w:r>
      <w:proofErr w:type="spellEnd"/>
      <w:r>
        <w:t xml:space="preserve"> / ja wider alle </w:t>
      </w:r>
      <w:proofErr w:type="spellStart"/>
      <w:r>
        <w:t>höllenpforten</w:t>
      </w:r>
      <w:proofErr w:type="spellEnd"/>
      <w:r>
        <w:t xml:space="preserve"> geschützt / </w:t>
      </w:r>
      <w:proofErr w:type="spellStart"/>
      <w:r>
        <w:t>geschirmet</w:t>
      </w:r>
      <w:proofErr w:type="spellEnd"/>
      <w:r>
        <w:t xml:space="preserve"> und erhalten: und daß du zu solchem ende </w:t>
      </w:r>
      <w:proofErr w:type="spellStart"/>
      <w:r>
        <w:t>trewe</w:t>
      </w:r>
      <w:proofErr w:type="spellEnd"/>
      <w:r>
        <w:t xml:space="preserve"> </w:t>
      </w:r>
      <w:proofErr w:type="spellStart"/>
      <w:r>
        <w:t>lehrer</w:t>
      </w:r>
      <w:proofErr w:type="spellEnd"/>
      <w:r>
        <w:t xml:space="preserve"> </w:t>
      </w:r>
      <w:proofErr w:type="spellStart"/>
      <w:r>
        <w:t>unnd</w:t>
      </w:r>
      <w:proofErr w:type="spellEnd"/>
      <w:r>
        <w:t xml:space="preserve"> </w:t>
      </w:r>
      <w:proofErr w:type="spellStart"/>
      <w:r>
        <w:t>prediger</w:t>
      </w:r>
      <w:proofErr w:type="spellEnd"/>
      <w:r>
        <w:t xml:space="preserve"> in deinen </w:t>
      </w:r>
      <w:proofErr w:type="spellStart"/>
      <w:r>
        <w:t>weinberg</w:t>
      </w:r>
      <w:proofErr w:type="spellEnd"/>
      <w:r>
        <w:t xml:space="preserve"> ausgesandt / auch Christliche </w:t>
      </w:r>
      <w:r>
        <w:lastRenderedPageBreak/>
        <w:t xml:space="preserve">Regenten und Obrigkeiten gegeben / und noch </w:t>
      </w:r>
      <w:proofErr w:type="spellStart"/>
      <w:r>
        <w:t>giebest</w:t>
      </w:r>
      <w:proofErr w:type="spellEnd"/>
      <w:r>
        <w:t xml:space="preserve"> / welche deiner Kirchen </w:t>
      </w:r>
      <w:proofErr w:type="spellStart"/>
      <w:r>
        <w:t>seugammen</w:t>
      </w:r>
      <w:proofErr w:type="spellEnd"/>
      <w:r>
        <w:t xml:space="preserve"> sind </w:t>
      </w:r>
      <w:proofErr w:type="spellStart"/>
      <w:r>
        <w:t>auff</w:t>
      </w:r>
      <w:proofErr w:type="spellEnd"/>
      <w:r>
        <w:t xml:space="preserve"> erden. Gelobet </w:t>
      </w:r>
      <w:proofErr w:type="spellStart"/>
      <w:r>
        <w:t>unnd</w:t>
      </w:r>
      <w:proofErr w:type="spellEnd"/>
      <w:r>
        <w:t xml:space="preserve"> gepreiset sey dein </w:t>
      </w:r>
      <w:proofErr w:type="spellStart"/>
      <w:r>
        <w:t>werther</w:t>
      </w:r>
      <w:proofErr w:type="spellEnd"/>
      <w:r>
        <w:t xml:space="preserve"> </w:t>
      </w:r>
      <w:proofErr w:type="spellStart"/>
      <w:r>
        <w:t>nahme</w:t>
      </w:r>
      <w:proofErr w:type="spellEnd"/>
      <w:r>
        <w:t xml:space="preserve"> / für diese </w:t>
      </w:r>
      <w:proofErr w:type="spellStart"/>
      <w:r>
        <w:t>unnd</w:t>
      </w:r>
      <w:proofErr w:type="spellEnd"/>
      <w:r>
        <w:t xml:space="preserve"> andere </w:t>
      </w:r>
      <w:proofErr w:type="spellStart"/>
      <w:r>
        <w:t>wolthaten</w:t>
      </w:r>
      <w:proofErr w:type="spellEnd"/>
      <w:r>
        <w:t xml:space="preserve"> in </w:t>
      </w:r>
      <w:proofErr w:type="spellStart"/>
      <w:r>
        <w:t>ewigkeit</w:t>
      </w:r>
      <w:proofErr w:type="spellEnd"/>
      <w:r>
        <w:t xml:space="preserve">. </w:t>
      </w:r>
    </w:p>
    <w:p w14:paraId="4B50C0B5" w14:textId="77777777" w:rsidR="00453595" w:rsidRDefault="00453595" w:rsidP="00453595">
      <w:pPr>
        <w:pStyle w:val="StandardWeb"/>
      </w:pPr>
      <w:r>
        <w:t xml:space="preserve">Wir bitten dich / </w:t>
      </w:r>
      <w:proofErr w:type="spellStart"/>
      <w:r>
        <w:t>Barmhertziger</w:t>
      </w:r>
      <w:proofErr w:type="spellEnd"/>
      <w:r>
        <w:t xml:space="preserve"> Gott und Vatter / siehe ja nicht an den </w:t>
      </w:r>
      <w:proofErr w:type="spellStart"/>
      <w:r>
        <w:t>undanck</w:t>
      </w:r>
      <w:proofErr w:type="spellEnd"/>
      <w:r>
        <w:t xml:space="preserve"> des </w:t>
      </w:r>
      <w:proofErr w:type="spellStart"/>
      <w:r>
        <w:t>grossen</w:t>
      </w:r>
      <w:proofErr w:type="spellEnd"/>
      <w:r>
        <w:t xml:space="preserve"> </w:t>
      </w:r>
      <w:proofErr w:type="spellStart"/>
      <w:r>
        <w:t>hauffens</w:t>
      </w:r>
      <w:proofErr w:type="spellEnd"/>
      <w:r>
        <w:t xml:space="preserve"> / Siehe aber an die ehre deines </w:t>
      </w:r>
      <w:proofErr w:type="spellStart"/>
      <w:r>
        <w:t>werthen</w:t>
      </w:r>
      <w:proofErr w:type="spellEnd"/>
      <w:r>
        <w:t xml:space="preserve"> namens / </w:t>
      </w:r>
      <w:proofErr w:type="spellStart"/>
      <w:r>
        <w:t>unnd</w:t>
      </w:r>
      <w:proofErr w:type="spellEnd"/>
      <w:r>
        <w:t xml:space="preserve"> </w:t>
      </w:r>
      <w:proofErr w:type="spellStart"/>
      <w:r>
        <w:t>umb</w:t>
      </w:r>
      <w:proofErr w:type="spellEnd"/>
      <w:r>
        <w:t xml:space="preserve"> desselben willen </w:t>
      </w:r>
      <w:proofErr w:type="spellStart"/>
      <w:r>
        <w:t>samle</w:t>
      </w:r>
      <w:proofErr w:type="spellEnd"/>
      <w:r>
        <w:t xml:space="preserve"> dir auch ins </w:t>
      </w:r>
      <w:proofErr w:type="spellStart"/>
      <w:r>
        <w:t>künfftig</w:t>
      </w:r>
      <w:proofErr w:type="spellEnd"/>
      <w:r>
        <w:t xml:space="preserve"> / hie und </w:t>
      </w:r>
      <w:proofErr w:type="spellStart"/>
      <w:r>
        <w:t>anderstwo</w:t>
      </w:r>
      <w:proofErr w:type="spellEnd"/>
      <w:r>
        <w:t xml:space="preserve"> / eine Kirche / und schütze sie. Sende aus </w:t>
      </w:r>
      <w:proofErr w:type="spellStart"/>
      <w:r>
        <w:t>trewe</w:t>
      </w:r>
      <w:proofErr w:type="spellEnd"/>
      <w:r>
        <w:t xml:space="preserve"> </w:t>
      </w:r>
      <w:proofErr w:type="spellStart"/>
      <w:r>
        <w:t>arbeiter</w:t>
      </w:r>
      <w:proofErr w:type="spellEnd"/>
      <w:r>
        <w:t xml:space="preserve"> in deine </w:t>
      </w:r>
      <w:proofErr w:type="spellStart"/>
      <w:r>
        <w:t>erndte</w:t>
      </w:r>
      <w:proofErr w:type="spellEnd"/>
      <w:r>
        <w:t xml:space="preserve"> / </w:t>
      </w:r>
      <w:proofErr w:type="spellStart"/>
      <w:r>
        <w:t>unnd</w:t>
      </w:r>
      <w:proofErr w:type="spellEnd"/>
      <w:r>
        <w:t xml:space="preserve"> gib deinen reichen </w:t>
      </w:r>
      <w:proofErr w:type="spellStart"/>
      <w:r>
        <w:t>segen</w:t>
      </w:r>
      <w:proofErr w:type="spellEnd"/>
      <w:r>
        <w:t xml:space="preserve"> zu ihrer predigt: Hingegen rotte aus alle falsche </w:t>
      </w:r>
      <w:proofErr w:type="spellStart"/>
      <w:r>
        <w:t>lehrer</w:t>
      </w:r>
      <w:proofErr w:type="spellEnd"/>
      <w:r>
        <w:t xml:space="preserve"> / </w:t>
      </w:r>
      <w:proofErr w:type="spellStart"/>
      <w:r>
        <w:t>reissende</w:t>
      </w:r>
      <w:proofErr w:type="spellEnd"/>
      <w:r>
        <w:t xml:space="preserve"> </w:t>
      </w:r>
      <w:proofErr w:type="spellStart"/>
      <w:r>
        <w:t>wölffe</w:t>
      </w:r>
      <w:proofErr w:type="spellEnd"/>
      <w:r>
        <w:t xml:space="preserve"> und </w:t>
      </w:r>
      <w:proofErr w:type="spellStart"/>
      <w:r>
        <w:t>Miedlinge</w:t>
      </w:r>
      <w:proofErr w:type="spellEnd"/>
      <w:r>
        <w:t xml:space="preserve"> / welche ihre und nicht deine </w:t>
      </w:r>
      <w:proofErr w:type="spellStart"/>
      <w:r>
        <w:t>here</w:t>
      </w:r>
      <w:proofErr w:type="spellEnd"/>
      <w:r>
        <w:t xml:space="preserve"> / ihren nutz / und nicht der </w:t>
      </w:r>
      <w:proofErr w:type="spellStart"/>
      <w:r>
        <w:t>zuhörer</w:t>
      </w:r>
      <w:proofErr w:type="spellEnd"/>
      <w:r>
        <w:t xml:space="preserve"> heil und </w:t>
      </w:r>
      <w:proofErr w:type="spellStart"/>
      <w:r>
        <w:t>seeligkeit</w:t>
      </w:r>
      <w:proofErr w:type="spellEnd"/>
      <w:r>
        <w:t xml:space="preserve"> suchen. Verleihe auch allen Evangelischen die </w:t>
      </w:r>
      <w:proofErr w:type="spellStart"/>
      <w:r>
        <w:t>gnade</w:t>
      </w:r>
      <w:proofErr w:type="spellEnd"/>
      <w:r>
        <w:t xml:space="preserve"> / daß sie unter einander eins </w:t>
      </w:r>
      <w:proofErr w:type="spellStart"/>
      <w:r>
        <w:t>seyen</w:t>
      </w:r>
      <w:proofErr w:type="spellEnd"/>
      <w:r>
        <w:t xml:space="preserve"> / gleich wie du und dein Sohn Jesus eins sind / auf daß du nicht durch ihre innerliche </w:t>
      </w:r>
      <w:proofErr w:type="spellStart"/>
      <w:r>
        <w:t>uneinigkeit</w:t>
      </w:r>
      <w:proofErr w:type="spellEnd"/>
      <w:r>
        <w:t xml:space="preserve"> und </w:t>
      </w:r>
      <w:proofErr w:type="spellStart"/>
      <w:r>
        <w:t>trennung</w:t>
      </w:r>
      <w:proofErr w:type="spellEnd"/>
      <w:r>
        <w:t xml:space="preserve"> verursacht werdest / das reich der </w:t>
      </w:r>
      <w:proofErr w:type="spellStart"/>
      <w:r>
        <w:t>gnaden</w:t>
      </w:r>
      <w:proofErr w:type="spellEnd"/>
      <w:r>
        <w:t xml:space="preserve"> von ihnen zu </w:t>
      </w:r>
      <w:proofErr w:type="spellStart"/>
      <w:r>
        <w:t>nemmen</w:t>
      </w:r>
      <w:proofErr w:type="spellEnd"/>
      <w:r>
        <w:t xml:space="preserve"> / </w:t>
      </w:r>
      <w:proofErr w:type="spellStart"/>
      <w:r>
        <w:t>unnd</w:t>
      </w:r>
      <w:proofErr w:type="spellEnd"/>
      <w:r>
        <w:t xml:space="preserve"> es andern zu geben / die seine bessere </w:t>
      </w:r>
      <w:proofErr w:type="spellStart"/>
      <w:r>
        <w:t>früchte</w:t>
      </w:r>
      <w:proofErr w:type="spellEnd"/>
      <w:r>
        <w:t xml:space="preserve"> bringen. Laß dir in deinen ewigen Allmächtigen </w:t>
      </w:r>
      <w:proofErr w:type="spellStart"/>
      <w:r>
        <w:t>schutz</w:t>
      </w:r>
      <w:proofErr w:type="spellEnd"/>
      <w:r>
        <w:t xml:space="preserve"> befohlen seyn / die Römische Kayserliche </w:t>
      </w:r>
      <w:proofErr w:type="spellStart"/>
      <w:r>
        <w:t>Mayestät</w:t>
      </w:r>
      <w:proofErr w:type="spellEnd"/>
      <w:r>
        <w:t xml:space="preserve"> / die Königliche Würden in Groß-Britannien / alle andere Christliche Könige / Potentaten / Chur: und Fürsten des Reichs / insonderheit unsern </w:t>
      </w:r>
      <w:proofErr w:type="spellStart"/>
      <w:r>
        <w:t>gnedigsten</w:t>
      </w:r>
      <w:proofErr w:type="spellEnd"/>
      <w:r>
        <w:t xml:space="preserve"> </w:t>
      </w:r>
      <w:hyperlink r:id="rId8" w:tooltip="autoren:s:scultetus:landsf" w:history="1">
        <w:proofErr w:type="spellStart"/>
        <w:r>
          <w:rPr>
            <w:rStyle w:val="Hyperlink"/>
          </w:rPr>
          <w:t>LandsF</w:t>
        </w:r>
      </w:hyperlink>
      <w:r>
        <w:t>ürsten</w:t>
      </w:r>
      <w:proofErr w:type="spellEnd"/>
      <w:r>
        <w:t xml:space="preserve"> </w:t>
      </w:r>
      <w:proofErr w:type="spellStart"/>
      <w:r>
        <w:t>Pfaltzgraff</w:t>
      </w:r>
      <w:proofErr w:type="spellEnd"/>
      <w:r>
        <w:t xml:space="preserve"> Friederichen Churfürsten / </w:t>
      </w:r>
      <w:proofErr w:type="spellStart"/>
      <w:r>
        <w:t>sampt</w:t>
      </w:r>
      <w:proofErr w:type="spellEnd"/>
      <w:r>
        <w:t xml:space="preserve"> Ihrer Churfürstlichen Gnaden geliebten Ehegemahl / der </w:t>
      </w:r>
      <w:proofErr w:type="spellStart"/>
      <w:r>
        <w:t>hinderlassenen</w:t>
      </w:r>
      <w:proofErr w:type="spellEnd"/>
      <w:r>
        <w:t xml:space="preserve"> Churfürstlichen </w:t>
      </w:r>
      <w:proofErr w:type="spellStart"/>
      <w:r>
        <w:t>Fraw</w:t>
      </w:r>
      <w:proofErr w:type="spellEnd"/>
      <w:r>
        <w:t xml:space="preserve"> Wittiben / der jungen </w:t>
      </w:r>
      <w:proofErr w:type="spellStart"/>
      <w:r>
        <w:t>Herrschafft</w:t>
      </w:r>
      <w:proofErr w:type="spellEnd"/>
      <w:r>
        <w:t xml:space="preserve"> und </w:t>
      </w:r>
      <w:proofErr w:type="spellStart"/>
      <w:r>
        <w:t>Fräwlein</w:t>
      </w:r>
      <w:proofErr w:type="spellEnd"/>
      <w:r>
        <w:t xml:space="preserve"> / </w:t>
      </w:r>
      <w:proofErr w:type="spellStart"/>
      <w:r>
        <w:t>sampt</w:t>
      </w:r>
      <w:proofErr w:type="spellEnd"/>
      <w:r>
        <w:t xml:space="preserve"> dem </w:t>
      </w:r>
      <w:proofErr w:type="spellStart"/>
      <w:r>
        <w:t>gantzen</w:t>
      </w:r>
      <w:proofErr w:type="spellEnd"/>
      <w:r>
        <w:t xml:space="preserve"> Hochlöblichen Chur: und Fürstlichen </w:t>
      </w:r>
      <w:proofErr w:type="spellStart"/>
      <w:r>
        <w:t>Hauß</w:t>
      </w:r>
      <w:proofErr w:type="spellEnd"/>
      <w:r>
        <w:t xml:space="preserve"> der </w:t>
      </w:r>
      <w:proofErr w:type="spellStart"/>
      <w:r>
        <w:t>Pfaltzgraffen</w:t>
      </w:r>
      <w:proofErr w:type="spellEnd"/>
      <w:r>
        <w:t xml:space="preserve"> bey Rhein / </w:t>
      </w:r>
      <w:proofErr w:type="spellStart"/>
      <w:r>
        <w:t>dero</w:t>
      </w:r>
      <w:proofErr w:type="spellEnd"/>
      <w:r>
        <w:t xml:space="preserve"> </w:t>
      </w:r>
      <w:proofErr w:type="spellStart"/>
      <w:r>
        <w:t>Räthe</w:t>
      </w:r>
      <w:proofErr w:type="spellEnd"/>
      <w:r>
        <w:t xml:space="preserve"> und </w:t>
      </w:r>
      <w:proofErr w:type="spellStart"/>
      <w:r>
        <w:t>Amptleuthe</w:t>
      </w:r>
      <w:proofErr w:type="spellEnd"/>
      <w:r>
        <w:t xml:space="preserve">: Gib Ihnen allen deine </w:t>
      </w:r>
      <w:proofErr w:type="spellStart"/>
      <w:r>
        <w:t>gnade</w:t>
      </w:r>
      <w:proofErr w:type="spellEnd"/>
      <w:r>
        <w:t xml:space="preserve"> / daß sie ihre </w:t>
      </w:r>
      <w:proofErr w:type="spellStart"/>
      <w:r>
        <w:t>gantze</w:t>
      </w:r>
      <w:proofErr w:type="spellEnd"/>
      <w:r>
        <w:t xml:space="preserve"> </w:t>
      </w:r>
      <w:proofErr w:type="spellStart"/>
      <w:r>
        <w:t>regierung</w:t>
      </w:r>
      <w:proofErr w:type="spellEnd"/>
      <w:r>
        <w:t xml:space="preserve"> dahin richten / daß der König aller Könige Jesus Christus / </w:t>
      </w:r>
      <w:proofErr w:type="spellStart"/>
      <w:r>
        <w:t>uber</w:t>
      </w:r>
      <w:proofErr w:type="spellEnd"/>
      <w:r>
        <w:t xml:space="preserve"> sie und ihre </w:t>
      </w:r>
      <w:proofErr w:type="spellStart"/>
      <w:r>
        <w:t>underthanen</w:t>
      </w:r>
      <w:proofErr w:type="spellEnd"/>
      <w:r>
        <w:t xml:space="preserve"> herrsche / </w:t>
      </w:r>
      <w:proofErr w:type="spellStart"/>
      <w:r>
        <w:t>unnd</w:t>
      </w:r>
      <w:proofErr w:type="spellEnd"/>
      <w:r>
        <w:t xml:space="preserve"> daß das reich des </w:t>
      </w:r>
      <w:proofErr w:type="spellStart"/>
      <w:r>
        <w:t>teuffels</w:t>
      </w:r>
      <w:proofErr w:type="spellEnd"/>
      <w:r>
        <w:t xml:space="preserve"> / welches ist das reich aller </w:t>
      </w:r>
      <w:proofErr w:type="spellStart"/>
      <w:r>
        <w:t>schanden</w:t>
      </w:r>
      <w:proofErr w:type="spellEnd"/>
      <w:r>
        <w:t xml:space="preserve"> </w:t>
      </w:r>
      <w:proofErr w:type="spellStart"/>
      <w:r>
        <w:t>unnd</w:t>
      </w:r>
      <w:proofErr w:type="spellEnd"/>
      <w:r>
        <w:t xml:space="preserve"> </w:t>
      </w:r>
      <w:proofErr w:type="spellStart"/>
      <w:r>
        <w:t>laster</w:t>
      </w:r>
      <w:proofErr w:type="spellEnd"/>
      <w:r>
        <w:t xml:space="preserve"> / je </w:t>
      </w:r>
      <w:proofErr w:type="spellStart"/>
      <w:r>
        <w:t>lenger</w:t>
      </w:r>
      <w:proofErr w:type="spellEnd"/>
      <w:r>
        <w:t xml:space="preserve"> je mehr / durch sie / als deine </w:t>
      </w:r>
      <w:proofErr w:type="spellStart"/>
      <w:r>
        <w:t>diener</w:t>
      </w:r>
      <w:proofErr w:type="spellEnd"/>
      <w:r>
        <w:t xml:space="preserve"> / zerstöret werde / </w:t>
      </w:r>
      <w:proofErr w:type="spellStart"/>
      <w:r>
        <w:t>unnd</w:t>
      </w:r>
      <w:proofErr w:type="spellEnd"/>
      <w:r>
        <w:t xml:space="preserve"> wir unter ihnen ein ruhiges und stilles leben führen mögen / in aller </w:t>
      </w:r>
      <w:proofErr w:type="spellStart"/>
      <w:r>
        <w:t>gottseeligkeit</w:t>
      </w:r>
      <w:proofErr w:type="spellEnd"/>
      <w:r>
        <w:t xml:space="preserve"> und </w:t>
      </w:r>
      <w:proofErr w:type="spellStart"/>
      <w:r>
        <w:t>erbarkeit</w:t>
      </w:r>
      <w:proofErr w:type="spellEnd"/>
      <w:r>
        <w:t xml:space="preserve">. </w:t>
      </w:r>
      <w:proofErr w:type="spellStart"/>
      <w:r>
        <w:t>Sihe</w:t>
      </w:r>
      <w:proofErr w:type="spellEnd"/>
      <w:r>
        <w:t xml:space="preserve"> in </w:t>
      </w:r>
      <w:proofErr w:type="spellStart"/>
      <w:r>
        <w:t>gnaden</w:t>
      </w:r>
      <w:proofErr w:type="spellEnd"/>
      <w:r>
        <w:t xml:space="preserve"> an den </w:t>
      </w:r>
      <w:proofErr w:type="spellStart"/>
      <w:r>
        <w:t>haußstand</w:t>
      </w:r>
      <w:proofErr w:type="spellEnd"/>
      <w:r>
        <w:t xml:space="preserve"> / und behüte uns </w:t>
      </w:r>
      <w:proofErr w:type="spellStart"/>
      <w:r>
        <w:t>allesampt</w:t>
      </w:r>
      <w:proofErr w:type="spellEnd"/>
      <w:r>
        <w:t xml:space="preserve"> für krieg und </w:t>
      </w:r>
      <w:proofErr w:type="spellStart"/>
      <w:r>
        <w:t>blutvergiessen</w:t>
      </w:r>
      <w:proofErr w:type="spellEnd"/>
      <w:r>
        <w:t xml:space="preserve"> / vor </w:t>
      </w:r>
      <w:proofErr w:type="spellStart"/>
      <w:r>
        <w:t>thewrung</w:t>
      </w:r>
      <w:proofErr w:type="spellEnd"/>
      <w:r>
        <w:t xml:space="preserve"> und </w:t>
      </w:r>
      <w:proofErr w:type="spellStart"/>
      <w:r>
        <w:t>pestilentz</w:t>
      </w:r>
      <w:proofErr w:type="spellEnd"/>
      <w:r>
        <w:t xml:space="preserve"> / und vor allen andern </w:t>
      </w:r>
      <w:proofErr w:type="spellStart"/>
      <w:r>
        <w:t>landplagen</w:t>
      </w:r>
      <w:proofErr w:type="spellEnd"/>
      <w:r>
        <w:t xml:space="preserve">. </w:t>
      </w:r>
    </w:p>
    <w:p w14:paraId="73FDB29F" w14:textId="77777777" w:rsidR="00453595" w:rsidRDefault="00453595" w:rsidP="00453595">
      <w:pPr>
        <w:pStyle w:val="StandardWeb"/>
      </w:pPr>
      <w:r>
        <w:t xml:space="preserve">Wir bitten dich auch / für alle unsere </w:t>
      </w:r>
      <w:proofErr w:type="spellStart"/>
      <w:r>
        <w:t>mitbrüder</w:t>
      </w:r>
      <w:proofErr w:type="spellEnd"/>
      <w:r>
        <w:t xml:space="preserve"> / die </w:t>
      </w:r>
      <w:proofErr w:type="spellStart"/>
      <w:r>
        <w:t>under</w:t>
      </w:r>
      <w:proofErr w:type="spellEnd"/>
      <w:r>
        <w:t xml:space="preserve"> der </w:t>
      </w:r>
      <w:proofErr w:type="spellStart"/>
      <w:r>
        <w:t>tyranney</w:t>
      </w:r>
      <w:proofErr w:type="spellEnd"/>
      <w:r>
        <w:t xml:space="preserve"> des Pabsts und </w:t>
      </w:r>
      <w:proofErr w:type="spellStart"/>
      <w:r>
        <w:t>Türckens</w:t>
      </w:r>
      <w:proofErr w:type="spellEnd"/>
      <w:r>
        <w:t xml:space="preserve"> </w:t>
      </w:r>
      <w:proofErr w:type="spellStart"/>
      <w:r>
        <w:t>verfolgung</w:t>
      </w:r>
      <w:proofErr w:type="spellEnd"/>
      <w:r>
        <w:t xml:space="preserve"> leiden / wollest sie mit deinem heiligen Geist trösten / und </w:t>
      </w:r>
      <w:proofErr w:type="spellStart"/>
      <w:r>
        <w:t>gnediglich</w:t>
      </w:r>
      <w:proofErr w:type="spellEnd"/>
      <w:r>
        <w:t xml:space="preserve"> erretten. Gestatte nicht / o Herr / daß deine Christenheit gar verwüstet werde / Laß nicht zu / daß die </w:t>
      </w:r>
      <w:proofErr w:type="spellStart"/>
      <w:r>
        <w:t>gedächtnuß</w:t>
      </w:r>
      <w:proofErr w:type="spellEnd"/>
      <w:r>
        <w:t xml:space="preserve"> deines namens auf erden vertilget werde / und daß der Antichrist sich zu deiner </w:t>
      </w:r>
      <w:proofErr w:type="spellStart"/>
      <w:r>
        <w:t>schmach</w:t>
      </w:r>
      <w:proofErr w:type="spellEnd"/>
      <w:r>
        <w:t xml:space="preserve"> und </w:t>
      </w:r>
      <w:proofErr w:type="spellStart"/>
      <w:r>
        <w:t>lästerung</w:t>
      </w:r>
      <w:proofErr w:type="spellEnd"/>
      <w:r>
        <w:t xml:space="preserve"> rühme. Erbarme dich auch über die / so noch im </w:t>
      </w:r>
      <w:proofErr w:type="spellStart"/>
      <w:r>
        <w:t>finsternuß</w:t>
      </w:r>
      <w:proofErr w:type="spellEnd"/>
      <w:r>
        <w:t xml:space="preserve"> und </w:t>
      </w:r>
      <w:proofErr w:type="spellStart"/>
      <w:r>
        <w:t>irrthumb</w:t>
      </w:r>
      <w:proofErr w:type="spellEnd"/>
      <w:r>
        <w:t xml:space="preserve"> stecken / und führe sie in das </w:t>
      </w:r>
      <w:proofErr w:type="spellStart"/>
      <w:r>
        <w:t>liecht</w:t>
      </w:r>
      <w:proofErr w:type="spellEnd"/>
      <w:r>
        <w:t xml:space="preserve"> deiner </w:t>
      </w:r>
      <w:proofErr w:type="spellStart"/>
      <w:r>
        <w:t>wahrheit</w:t>
      </w:r>
      <w:proofErr w:type="spellEnd"/>
      <w:r>
        <w:t xml:space="preserve"> / daß sie mit uns / und wir mit ihnen / dich unsern Gott und Vatter / </w:t>
      </w:r>
      <w:proofErr w:type="spellStart"/>
      <w:r>
        <w:t>sampt</w:t>
      </w:r>
      <w:proofErr w:type="spellEnd"/>
      <w:r>
        <w:t xml:space="preserve"> deinem Sohn Jesu Christo unserm Heyland / </w:t>
      </w:r>
      <w:proofErr w:type="spellStart"/>
      <w:r>
        <w:t>unn</w:t>
      </w:r>
      <w:proofErr w:type="spellEnd"/>
      <w:r>
        <w:t xml:space="preserve"> dem Heiligen Geist / recht erkennen / </w:t>
      </w:r>
      <w:proofErr w:type="spellStart"/>
      <w:r>
        <w:t>hertzlich</w:t>
      </w:r>
      <w:proofErr w:type="spellEnd"/>
      <w:r>
        <w:t xml:space="preserve"> lieben / </w:t>
      </w:r>
      <w:proofErr w:type="spellStart"/>
      <w:r>
        <w:t>eyferig</w:t>
      </w:r>
      <w:proofErr w:type="spellEnd"/>
      <w:r>
        <w:t xml:space="preserve"> ehren / hie zeitlich und dort ewiglich. Das </w:t>
      </w:r>
      <w:proofErr w:type="spellStart"/>
      <w:r>
        <w:t>wollestu</w:t>
      </w:r>
      <w:proofErr w:type="spellEnd"/>
      <w:r>
        <w:t xml:space="preserve"> thun / </w:t>
      </w:r>
      <w:proofErr w:type="spellStart"/>
      <w:r>
        <w:t>umb</w:t>
      </w:r>
      <w:proofErr w:type="spellEnd"/>
      <w:r>
        <w:t xml:space="preserve"> deines lieben Sohns Jesu Christi willen / in dessen </w:t>
      </w:r>
      <w:proofErr w:type="spellStart"/>
      <w:r>
        <w:t>befehl</w:t>
      </w:r>
      <w:proofErr w:type="spellEnd"/>
      <w:r>
        <w:t xml:space="preserve"> und </w:t>
      </w:r>
      <w:proofErr w:type="spellStart"/>
      <w:r>
        <w:t>namen</w:t>
      </w:r>
      <w:proofErr w:type="spellEnd"/>
      <w:r>
        <w:t xml:space="preserve"> / wir dich ferner also </w:t>
      </w:r>
      <w:proofErr w:type="spellStart"/>
      <w:r>
        <w:t>anruffen</w:t>
      </w:r>
      <w:proofErr w:type="spellEnd"/>
      <w:r>
        <w:t xml:space="preserve">: </w:t>
      </w:r>
    </w:p>
    <w:p w14:paraId="66BA79EA" w14:textId="77777777" w:rsidR="00453595" w:rsidRDefault="00453595" w:rsidP="00453595">
      <w:pPr>
        <w:pStyle w:val="StandardWeb"/>
      </w:pPr>
      <w:r>
        <w:t xml:space="preserve">Unser Vatter / etc. </w:t>
      </w:r>
    </w:p>
    <w:p w14:paraId="37C5EBB4" w14:textId="77777777" w:rsidR="00453595" w:rsidRDefault="00453595" w:rsidP="00453595">
      <w:pPr>
        <w:pStyle w:val="berschrift1"/>
        <w:rPr>
          <w:sz w:val="48"/>
        </w:rPr>
      </w:pPr>
      <w:proofErr w:type="spellStart"/>
      <w:r>
        <w:t>Kurtzer</w:t>
      </w:r>
      <w:proofErr w:type="spellEnd"/>
      <w:r>
        <w:t xml:space="preserve"> / Aber </w:t>
      </w:r>
      <w:proofErr w:type="spellStart"/>
      <w:r>
        <w:t>Schrifftmässiger</w:t>
      </w:r>
      <w:proofErr w:type="spellEnd"/>
      <w:r>
        <w:t xml:space="preserve"> Bericht / Von den Götzen Bildern:</w:t>
      </w:r>
    </w:p>
    <w:p w14:paraId="3EF023D8" w14:textId="77777777" w:rsidR="00453595" w:rsidRDefault="00453595" w:rsidP="00453595">
      <w:pPr>
        <w:pStyle w:val="StandardWeb"/>
      </w:pPr>
      <w:r>
        <w:t xml:space="preserve">An die Christliche Gemein zu Prag / </w:t>
      </w:r>
    </w:p>
    <w:p w14:paraId="1D9BEBF0" w14:textId="77777777" w:rsidR="00453595" w:rsidRDefault="00453595" w:rsidP="00453595">
      <w:pPr>
        <w:pStyle w:val="StandardWeb"/>
      </w:pPr>
      <w:r>
        <w:t xml:space="preserve">Als </w:t>
      </w:r>
      <w:proofErr w:type="spellStart"/>
      <w:r>
        <w:t>auß</w:t>
      </w:r>
      <w:proofErr w:type="spellEnd"/>
      <w:r>
        <w:t xml:space="preserve"> Königlicher </w:t>
      </w:r>
      <w:proofErr w:type="spellStart"/>
      <w:r>
        <w:t>Mayestät</w:t>
      </w:r>
      <w:proofErr w:type="spellEnd"/>
      <w:r>
        <w:t xml:space="preserve"> </w:t>
      </w:r>
      <w:proofErr w:type="spellStart"/>
      <w:r>
        <w:t>genädigstem</w:t>
      </w:r>
      <w:proofErr w:type="spellEnd"/>
      <w:r>
        <w:t xml:space="preserve"> </w:t>
      </w:r>
      <w:proofErr w:type="spellStart"/>
      <w:r>
        <w:t>Befelch</w:t>
      </w:r>
      <w:proofErr w:type="spellEnd"/>
      <w:r>
        <w:t xml:space="preserve"> / die </w:t>
      </w:r>
      <w:proofErr w:type="spellStart"/>
      <w:r>
        <w:t>Schloßkirch</w:t>
      </w:r>
      <w:proofErr w:type="spellEnd"/>
      <w:r>
        <w:t xml:space="preserve"> von allem </w:t>
      </w:r>
      <w:proofErr w:type="spellStart"/>
      <w:r>
        <w:t>Götzenwerck</w:t>
      </w:r>
      <w:proofErr w:type="spellEnd"/>
      <w:r>
        <w:t xml:space="preserve"> gesäubert worden / </w:t>
      </w:r>
    </w:p>
    <w:p w14:paraId="01B72132" w14:textId="77777777" w:rsidR="00453595" w:rsidRDefault="00453595" w:rsidP="00453595">
      <w:pPr>
        <w:pStyle w:val="StandardWeb"/>
      </w:pPr>
      <w:r>
        <w:t xml:space="preserve">Gethan: </w:t>
      </w:r>
    </w:p>
    <w:p w14:paraId="698127D2" w14:textId="77777777" w:rsidR="00453595" w:rsidRDefault="00453595" w:rsidP="00453595">
      <w:pPr>
        <w:pStyle w:val="StandardWeb"/>
      </w:pPr>
      <w:r>
        <w:lastRenderedPageBreak/>
        <w:t xml:space="preserve">Sontags den 12. </w:t>
      </w:r>
      <w:proofErr w:type="spellStart"/>
      <w:r>
        <w:t>Decembris</w:t>
      </w:r>
      <w:proofErr w:type="spellEnd"/>
      <w:r>
        <w:t xml:space="preserve"> alten </w:t>
      </w:r>
      <w:proofErr w:type="spellStart"/>
      <w:r>
        <w:t>Calenders</w:t>
      </w:r>
      <w:proofErr w:type="spellEnd"/>
      <w:r>
        <w:t xml:space="preserve"> / deß 1619. Jahrs / </w:t>
      </w:r>
    </w:p>
    <w:p w14:paraId="1AE18706" w14:textId="77777777" w:rsidR="00453595" w:rsidRDefault="00453595" w:rsidP="00453595">
      <w:pPr>
        <w:pStyle w:val="StandardWeb"/>
      </w:pPr>
      <w:r>
        <w:t xml:space="preserve">Durch </w:t>
      </w:r>
      <w:proofErr w:type="spellStart"/>
      <w:r>
        <w:t>Abrahamum</w:t>
      </w:r>
      <w:proofErr w:type="spellEnd"/>
      <w:r>
        <w:t xml:space="preserve"> </w:t>
      </w:r>
      <w:proofErr w:type="spellStart"/>
      <w:r>
        <w:t>Scultetum</w:t>
      </w:r>
      <w:proofErr w:type="spellEnd"/>
      <w:r>
        <w:t xml:space="preserve">. </w:t>
      </w:r>
    </w:p>
    <w:p w14:paraId="5905B297" w14:textId="77777777" w:rsidR="00453595" w:rsidRDefault="00453595" w:rsidP="00453595">
      <w:pPr>
        <w:pStyle w:val="StandardWeb"/>
      </w:pPr>
      <w:r>
        <w:t xml:space="preserve">Gedruckt zu </w:t>
      </w:r>
      <w:proofErr w:type="spellStart"/>
      <w:r>
        <w:t>Heydelberg</w:t>
      </w:r>
      <w:proofErr w:type="spellEnd"/>
      <w:r>
        <w:t xml:space="preserve"> / Im Jahr 1620. </w:t>
      </w:r>
    </w:p>
    <w:p w14:paraId="4AA13AA6" w14:textId="77777777" w:rsidR="00453595" w:rsidRDefault="00453595" w:rsidP="00453595">
      <w:pPr>
        <w:pStyle w:val="berschrift2"/>
      </w:pPr>
      <w:r>
        <w:t>Eingang.</w:t>
      </w:r>
    </w:p>
    <w:p w14:paraId="2653CC72" w14:textId="77777777" w:rsidR="00453595" w:rsidRDefault="00453595" w:rsidP="00453595">
      <w:pPr>
        <w:pStyle w:val="StandardWeb"/>
      </w:pPr>
      <w:r>
        <w:t xml:space="preserve">Mir </w:t>
      </w:r>
      <w:proofErr w:type="spellStart"/>
      <w:r>
        <w:t>zweiffelt</w:t>
      </w:r>
      <w:proofErr w:type="spellEnd"/>
      <w:r>
        <w:t xml:space="preserve"> nicht / es werde ihr vielen </w:t>
      </w:r>
      <w:proofErr w:type="spellStart"/>
      <w:r>
        <w:t>frembd</w:t>
      </w:r>
      <w:proofErr w:type="spellEnd"/>
      <w:r>
        <w:t xml:space="preserve"> vorkommen / die entweder jetzt sehen / oder bald hören werden / daß die </w:t>
      </w:r>
      <w:proofErr w:type="spellStart"/>
      <w:r>
        <w:t>Altär</w:t>
      </w:r>
      <w:proofErr w:type="spellEnd"/>
      <w:r>
        <w:t xml:space="preserve"> und Götzen in dieser Kirchen sind </w:t>
      </w:r>
      <w:proofErr w:type="spellStart"/>
      <w:r>
        <w:t>abgethan</w:t>
      </w:r>
      <w:proofErr w:type="spellEnd"/>
      <w:r>
        <w:t xml:space="preserve"> worden. Dann das werden vieler Menschen </w:t>
      </w:r>
      <w:proofErr w:type="spellStart"/>
      <w:r>
        <w:t>gedancken</w:t>
      </w:r>
      <w:proofErr w:type="spellEnd"/>
      <w:r>
        <w:t xml:space="preserve"> seyn: Man habe </w:t>
      </w:r>
      <w:proofErr w:type="spellStart"/>
      <w:r>
        <w:t>gleichwol</w:t>
      </w:r>
      <w:proofErr w:type="spellEnd"/>
      <w:r>
        <w:t xml:space="preserve"> durch die Götzen Gott können ehren: So </w:t>
      </w:r>
      <w:proofErr w:type="spellStart"/>
      <w:r>
        <w:t>seyen</w:t>
      </w:r>
      <w:proofErr w:type="spellEnd"/>
      <w:r>
        <w:t xml:space="preserve"> auch die Bilder deß gemeinen Manns Bibel gewesen: Und haben Bilder und Altar den Tempel gezieret / welcher nunmehr fast öde und wüst zu seyn scheine / nach dem er solcher </w:t>
      </w:r>
      <w:proofErr w:type="spellStart"/>
      <w:r>
        <w:t>zierd</w:t>
      </w:r>
      <w:proofErr w:type="spellEnd"/>
      <w:r>
        <w:t xml:space="preserve"> ist beraubt. </w:t>
      </w:r>
    </w:p>
    <w:p w14:paraId="77D6F898" w14:textId="77777777" w:rsidR="00453595" w:rsidRDefault="00453595" w:rsidP="00453595">
      <w:pPr>
        <w:pStyle w:val="StandardWeb"/>
      </w:pPr>
      <w:r>
        <w:t xml:space="preserve">Nun solchen </w:t>
      </w:r>
      <w:proofErr w:type="spellStart"/>
      <w:r>
        <w:t>gedancken</w:t>
      </w:r>
      <w:proofErr w:type="spellEnd"/>
      <w:r>
        <w:t xml:space="preserve"> zu begegnen / </w:t>
      </w:r>
      <w:proofErr w:type="spellStart"/>
      <w:r>
        <w:t>wil</w:t>
      </w:r>
      <w:proofErr w:type="spellEnd"/>
      <w:r>
        <w:t xml:space="preserve"> ich den heutigen Evangelischen Text für </w:t>
      </w:r>
      <w:proofErr w:type="spellStart"/>
      <w:r>
        <w:t>dißmal</w:t>
      </w:r>
      <w:proofErr w:type="spellEnd"/>
      <w:r>
        <w:t xml:space="preserve"> lassen anstehen / und </w:t>
      </w:r>
      <w:proofErr w:type="spellStart"/>
      <w:r>
        <w:t>E.L</w:t>
      </w:r>
      <w:proofErr w:type="spellEnd"/>
      <w:r>
        <w:t xml:space="preserve">. </w:t>
      </w:r>
      <w:proofErr w:type="spellStart"/>
      <w:r>
        <w:t>kürtzlich</w:t>
      </w:r>
      <w:proofErr w:type="spellEnd"/>
      <w:r>
        <w:t xml:space="preserve"> / aber deutlich und verständlich erklären / welches deß Allmächtigen Gottes Will </w:t>
      </w:r>
      <w:proofErr w:type="spellStart"/>
      <w:r>
        <w:t>unnd</w:t>
      </w:r>
      <w:proofErr w:type="spellEnd"/>
      <w:r>
        <w:t xml:space="preserve"> Meinung sey von solchen Götzen und </w:t>
      </w:r>
      <w:proofErr w:type="spellStart"/>
      <w:r>
        <w:t>Altaren</w:t>
      </w:r>
      <w:proofErr w:type="spellEnd"/>
      <w:r>
        <w:t xml:space="preserve">. Welcher </w:t>
      </w:r>
      <w:proofErr w:type="spellStart"/>
      <w:r>
        <w:t>wille</w:t>
      </w:r>
      <w:proofErr w:type="spellEnd"/>
      <w:r>
        <w:t xml:space="preserve"> Gottes / wann er </w:t>
      </w:r>
      <w:proofErr w:type="spellStart"/>
      <w:r>
        <w:t>auß</w:t>
      </w:r>
      <w:proofErr w:type="spellEnd"/>
      <w:r>
        <w:t xml:space="preserve"> der </w:t>
      </w:r>
      <w:proofErr w:type="spellStart"/>
      <w:r>
        <w:t>heyligen</w:t>
      </w:r>
      <w:proofErr w:type="spellEnd"/>
      <w:r>
        <w:t xml:space="preserve"> </w:t>
      </w:r>
      <w:proofErr w:type="spellStart"/>
      <w:r>
        <w:t>Schrifft</w:t>
      </w:r>
      <w:proofErr w:type="spellEnd"/>
      <w:r>
        <w:t xml:space="preserve"> an das helle </w:t>
      </w:r>
      <w:proofErr w:type="spellStart"/>
      <w:r>
        <w:t>Tagliecht</w:t>
      </w:r>
      <w:proofErr w:type="spellEnd"/>
      <w:r>
        <w:t xml:space="preserve"> wird gebracht worden seyn / so wird sich an der </w:t>
      </w:r>
      <w:proofErr w:type="spellStart"/>
      <w:r>
        <w:t>säuberung</w:t>
      </w:r>
      <w:proofErr w:type="spellEnd"/>
      <w:r>
        <w:t xml:space="preserve"> dieses Tempels vom </w:t>
      </w:r>
      <w:proofErr w:type="spellStart"/>
      <w:r>
        <w:t>Götzenwerck</w:t>
      </w:r>
      <w:proofErr w:type="spellEnd"/>
      <w:r>
        <w:t xml:space="preserve"> niemand ärgern: Sondern alle fromme Menschen / die es sehen oder hören / werden ihnen hierüber ein geistliche </w:t>
      </w:r>
      <w:proofErr w:type="spellStart"/>
      <w:r>
        <w:t>frewd</w:t>
      </w:r>
      <w:proofErr w:type="spellEnd"/>
      <w:r>
        <w:t xml:space="preserve"> machen / und dafür Gott dem Allerhöchsten </w:t>
      </w:r>
      <w:proofErr w:type="spellStart"/>
      <w:r>
        <w:t>zuforderst</w:t>
      </w:r>
      <w:proofErr w:type="spellEnd"/>
      <w:r>
        <w:t xml:space="preserve"> / </w:t>
      </w:r>
      <w:proofErr w:type="spellStart"/>
      <w:r>
        <w:t>nechst</w:t>
      </w:r>
      <w:proofErr w:type="spellEnd"/>
      <w:r>
        <w:t xml:space="preserve"> Gott aber Ihrer </w:t>
      </w:r>
      <w:proofErr w:type="spellStart"/>
      <w:r>
        <w:t>Königl</w:t>
      </w:r>
      <w:proofErr w:type="spellEnd"/>
      <w:r>
        <w:t xml:space="preserve">. </w:t>
      </w:r>
      <w:proofErr w:type="spellStart"/>
      <w:r>
        <w:t>Mayestät</w:t>
      </w:r>
      <w:proofErr w:type="spellEnd"/>
      <w:r>
        <w:t xml:space="preserve"> / </w:t>
      </w:r>
      <w:proofErr w:type="spellStart"/>
      <w:r>
        <w:t>hertzlich</w:t>
      </w:r>
      <w:proofErr w:type="spellEnd"/>
      <w:r>
        <w:t xml:space="preserve"> </w:t>
      </w:r>
      <w:proofErr w:type="spellStart"/>
      <w:r>
        <w:t>danck</w:t>
      </w:r>
      <w:proofErr w:type="spellEnd"/>
      <w:r>
        <w:t xml:space="preserve"> sagen. </w:t>
      </w:r>
    </w:p>
    <w:p w14:paraId="0D0BCE7E" w14:textId="77777777" w:rsidR="00453595" w:rsidRDefault="00453595" w:rsidP="00453595">
      <w:pPr>
        <w:pStyle w:val="StandardWeb"/>
      </w:pPr>
      <w:r>
        <w:t xml:space="preserve">Damit nun alles </w:t>
      </w:r>
      <w:proofErr w:type="spellStart"/>
      <w:r>
        <w:t>fruchtbarlich</w:t>
      </w:r>
      <w:proofErr w:type="spellEnd"/>
      <w:r>
        <w:t xml:space="preserve"> abgehe / wollen wir zuvorderst Gott den HERRN </w:t>
      </w:r>
      <w:proofErr w:type="spellStart"/>
      <w:r>
        <w:t>umb</w:t>
      </w:r>
      <w:proofErr w:type="spellEnd"/>
      <w:r>
        <w:t xml:space="preserve"> die </w:t>
      </w:r>
      <w:proofErr w:type="spellStart"/>
      <w:r>
        <w:t>gnad</w:t>
      </w:r>
      <w:proofErr w:type="spellEnd"/>
      <w:r>
        <w:t xml:space="preserve"> </w:t>
      </w:r>
      <w:proofErr w:type="spellStart"/>
      <w:r>
        <w:t>unnd</w:t>
      </w:r>
      <w:proofErr w:type="spellEnd"/>
      <w:r>
        <w:t xml:space="preserve"> </w:t>
      </w:r>
      <w:proofErr w:type="spellStart"/>
      <w:r>
        <w:t>beystand</w:t>
      </w:r>
      <w:proofErr w:type="spellEnd"/>
      <w:r>
        <w:t xml:space="preserve"> seines </w:t>
      </w:r>
      <w:proofErr w:type="spellStart"/>
      <w:r>
        <w:t>heyligen</w:t>
      </w:r>
      <w:proofErr w:type="spellEnd"/>
      <w:r>
        <w:t xml:space="preserve"> Geistes </w:t>
      </w:r>
      <w:proofErr w:type="spellStart"/>
      <w:r>
        <w:t>anruffen</w:t>
      </w:r>
      <w:proofErr w:type="spellEnd"/>
      <w:r>
        <w:t xml:space="preserve"> / mit dem </w:t>
      </w:r>
      <w:proofErr w:type="spellStart"/>
      <w:r>
        <w:t>Gebett</w:t>
      </w:r>
      <w:proofErr w:type="spellEnd"/>
      <w:r>
        <w:t xml:space="preserve"> / welches uns unser </w:t>
      </w:r>
      <w:proofErr w:type="spellStart"/>
      <w:r>
        <w:t>HErr</w:t>
      </w:r>
      <w:proofErr w:type="spellEnd"/>
      <w:r>
        <w:t xml:space="preserve"> und Heyland Christus </w:t>
      </w:r>
      <w:proofErr w:type="spellStart"/>
      <w:r>
        <w:t>selbsten</w:t>
      </w:r>
      <w:proofErr w:type="spellEnd"/>
      <w:r>
        <w:t xml:space="preserve"> hat gelehret: Unser Vatter / etc. </w:t>
      </w:r>
    </w:p>
    <w:p w14:paraId="18FD6136" w14:textId="77777777" w:rsidR="00453595" w:rsidRDefault="00453595" w:rsidP="00453595">
      <w:pPr>
        <w:pStyle w:val="berschrift2"/>
      </w:pPr>
      <w:proofErr w:type="spellStart"/>
      <w:r>
        <w:t>TEXTUS</w:t>
      </w:r>
      <w:proofErr w:type="spellEnd"/>
      <w:r>
        <w:t>.</w:t>
      </w:r>
    </w:p>
    <w:p w14:paraId="4B871940" w14:textId="77777777" w:rsidR="00453595" w:rsidRDefault="00453595" w:rsidP="00453595">
      <w:pPr>
        <w:pStyle w:val="StandardWeb"/>
      </w:pPr>
      <w:r>
        <w:t xml:space="preserve">Also redet der </w:t>
      </w:r>
      <w:proofErr w:type="spellStart"/>
      <w:r>
        <w:t>starcke</w:t>
      </w:r>
      <w:proofErr w:type="spellEnd"/>
      <w:r>
        <w:t xml:space="preserve"> </w:t>
      </w:r>
      <w:proofErr w:type="spellStart"/>
      <w:r>
        <w:t>eyferige</w:t>
      </w:r>
      <w:proofErr w:type="spellEnd"/>
      <w:r>
        <w:t xml:space="preserve"> Gott / </w:t>
      </w:r>
      <w:proofErr w:type="spellStart"/>
      <w:r>
        <w:t>auß</w:t>
      </w:r>
      <w:proofErr w:type="spellEnd"/>
      <w:r>
        <w:t xml:space="preserve"> dem </w:t>
      </w:r>
      <w:proofErr w:type="spellStart"/>
      <w:r>
        <w:t>Fewer</w:t>
      </w:r>
      <w:proofErr w:type="spellEnd"/>
      <w:r>
        <w:t xml:space="preserve"> / zu dem </w:t>
      </w:r>
      <w:proofErr w:type="spellStart"/>
      <w:r>
        <w:t>Volck</w:t>
      </w:r>
      <w:proofErr w:type="spellEnd"/>
      <w:r>
        <w:t xml:space="preserve"> Israel / </w:t>
      </w:r>
      <w:proofErr w:type="spellStart"/>
      <w:r>
        <w:t>Exodi</w:t>
      </w:r>
      <w:proofErr w:type="spellEnd"/>
      <w:r>
        <w:t xml:space="preserve"> am XX. </w:t>
      </w:r>
    </w:p>
    <w:p w14:paraId="18E094C7" w14:textId="77777777" w:rsidR="00453595" w:rsidRDefault="00453595" w:rsidP="00453595">
      <w:pPr>
        <w:pStyle w:val="StandardWeb"/>
      </w:pPr>
      <w:r>
        <w:rPr>
          <w:rStyle w:val="Hervorhebung"/>
        </w:rPr>
        <w:t xml:space="preserve">Du </w:t>
      </w:r>
      <w:proofErr w:type="spellStart"/>
      <w:r>
        <w:rPr>
          <w:rStyle w:val="Hervorhebung"/>
        </w:rPr>
        <w:t>solt</w:t>
      </w:r>
      <w:proofErr w:type="spellEnd"/>
      <w:r>
        <w:rPr>
          <w:rStyle w:val="Hervorhebung"/>
        </w:rPr>
        <w:t xml:space="preserve"> dir dein </w:t>
      </w:r>
      <w:proofErr w:type="spellStart"/>
      <w:r>
        <w:rPr>
          <w:rStyle w:val="Hervorhebung"/>
        </w:rPr>
        <w:t>Bildnuß</w:t>
      </w:r>
      <w:proofErr w:type="spellEnd"/>
      <w:r>
        <w:rPr>
          <w:rStyle w:val="Hervorhebung"/>
        </w:rPr>
        <w:t xml:space="preserve"> / noch irgend ein </w:t>
      </w:r>
      <w:proofErr w:type="spellStart"/>
      <w:r>
        <w:rPr>
          <w:rStyle w:val="Hervorhebung"/>
        </w:rPr>
        <w:t>gleichnuß</w:t>
      </w:r>
      <w:proofErr w:type="spellEnd"/>
      <w:r>
        <w:rPr>
          <w:rStyle w:val="Hervorhebung"/>
        </w:rPr>
        <w:t xml:space="preserve"> machen / weder deß das oben im Himmel / noch deß das </w:t>
      </w:r>
      <w:proofErr w:type="spellStart"/>
      <w:r>
        <w:rPr>
          <w:rStyle w:val="Hervorhebung"/>
        </w:rPr>
        <w:t>unden</w:t>
      </w:r>
      <w:proofErr w:type="spellEnd"/>
      <w:r>
        <w:rPr>
          <w:rStyle w:val="Hervorhebung"/>
        </w:rPr>
        <w:t xml:space="preserve"> </w:t>
      </w:r>
      <w:proofErr w:type="spellStart"/>
      <w:r>
        <w:rPr>
          <w:rStyle w:val="Hervorhebung"/>
        </w:rPr>
        <w:t>auff</w:t>
      </w:r>
      <w:proofErr w:type="spellEnd"/>
      <w:r>
        <w:rPr>
          <w:rStyle w:val="Hervorhebung"/>
        </w:rPr>
        <w:t xml:space="preserve"> Erden / oder deß das im Wasser </w:t>
      </w:r>
      <w:proofErr w:type="spellStart"/>
      <w:r>
        <w:rPr>
          <w:rStyle w:val="Hervorhebung"/>
        </w:rPr>
        <w:t>under</w:t>
      </w:r>
      <w:proofErr w:type="spellEnd"/>
      <w:r>
        <w:rPr>
          <w:rStyle w:val="Hervorhebung"/>
        </w:rPr>
        <w:t xml:space="preserve"> der Erden ist: Bette sie nicht an / und diene ihnen nicht. Dann ich der HERR / dein </w:t>
      </w:r>
      <w:proofErr w:type="spellStart"/>
      <w:r>
        <w:rPr>
          <w:rStyle w:val="Hervorhebung"/>
        </w:rPr>
        <w:t>GOtt</w:t>
      </w:r>
      <w:proofErr w:type="spellEnd"/>
      <w:r>
        <w:rPr>
          <w:rStyle w:val="Hervorhebung"/>
        </w:rPr>
        <w:t xml:space="preserve"> / bin ein </w:t>
      </w:r>
      <w:proofErr w:type="spellStart"/>
      <w:r>
        <w:rPr>
          <w:rStyle w:val="Hervorhebung"/>
        </w:rPr>
        <w:t>eyferiger</w:t>
      </w:r>
      <w:proofErr w:type="spellEnd"/>
      <w:r>
        <w:rPr>
          <w:rStyle w:val="Hervorhebung"/>
        </w:rPr>
        <w:t xml:space="preserve"> </w:t>
      </w:r>
      <w:proofErr w:type="spellStart"/>
      <w:r>
        <w:rPr>
          <w:rStyle w:val="Hervorhebung"/>
        </w:rPr>
        <w:t>GOtt</w:t>
      </w:r>
      <w:proofErr w:type="spellEnd"/>
      <w:r>
        <w:rPr>
          <w:rStyle w:val="Hervorhebung"/>
        </w:rPr>
        <w:t xml:space="preserve"> / der da heimsucht der </w:t>
      </w:r>
      <w:proofErr w:type="spellStart"/>
      <w:r>
        <w:rPr>
          <w:rStyle w:val="Hervorhebung"/>
        </w:rPr>
        <w:t>Vätter</w:t>
      </w:r>
      <w:proofErr w:type="spellEnd"/>
      <w:r>
        <w:rPr>
          <w:rStyle w:val="Hervorhebung"/>
        </w:rPr>
        <w:t xml:space="preserve"> </w:t>
      </w:r>
      <w:proofErr w:type="spellStart"/>
      <w:r>
        <w:rPr>
          <w:rStyle w:val="Hervorhebung"/>
        </w:rPr>
        <w:t>missethat</w:t>
      </w:r>
      <w:proofErr w:type="spellEnd"/>
      <w:r>
        <w:rPr>
          <w:rStyle w:val="Hervorhebung"/>
        </w:rPr>
        <w:t xml:space="preserve"> / an den Kindern / </w:t>
      </w:r>
      <w:proofErr w:type="spellStart"/>
      <w:r>
        <w:rPr>
          <w:rStyle w:val="Hervorhebung"/>
        </w:rPr>
        <w:t>bisz</w:t>
      </w:r>
      <w:proofErr w:type="spellEnd"/>
      <w:r>
        <w:rPr>
          <w:rStyle w:val="Hervorhebung"/>
        </w:rPr>
        <w:t xml:space="preserve"> in das dritte und </w:t>
      </w:r>
      <w:proofErr w:type="spellStart"/>
      <w:r>
        <w:rPr>
          <w:rStyle w:val="Hervorhebung"/>
        </w:rPr>
        <w:t>vierdte</w:t>
      </w:r>
      <w:proofErr w:type="spellEnd"/>
      <w:r>
        <w:rPr>
          <w:rStyle w:val="Hervorhebung"/>
        </w:rPr>
        <w:t xml:space="preserve"> </w:t>
      </w:r>
      <w:proofErr w:type="spellStart"/>
      <w:r>
        <w:rPr>
          <w:rStyle w:val="Hervorhebung"/>
        </w:rPr>
        <w:t>glied</w:t>
      </w:r>
      <w:proofErr w:type="spellEnd"/>
      <w:r>
        <w:rPr>
          <w:rStyle w:val="Hervorhebung"/>
        </w:rPr>
        <w:t xml:space="preserve"> / die mich hassen: und </w:t>
      </w:r>
      <w:proofErr w:type="spellStart"/>
      <w:r>
        <w:rPr>
          <w:rStyle w:val="Hervorhebung"/>
        </w:rPr>
        <w:t>thu</w:t>
      </w:r>
      <w:proofErr w:type="spellEnd"/>
      <w:r>
        <w:rPr>
          <w:rStyle w:val="Hervorhebung"/>
        </w:rPr>
        <w:t xml:space="preserve"> </w:t>
      </w:r>
      <w:proofErr w:type="spellStart"/>
      <w:r>
        <w:rPr>
          <w:rStyle w:val="Hervorhebung"/>
        </w:rPr>
        <w:t>Barmhertzigkeit</w:t>
      </w:r>
      <w:proofErr w:type="spellEnd"/>
      <w:r>
        <w:rPr>
          <w:rStyle w:val="Hervorhebung"/>
        </w:rPr>
        <w:t xml:space="preserve"> an viel tausenden / die mich lieb haben / und meine </w:t>
      </w:r>
      <w:proofErr w:type="spellStart"/>
      <w:r>
        <w:rPr>
          <w:rStyle w:val="Hervorhebung"/>
        </w:rPr>
        <w:t>Gebott</w:t>
      </w:r>
      <w:proofErr w:type="spellEnd"/>
      <w:r>
        <w:rPr>
          <w:rStyle w:val="Hervorhebung"/>
        </w:rPr>
        <w:t xml:space="preserve"> halten.</w:t>
      </w:r>
      <w:r>
        <w:t xml:space="preserve"> </w:t>
      </w:r>
    </w:p>
    <w:p w14:paraId="7AB858AD" w14:textId="77777777" w:rsidR="00453595" w:rsidRDefault="00453595" w:rsidP="00453595">
      <w:pPr>
        <w:pStyle w:val="berschrift2"/>
      </w:pPr>
      <w:proofErr w:type="spellStart"/>
      <w:r>
        <w:t>Außlegung</w:t>
      </w:r>
      <w:proofErr w:type="spellEnd"/>
      <w:r>
        <w:t>.</w:t>
      </w:r>
    </w:p>
    <w:p w14:paraId="0D2EE281" w14:textId="77777777" w:rsidR="00453595" w:rsidRDefault="00453595" w:rsidP="00453595">
      <w:pPr>
        <w:pStyle w:val="StandardWeb"/>
      </w:pPr>
      <w:r>
        <w:t xml:space="preserve">Und wann gleich Moses und Aaron da stünden / so </w:t>
      </w:r>
      <w:proofErr w:type="spellStart"/>
      <w:r>
        <w:t>köndten</w:t>
      </w:r>
      <w:proofErr w:type="spellEnd"/>
      <w:r>
        <w:t xml:space="preserve"> sie doch nicht genugsam </w:t>
      </w:r>
      <w:proofErr w:type="spellStart"/>
      <w:r>
        <w:t>außsprechen</w:t>
      </w:r>
      <w:proofErr w:type="spellEnd"/>
      <w:r>
        <w:t xml:space="preserve"> / mit was für einem </w:t>
      </w:r>
      <w:proofErr w:type="spellStart"/>
      <w:r>
        <w:t>fewrigen</w:t>
      </w:r>
      <w:proofErr w:type="spellEnd"/>
      <w:r>
        <w:t xml:space="preserve"> </w:t>
      </w:r>
      <w:proofErr w:type="spellStart"/>
      <w:r>
        <w:t>eyfer</w:t>
      </w:r>
      <w:proofErr w:type="spellEnd"/>
      <w:r>
        <w:t xml:space="preserve"> Gott der Herr die Bilder zu machen und </w:t>
      </w:r>
      <w:proofErr w:type="spellStart"/>
      <w:r>
        <w:t>anzubetten</w:t>
      </w:r>
      <w:proofErr w:type="spellEnd"/>
      <w:r>
        <w:t xml:space="preserve"> </w:t>
      </w:r>
      <w:proofErr w:type="spellStart"/>
      <w:r>
        <w:t>verbotten</w:t>
      </w:r>
      <w:proofErr w:type="spellEnd"/>
      <w:r>
        <w:t xml:space="preserve"> hat. Dann als der </w:t>
      </w:r>
      <w:proofErr w:type="spellStart"/>
      <w:r>
        <w:t>HErr</w:t>
      </w:r>
      <w:proofErr w:type="spellEnd"/>
      <w:r>
        <w:t xml:space="preserve"> die zehen </w:t>
      </w:r>
      <w:proofErr w:type="spellStart"/>
      <w:r>
        <w:t>Gebott</w:t>
      </w:r>
      <w:proofErr w:type="spellEnd"/>
      <w:r>
        <w:t xml:space="preserve"> gegeben / hat er bey keinem </w:t>
      </w:r>
      <w:proofErr w:type="spellStart"/>
      <w:r>
        <w:t>Gebott</w:t>
      </w:r>
      <w:proofErr w:type="spellEnd"/>
      <w:r>
        <w:t xml:space="preserve"> den Verbrechern ein solche harte straff </w:t>
      </w:r>
      <w:proofErr w:type="spellStart"/>
      <w:r>
        <w:t>angetrohet</w:t>
      </w:r>
      <w:proofErr w:type="spellEnd"/>
      <w:r>
        <w:t xml:space="preserve"> / und bey keinem </w:t>
      </w:r>
      <w:proofErr w:type="spellStart"/>
      <w:r>
        <w:t>Gebott</w:t>
      </w:r>
      <w:proofErr w:type="spellEnd"/>
      <w:r>
        <w:t xml:space="preserve"> den gehorsamen ein solche </w:t>
      </w:r>
      <w:proofErr w:type="spellStart"/>
      <w:r>
        <w:t>grosse</w:t>
      </w:r>
      <w:proofErr w:type="spellEnd"/>
      <w:r>
        <w:t xml:space="preserve"> </w:t>
      </w:r>
      <w:proofErr w:type="spellStart"/>
      <w:r>
        <w:t>belohnung</w:t>
      </w:r>
      <w:proofErr w:type="spellEnd"/>
      <w:r>
        <w:t xml:space="preserve"> </w:t>
      </w:r>
      <w:proofErr w:type="spellStart"/>
      <w:r>
        <w:t>verheissen</w:t>
      </w:r>
      <w:proofErr w:type="spellEnd"/>
      <w:r>
        <w:t xml:space="preserve"> / als bey dem </w:t>
      </w:r>
      <w:proofErr w:type="spellStart"/>
      <w:r>
        <w:t>Gebott</w:t>
      </w:r>
      <w:proofErr w:type="spellEnd"/>
      <w:r>
        <w:t xml:space="preserve"> von den Bildern. Sintemal er die </w:t>
      </w:r>
      <w:proofErr w:type="spellStart"/>
      <w:r>
        <w:t>jenigen</w:t>
      </w:r>
      <w:proofErr w:type="spellEnd"/>
      <w:r>
        <w:t xml:space="preserve"> / welche </w:t>
      </w:r>
      <w:proofErr w:type="spellStart"/>
      <w:r>
        <w:t>diß</w:t>
      </w:r>
      <w:proofErr w:type="spellEnd"/>
      <w:r>
        <w:t xml:space="preserve"> </w:t>
      </w:r>
      <w:proofErr w:type="spellStart"/>
      <w:r>
        <w:t>Gebott</w:t>
      </w:r>
      <w:proofErr w:type="spellEnd"/>
      <w:r>
        <w:t xml:space="preserve"> </w:t>
      </w:r>
      <w:proofErr w:type="spellStart"/>
      <w:r>
        <w:t>ubertretten</w:t>
      </w:r>
      <w:proofErr w:type="spellEnd"/>
      <w:r>
        <w:t xml:space="preserve"> / </w:t>
      </w:r>
      <w:proofErr w:type="spellStart"/>
      <w:r>
        <w:t>biß</w:t>
      </w:r>
      <w:proofErr w:type="spellEnd"/>
      <w:r>
        <w:t xml:space="preserve"> ins </w:t>
      </w:r>
      <w:proofErr w:type="spellStart"/>
      <w:r>
        <w:t>vierdte</w:t>
      </w:r>
      <w:proofErr w:type="spellEnd"/>
      <w:r>
        <w:t xml:space="preserve"> </w:t>
      </w:r>
      <w:proofErr w:type="spellStart"/>
      <w:r>
        <w:t>glied</w:t>
      </w:r>
      <w:proofErr w:type="spellEnd"/>
      <w:r>
        <w:t xml:space="preserve"> straffen / die </w:t>
      </w:r>
      <w:proofErr w:type="spellStart"/>
      <w:r>
        <w:t>jenigen</w:t>
      </w:r>
      <w:proofErr w:type="spellEnd"/>
      <w:r>
        <w:t xml:space="preserve"> aber / welche diesem </w:t>
      </w:r>
      <w:proofErr w:type="spellStart"/>
      <w:r>
        <w:t>Gebott</w:t>
      </w:r>
      <w:proofErr w:type="spellEnd"/>
      <w:r>
        <w:t xml:space="preserve"> gehorsamen / mit </w:t>
      </w:r>
      <w:proofErr w:type="spellStart"/>
      <w:r>
        <w:t>gnad</w:t>
      </w:r>
      <w:proofErr w:type="spellEnd"/>
      <w:r>
        <w:t xml:space="preserve"> und Barmherzigkeit reichlich und </w:t>
      </w:r>
      <w:proofErr w:type="spellStart"/>
      <w:r>
        <w:t>uberflüssig</w:t>
      </w:r>
      <w:proofErr w:type="spellEnd"/>
      <w:r>
        <w:t xml:space="preserve"> belohnen </w:t>
      </w:r>
      <w:proofErr w:type="spellStart"/>
      <w:r>
        <w:t>wil</w:t>
      </w:r>
      <w:proofErr w:type="spellEnd"/>
      <w:r>
        <w:t xml:space="preserve">. Es hat auch Gott der Herr kein </w:t>
      </w:r>
      <w:proofErr w:type="spellStart"/>
      <w:r>
        <w:t>Gebott</w:t>
      </w:r>
      <w:proofErr w:type="spellEnd"/>
      <w:r>
        <w:t xml:space="preserve"> so </w:t>
      </w:r>
      <w:proofErr w:type="spellStart"/>
      <w:r>
        <w:t>offt</w:t>
      </w:r>
      <w:proofErr w:type="spellEnd"/>
      <w:r>
        <w:t xml:space="preserve"> widerholet / als eben das </w:t>
      </w:r>
      <w:proofErr w:type="spellStart"/>
      <w:r>
        <w:t>Gebott</w:t>
      </w:r>
      <w:proofErr w:type="spellEnd"/>
      <w:r>
        <w:t xml:space="preserve"> von den Bildern. Dann im </w:t>
      </w:r>
      <w:proofErr w:type="spellStart"/>
      <w:r>
        <w:t>zweintzigsten</w:t>
      </w:r>
      <w:proofErr w:type="spellEnd"/>
      <w:r>
        <w:t xml:space="preserve"> </w:t>
      </w:r>
      <w:proofErr w:type="spellStart"/>
      <w:r>
        <w:t>Capitel</w:t>
      </w:r>
      <w:proofErr w:type="spellEnd"/>
      <w:r>
        <w:t xml:space="preserve"> deß andern Buchs Mosis / als er </w:t>
      </w:r>
      <w:r>
        <w:lastRenderedPageBreak/>
        <w:t xml:space="preserve">die zehen </w:t>
      </w:r>
      <w:proofErr w:type="spellStart"/>
      <w:r>
        <w:t>Gebott</w:t>
      </w:r>
      <w:proofErr w:type="spellEnd"/>
      <w:r>
        <w:t xml:space="preserve"> erst gegeben / so widerholet er bald </w:t>
      </w:r>
      <w:proofErr w:type="spellStart"/>
      <w:r>
        <w:t>darauff</w:t>
      </w:r>
      <w:proofErr w:type="spellEnd"/>
      <w:r>
        <w:t xml:space="preserve"> kein </w:t>
      </w:r>
      <w:proofErr w:type="spellStart"/>
      <w:r>
        <w:t>ander</w:t>
      </w:r>
      <w:proofErr w:type="spellEnd"/>
      <w:r>
        <w:t xml:space="preserve"> </w:t>
      </w:r>
      <w:proofErr w:type="spellStart"/>
      <w:r>
        <w:t>Gebott</w:t>
      </w:r>
      <w:proofErr w:type="spellEnd"/>
      <w:r>
        <w:t xml:space="preserve"> / als dieses / und spricht: </w:t>
      </w:r>
      <w:r>
        <w:rPr>
          <w:rStyle w:val="Hervorhebung"/>
        </w:rPr>
        <w:t xml:space="preserve">Ihr habt gesehen / daß ich mit euch vom Himmel geredet hab. </w:t>
      </w:r>
      <w:proofErr w:type="spellStart"/>
      <w:r>
        <w:rPr>
          <w:rStyle w:val="Hervorhebung"/>
        </w:rPr>
        <w:t>Darumb</w:t>
      </w:r>
      <w:proofErr w:type="spellEnd"/>
      <w:r>
        <w:rPr>
          <w:rStyle w:val="Hervorhebung"/>
        </w:rPr>
        <w:t xml:space="preserve"> </w:t>
      </w:r>
      <w:proofErr w:type="spellStart"/>
      <w:r>
        <w:rPr>
          <w:rStyle w:val="Hervorhebung"/>
        </w:rPr>
        <w:t>solt</w:t>
      </w:r>
      <w:proofErr w:type="spellEnd"/>
      <w:r>
        <w:rPr>
          <w:rStyle w:val="Hervorhebung"/>
        </w:rPr>
        <w:t xml:space="preserve"> ihr nichts neben mir machen. Silberne und güldene </w:t>
      </w:r>
      <w:proofErr w:type="spellStart"/>
      <w:r>
        <w:rPr>
          <w:rStyle w:val="Hervorhebung"/>
        </w:rPr>
        <w:t>Gütter</w:t>
      </w:r>
      <w:proofErr w:type="spellEnd"/>
      <w:r>
        <w:rPr>
          <w:rStyle w:val="Hervorhebung"/>
        </w:rPr>
        <w:t xml:space="preserve"> </w:t>
      </w:r>
      <w:proofErr w:type="spellStart"/>
      <w:r>
        <w:rPr>
          <w:rStyle w:val="Hervorhebung"/>
        </w:rPr>
        <w:t>solt</w:t>
      </w:r>
      <w:proofErr w:type="spellEnd"/>
      <w:r>
        <w:rPr>
          <w:rStyle w:val="Hervorhebung"/>
        </w:rPr>
        <w:t xml:space="preserve"> ihr nicht machen.</w:t>
      </w:r>
      <w:r>
        <w:t xml:space="preserve"> Und als Moses sterben </w:t>
      </w:r>
      <w:proofErr w:type="spellStart"/>
      <w:r>
        <w:t>solte</w:t>
      </w:r>
      <w:proofErr w:type="spellEnd"/>
      <w:r>
        <w:t xml:space="preserve"> / druckte er dem </w:t>
      </w:r>
      <w:proofErr w:type="spellStart"/>
      <w:r>
        <w:t>Volck</w:t>
      </w:r>
      <w:proofErr w:type="spellEnd"/>
      <w:r>
        <w:t xml:space="preserve"> kein </w:t>
      </w:r>
      <w:proofErr w:type="spellStart"/>
      <w:r>
        <w:t>verbott</w:t>
      </w:r>
      <w:proofErr w:type="spellEnd"/>
      <w:r>
        <w:t xml:space="preserve"> so </w:t>
      </w:r>
      <w:proofErr w:type="spellStart"/>
      <w:r>
        <w:t>tieff</w:t>
      </w:r>
      <w:proofErr w:type="spellEnd"/>
      <w:r>
        <w:t xml:space="preserve"> ins Hertz / als eben das </w:t>
      </w:r>
      <w:proofErr w:type="spellStart"/>
      <w:r>
        <w:t>verbott</w:t>
      </w:r>
      <w:proofErr w:type="spellEnd"/>
      <w:r>
        <w:t xml:space="preserve"> von den Bildern. Dann im </w:t>
      </w:r>
      <w:proofErr w:type="spellStart"/>
      <w:r>
        <w:t>fünfften</w:t>
      </w:r>
      <w:proofErr w:type="spellEnd"/>
      <w:r>
        <w:t xml:space="preserve"> Buch Mosis am </w:t>
      </w:r>
      <w:proofErr w:type="spellStart"/>
      <w:r>
        <w:t>vierdten</w:t>
      </w:r>
      <w:proofErr w:type="spellEnd"/>
      <w:r>
        <w:t xml:space="preserve"> </w:t>
      </w:r>
      <w:proofErr w:type="spellStart"/>
      <w:r>
        <w:t>Capitel</w:t>
      </w:r>
      <w:proofErr w:type="spellEnd"/>
      <w:r>
        <w:t xml:space="preserve"> / redet er das </w:t>
      </w:r>
      <w:proofErr w:type="spellStart"/>
      <w:r>
        <w:t>Volck</w:t>
      </w:r>
      <w:proofErr w:type="spellEnd"/>
      <w:r>
        <w:t xml:space="preserve"> also an: </w:t>
      </w:r>
      <w:r>
        <w:rPr>
          <w:rStyle w:val="Hervorhebung"/>
        </w:rPr>
        <w:t xml:space="preserve">So bewahret nun </w:t>
      </w:r>
      <w:proofErr w:type="spellStart"/>
      <w:r>
        <w:rPr>
          <w:rStyle w:val="Hervorhebung"/>
        </w:rPr>
        <w:t>ewer</w:t>
      </w:r>
      <w:proofErr w:type="spellEnd"/>
      <w:r>
        <w:rPr>
          <w:rStyle w:val="Hervorhebung"/>
        </w:rPr>
        <w:t xml:space="preserve"> Seelen </w:t>
      </w:r>
      <w:proofErr w:type="spellStart"/>
      <w:r>
        <w:rPr>
          <w:rStyle w:val="Hervorhebung"/>
        </w:rPr>
        <w:t>wol</w:t>
      </w:r>
      <w:proofErr w:type="spellEnd"/>
      <w:r>
        <w:rPr>
          <w:rStyle w:val="Hervorhebung"/>
        </w:rPr>
        <w:t xml:space="preserve">. Dann ihr habt kein </w:t>
      </w:r>
      <w:proofErr w:type="spellStart"/>
      <w:r>
        <w:rPr>
          <w:rStyle w:val="Hervorhebung"/>
        </w:rPr>
        <w:t>gleichnuß</w:t>
      </w:r>
      <w:proofErr w:type="spellEnd"/>
      <w:r>
        <w:rPr>
          <w:rStyle w:val="Hervorhebung"/>
        </w:rPr>
        <w:t xml:space="preserve"> gesehen deß </w:t>
      </w:r>
      <w:proofErr w:type="spellStart"/>
      <w:r>
        <w:rPr>
          <w:rStyle w:val="Hervorhebung"/>
        </w:rPr>
        <w:t>tages</w:t>
      </w:r>
      <w:proofErr w:type="spellEnd"/>
      <w:r>
        <w:rPr>
          <w:rStyle w:val="Hervorhebung"/>
        </w:rPr>
        <w:t xml:space="preserve"> / da der Herr mit euch redete </w:t>
      </w:r>
      <w:proofErr w:type="spellStart"/>
      <w:r>
        <w:rPr>
          <w:rStyle w:val="Hervorhebung"/>
        </w:rPr>
        <w:t>auß</w:t>
      </w:r>
      <w:proofErr w:type="spellEnd"/>
      <w:r>
        <w:rPr>
          <w:rStyle w:val="Hervorhebung"/>
        </w:rPr>
        <w:t xml:space="preserve"> dem </w:t>
      </w:r>
      <w:proofErr w:type="spellStart"/>
      <w:r>
        <w:rPr>
          <w:rStyle w:val="Hervorhebung"/>
        </w:rPr>
        <w:t>Fewer</w:t>
      </w:r>
      <w:proofErr w:type="spellEnd"/>
      <w:r>
        <w:rPr>
          <w:rStyle w:val="Hervorhebung"/>
        </w:rPr>
        <w:t xml:space="preserve"> </w:t>
      </w:r>
      <w:proofErr w:type="spellStart"/>
      <w:r>
        <w:rPr>
          <w:rStyle w:val="Hervorhebung"/>
        </w:rPr>
        <w:t>auff</w:t>
      </w:r>
      <w:proofErr w:type="spellEnd"/>
      <w:r>
        <w:rPr>
          <w:rStyle w:val="Hervorhebung"/>
        </w:rPr>
        <w:t xml:space="preserve"> dem Berg Horeb: </w:t>
      </w:r>
      <w:proofErr w:type="spellStart"/>
      <w:r>
        <w:rPr>
          <w:rStyle w:val="Hervorhebung"/>
        </w:rPr>
        <w:t>Auff</w:t>
      </w:r>
      <w:proofErr w:type="spellEnd"/>
      <w:r>
        <w:rPr>
          <w:rStyle w:val="Hervorhebung"/>
        </w:rPr>
        <w:t xml:space="preserve"> daß ihr euch nicht verderbet / und macht euch irgend ein Bilde / das gleich sey einem Mann / oder Weib / oder Vieh </w:t>
      </w:r>
      <w:proofErr w:type="spellStart"/>
      <w:r>
        <w:rPr>
          <w:rStyle w:val="Hervorhebung"/>
        </w:rPr>
        <w:t>auff</w:t>
      </w:r>
      <w:proofErr w:type="spellEnd"/>
      <w:r>
        <w:rPr>
          <w:rStyle w:val="Hervorhebung"/>
        </w:rPr>
        <w:t xml:space="preserve"> Erden / oder Vogel </w:t>
      </w:r>
      <w:proofErr w:type="spellStart"/>
      <w:r>
        <w:rPr>
          <w:rStyle w:val="Hervorhebung"/>
        </w:rPr>
        <w:t>under</w:t>
      </w:r>
      <w:proofErr w:type="spellEnd"/>
      <w:r>
        <w:rPr>
          <w:rStyle w:val="Hervorhebung"/>
        </w:rPr>
        <w:t xml:space="preserve"> dem Himmel / oder Gewürm </w:t>
      </w:r>
      <w:proofErr w:type="spellStart"/>
      <w:r>
        <w:rPr>
          <w:rStyle w:val="Hervorhebung"/>
        </w:rPr>
        <w:t>auff</w:t>
      </w:r>
      <w:proofErr w:type="spellEnd"/>
      <w:r>
        <w:rPr>
          <w:rStyle w:val="Hervorhebung"/>
        </w:rPr>
        <w:t xml:space="preserve"> dem Land / oder Fisch im Wasser </w:t>
      </w:r>
      <w:proofErr w:type="spellStart"/>
      <w:r>
        <w:rPr>
          <w:rStyle w:val="Hervorhebung"/>
        </w:rPr>
        <w:t>under</w:t>
      </w:r>
      <w:proofErr w:type="spellEnd"/>
      <w:r>
        <w:rPr>
          <w:rStyle w:val="Hervorhebung"/>
        </w:rPr>
        <w:t xml:space="preserve"> der Erden.</w:t>
      </w:r>
      <w:r>
        <w:t xml:space="preserve"> Und abermal in </w:t>
      </w:r>
      <w:proofErr w:type="spellStart"/>
      <w:r>
        <w:t>gemeltem</w:t>
      </w:r>
      <w:proofErr w:type="spellEnd"/>
      <w:r>
        <w:t xml:space="preserve"> Cap. </w:t>
      </w:r>
      <w:r>
        <w:rPr>
          <w:rStyle w:val="Hervorhebung"/>
        </w:rPr>
        <w:t xml:space="preserve">So hütet euch nun / daß </w:t>
      </w:r>
      <w:proofErr w:type="spellStart"/>
      <w:r>
        <w:rPr>
          <w:rStyle w:val="Hervorhebung"/>
        </w:rPr>
        <w:t>ir</w:t>
      </w:r>
      <w:proofErr w:type="spellEnd"/>
      <w:r>
        <w:rPr>
          <w:rStyle w:val="Hervorhebung"/>
        </w:rPr>
        <w:t xml:space="preserve"> deß Bunds deß Herrn </w:t>
      </w:r>
      <w:proofErr w:type="spellStart"/>
      <w:r>
        <w:rPr>
          <w:rStyle w:val="Hervorhebung"/>
        </w:rPr>
        <w:t>ewres</w:t>
      </w:r>
      <w:proofErr w:type="spellEnd"/>
      <w:r>
        <w:rPr>
          <w:rStyle w:val="Hervorhebung"/>
        </w:rPr>
        <w:t xml:space="preserve"> Gottes nicht vergesset / den er mit euch gemacht hat / und nicht Bilder machet einiger Gleichnis / wie der </w:t>
      </w:r>
      <w:proofErr w:type="spellStart"/>
      <w:r>
        <w:rPr>
          <w:rStyle w:val="Hervorhebung"/>
        </w:rPr>
        <w:t>HErr</w:t>
      </w:r>
      <w:proofErr w:type="spellEnd"/>
      <w:r>
        <w:rPr>
          <w:rStyle w:val="Hervorhebung"/>
        </w:rPr>
        <w:t xml:space="preserve"> dein Gott </w:t>
      </w:r>
      <w:proofErr w:type="spellStart"/>
      <w:r>
        <w:rPr>
          <w:rStyle w:val="Hervorhebung"/>
        </w:rPr>
        <w:t>gebotten</w:t>
      </w:r>
      <w:proofErr w:type="spellEnd"/>
      <w:r>
        <w:rPr>
          <w:rStyle w:val="Hervorhebung"/>
        </w:rPr>
        <w:t xml:space="preserve"> hat. Dann der HERR dein Gott ist ein verzehrend </w:t>
      </w:r>
      <w:proofErr w:type="spellStart"/>
      <w:r>
        <w:rPr>
          <w:rStyle w:val="Hervorhebung"/>
        </w:rPr>
        <w:t>Fewer</w:t>
      </w:r>
      <w:proofErr w:type="spellEnd"/>
      <w:r>
        <w:rPr>
          <w:rStyle w:val="Hervorhebung"/>
        </w:rPr>
        <w:t xml:space="preserve"> / und ein </w:t>
      </w:r>
      <w:proofErr w:type="spellStart"/>
      <w:r>
        <w:rPr>
          <w:rStyle w:val="Hervorhebung"/>
        </w:rPr>
        <w:t>eyfriger</w:t>
      </w:r>
      <w:proofErr w:type="spellEnd"/>
      <w:r>
        <w:rPr>
          <w:rStyle w:val="Hervorhebung"/>
        </w:rPr>
        <w:t xml:space="preserve"> Gott.</w:t>
      </w:r>
      <w:r>
        <w:t xml:space="preserve"> </w:t>
      </w:r>
      <w:proofErr w:type="spellStart"/>
      <w:r>
        <w:t>Darumm</w:t>
      </w:r>
      <w:proofErr w:type="spellEnd"/>
      <w:r>
        <w:t xml:space="preserve"> haben die </w:t>
      </w:r>
      <w:proofErr w:type="spellStart"/>
      <w:r>
        <w:t>jenige</w:t>
      </w:r>
      <w:proofErr w:type="spellEnd"/>
      <w:r>
        <w:t xml:space="preserve"> viel </w:t>
      </w:r>
      <w:proofErr w:type="spellStart"/>
      <w:r>
        <w:t>ubel</w:t>
      </w:r>
      <w:proofErr w:type="spellEnd"/>
      <w:r>
        <w:t xml:space="preserve"> gethan / welche im </w:t>
      </w:r>
      <w:proofErr w:type="spellStart"/>
      <w:r>
        <w:t>Bapsthumb</w:t>
      </w:r>
      <w:proofErr w:type="spellEnd"/>
      <w:r>
        <w:t xml:space="preserve"> diesen ersten Willen Gottes dem gemeinen </w:t>
      </w:r>
      <w:proofErr w:type="spellStart"/>
      <w:r>
        <w:t>Volck</w:t>
      </w:r>
      <w:proofErr w:type="spellEnd"/>
      <w:r>
        <w:t xml:space="preserve"> verhalten / </w:t>
      </w:r>
      <w:proofErr w:type="spellStart"/>
      <w:r>
        <w:t>unnd</w:t>
      </w:r>
      <w:proofErr w:type="spellEnd"/>
      <w:r>
        <w:t xml:space="preserve"> das Gebot von den Bildern </w:t>
      </w:r>
      <w:proofErr w:type="spellStart"/>
      <w:r>
        <w:t>auß</w:t>
      </w:r>
      <w:proofErr w:type="spellEnd"/>
      <w:r>
        <w:t xml:space="preserve"> den Zehen </w:t>
      </w:r>
      <w:proofErr w:type="spellStart"/>
      <w:r>
        <w:t>Gebotten</w:t>
      </w:r>
      <w:proofErr w:type="spellEnd"/>
      <w:r>
        <w:t xml:space="preserve"> </w:t>
      </w:r>
      <w:proofErr w:type="spellStart"/>
      <w:r>
        <w:t>außgemustert</w:t>
      </w:r>
      <w:proofErr w:type="spellEnd"/>
      <w:r>
        <w:t xml:space="preserve"> haben. Daher eine solche Blindheit entstanden / daß noch heutiges tags viel / auch </w:t>
      </w:r>
      <w:proofErr w:type="spellStart"/>
      <w:r>
        <w:t>wol</w:t>
      </w:r>
      <w:proofErr w:type="spellEnd"/>
      <w:r>
        <w:t xml:space="preserve"> </w:t>
      </w:r>
      <w:proofErr w:type="spellStart"/>
      <w:r>
        <w:t>under</w:t>
      </w:r>
      <w:proofErr w:type="spellEnd"/>
      <w:r>
        <w:t xml:space="preserve"> den Evangelischen / in dem Wahn stecken / Es sey doch ein fein ding </w:t>
      </w:r>
      <w:proofErr w:type="spellStart"/>
      <w:r>
        <w:t>umb</w:t>
      </w:r>
      <w:proofErr w:type="spellEnd"/>
      <w:r>
        <w:t xml:space="preserve"> die Götzen / Man könne </w:t>
      </w:r>
      <w:proofErr w:type="spellStart"/>
      <w:r>
        <w:t>GOtt</w:t>
      </w:r>
      <w:proofErr w:type="spellEnd"/>
      <w:r>
        <w:t xml:space="preserve"> </w:t>
      </w:r>
      <w:proofErr w:type="spellStart"/>
      <w:r>
        <w:t>dardurch</w:t>
      </w:r>
      <w:proofErr w:type="spellEnd"/>
      <w:r>
        <w:t xml:space="preserve"> ehren / sich </w:t>
      </w:r>
      <w:proofErr w:type="spellStart"/>
      <w:r>
        <w:t>dabey</w:t>
      </w:r>
      <w:proofErr w:type="spellEnd"/>
      <w:r>
        <w:t xml:space="preserve"> viel guter Historien erinnern / </w:t>
      </w:r>
      <w:proofErr w:type="spellStart"/>
      <w:r>
        <w:t>unnd</w:t>
      </w:r>
      <w:proofErr w:type="spellEnd"/>
      <w:r>
        <w:t xml:space="preserve"> zugleich die Kirchen damit schmücken und </w:t>
      </w:r>
      <w:proofErr w:type="spellStart"/>
      <w:r>
        <w:t>ziehren</w:t>
      </w:r>
      <w:proofErr w:type="spellEnd"/>
      <w:r>
        <w:t xml:space="preserve">. </w:t>
      </w:r>
    </w:p>
    <w:p w14:paraId="5AB439DD" w14:textId="77777777" w:rsidR="00453595" w:rsidRDefault="00453595" w:rsidP="00453595">
      <w:pPr>
        <w:pStyle w:val="StandardWeb"/>
      </w:pPr>
      <w:r>
        <w:t xml:space="preserve">Wie viel einer andern </w:t>
      </w:r>
      <w:proofErr w:type="spellStart"/>
      <w:r>
        <w:t>Meynung</w:t>
      </w:r>
      <w:proofErr w:type="spellEnd"/>
      <w:r>
        <w:t xml:space="preserve"> aber Gott der Herr sey / das ist </w:t>
      </w:r>
      <w:proofErr w:type="spellStart"/>
      <w:r>
        <w:t>auß</w:t>
      </w:r>
      <w:proofErr w:type="spellEnd"/>
      <w:r>
        <w:t xml:space="preserve"> abgelesenem Text </w:t>
      </w:r>
      <w:proofErr w:type="spellStart"/>
      <w:r>
        <w:t>zuvernemen</w:t>
      </w:r>
      <w:proofErr w:type="spellEnd"/>
      <w:r>
        <w:t xml:space="preserve"> / als welcher klar zeuget: </w:t>
      </w:r>
    </w:p>
    <w:p w14:paraId="4F1CCCAB" w14:textId="77777777" w:rsidR="00453595" w:rsidRDefault="00453595" w:rsidP="00453595">
      <w:pPr>
        <w:pStyle w:val="level1"/>
        <w:numPr>
          <w:ilvl w:val="0"/>
          <w:numId w:val="2"/>
        </w:numPr>
      </w:pPr>
      <w:r>
        <w:t>Gott Wolle / Solle / und Könne / nicht abgebildet werden:</w:t>
      </w:r>
    </w:p>
    <w:p w14:paraId="1EE49FDA" w14:textId="77777777" w:rsidR="00453595" w:rsidRDefault="00453595" w:rsidP="00453595">
      <w:pPr>
        <w:pStyle w:val="level1"/>
        <w:numPr>
          <w:ilvl w:val="0"/>
          <w:numId w:val="2"/>
        </w:numPr>
      </w:pPr>
      <w:r>
        <w:t xml:space="preserve">Gott wolle nicht durch irgend eine Gleichnis oder Bildnis </w:t>
      </w:r>
      <w:proofErr w:type="spellStart"/>
      <w:r>
        <w:t>angeruffen</w:t>
      </w:r>
      <w:proofErr w:type="spellEnd"/>
      <w:r>
        <w:t xml:space="preserve"> und verehrt seyn:</w:t>
      </w:r>
    </w:p>
    <w:p w14:paraId="43D53EF8" w14:textId="77777777" w:rsidR="00453595" w:rsidRDefault="00453595" w:rsidP="00453595">
      <w:pPr>
        <w:pStyle w:val="level1"/>
        <w:numPr>
          <w:ilvl w:val="0"/>
          <w:numId w:val="2"/>
        </w:numPr>
      </w:pPr>
      <w:proofErr w:type="spellStart"/>
      <w:r>
        <w:t>Darauff</w:t>
      </w:r>
      <w:proofErr w:type="spellEnd"/>
      <w:r>
        <w:t xml:space="preserve"> fürs dritte leichtlich </w:t>
      </w:r>
      <w:proofErr w:type="spellStart"/>
      <w:r>
        <w:t>wirdt</w:t>
      </w:r>
      <w:proofErr w:type="spellEnd"/>
      <w:r>
        <w:t xml:space="preserve"> zu </w:t>
      </w:r>
      <w:proofErr w:type="spellStart"/>
      <w:r>
        <w:t>schliessen</w:t>
      </w:r>
      <w:proofErr w:type="spellEnd"/>
      <w:r>
        <w:t xml:space="preserve"> seyn / Was einer Christlichen Obrigkeit zu thun gebühre / wann sie in den Kirchen / welche sie zu ihrem Gottesdienst gebrauchen </w:t>
      </w:r>
      <w:proofErr w:type="spellStart"/>
      <w:r>
        <w:t>wil</w:t>
      </w:r>
      <w:proofErr w:type="spellEnd"/>
      <w:r>
        <w:t xml:space="preserve"> / Götzenbilder findet: </w:t>
      </w:r>
      <w:proofErr w:type="spellStart"/>
      <w:r>
        <w:t>nemblich</w:t>
      </w:r>
      <w:proofErr w:type="spellEnd"/>
      <w:r>
        <w:t xml:space="preserve"> / daß sie dieselbigen soll </w:t>
      </w:r>
      <w:proofErr w:type="spellStart"/>
      <w:r>
        <w:t>abreissen</w:t>
      </w:r>
      <w:proofErr w:type="spellEnd"/>
      <w:r>
        <w:t xml:space="preserve"> und </w:t>
      </w:r>
      <w:proofErr w:type="spellStart"/>
      <w:r>
        <w:t>beyseit</w:t>
      </w:r>
      <w:proofErr w:type="spellEnd"/>
      <w:r>
        <w:t xml:space="preserve"> schaffen lassen. </w:t>
      </w:r>
    </w:p>
    <w:p w14:paraId="66DD8296" w14:textId="77777777" w:rsidR="00453595" w:rsidRDefault="00453595" w:rsidP="00453595">
      <w:pPr>
        <w:pStyle w:val="StandardWeb"/>
      </w:pPr>
      <w:r>
        <w:t xml:space="preserve">Daß </w:t>
      </w:r>
      <w:proofErr w:type="spellStart"/>
      <w:r>
        <w:t>diß</w:t>
      </w:r>
      <w:proofErr w:type="spellEnd"/>
      <w:r>
        <w:t xml:space="preserve"> deß Allmächtigen Gottes </w:t>
      </w:r>
      <w:proofErr w:type="spellStart"/>
      <w:r>
        <w:t>Meynung</w:t>
      </w:r>
      <w:proofErr w:type="spellEnd"/>
      <w:r>
        <w:t xml:space="preserve"> sey / das wollen wir </w:t>
      </w:r>
      <w:proofErr w:type="spellStart"/>
      <w:r>
        <w:t>auß</w:t>
      </w:r>
      <w:proofErr w:type="spellEnd"/>
      <w:r>
        <w:t xml:space="preserve"> seinem Wort </w:t>
      </w:r>
      <w:proofErr w:type="spellStart"/>
      <w:r>
        <w:t>darthun</w:t>
      </w:r>
      <w:proofErr w:type="spellEnd"/>
      <w:r>
        <w:t xml:space="preserve"> und beweisen. </w:t>
      </w:r>
    </w:p>
    <w:p w14:paraId="5AE7B42B" w14:textId="77777777" w:rsidR="00453595" w:rsidRDefault="00453595" w:rsidP="00453595">
      <w:pPr>
        <w:pStyle w:val="berschrift2"/>
      </w:pPr>
      <w:r>
        <w:t>Vom Ersten.</w:t>
      </w:r>
    </w:p>
    <w:p w14:paraId="05F7C33F" w14:textId="77777777" w:rsidR="00453595" w:rsidRDefault="00453595" w:rsidP="00453595">
      <w:pPr>
        <w:pStyle w:val="StandardWeb"/>
      </w:pPr>
      <w:r>
        <w:t xml:space="preserve">So werden nun anfangs alle </w:t>
      </w:r>
      <w:proofErr w:type="spellStart"/>
      <w:r>
        <w:t>Bildtnisse</w:t>
      </w:r>
      <w:proofErr w:type="spellEnd"/>
      <w:r>
        <w:t xml:space="preserve"> Gottes / in Heiliger </w:t>
      </w:r>
      <w:proofErr w:type="spellStart"/>
      <w:r>
        <w:t>Schrifft</w:t>
      </w:r>
      <w:proofErr w:type="spellEnd"/>
      <w:r>
        <w:t xml:space="preserve"> </w:t>
      </w:r>
      <w:proofErr w:type="spellStart"/>
      <w:r>
        <w:t>verworffen</w:t>
      </w:r>
      <w:proofErr w:type="spellEnd"/>
      <w:r>
        <w:t xml:space="preserve"> und </w:t>
      </w:r>
      <w:proofErr w:type="spellStart"/>
      <w:r>
        <w:t>verdampt</w:t>
      </w:r>
      <w:proofErr w:type="spellEnd"/>
      <w:r>
        <w:t xml:space="preserve">. Dann </w:t>
      </w:r>
    </w:p>
    <w:p w14:paraId="0D09F167" w14:textId="77777777" w:rsidR="00453595" w:rsidRDefault="00453595" w:rsidP="00453595">
      <w:pPr>
        <w:pStyle w:val="StandardWeb"/>
      </w:pPr>
      <w:r>
        <w:t xml:space="preserve">Gott </w:t>
      </w:r>
      <w:proofErr w:type="spellStart"/>
      <w:r>
        <w:t>wil</w:t>
      </w:r>
      <w:proofErr w:type="spellEnd"/>
      <w:r>
        <w:t xml:space="preserve"> nicht /</w:t>
      </w:r>
      <w:r>
        <w:br/>
        <w:t xml:space="preserve">Gott </w:t>
      </w:r>
      <w:proofErr w:type="spellStart"/>
      <w:r>
        <w:t>kan</w:t>
      </w:r>
      <w:proofErr w:type="spellEnd"/>
      <w:r>
        <w:t xml:space="preserve"> nicht /</w:t>
      </w:r>
      <w:r>
        <w:br/>
        <w:t xml:space="preserve">Gott soll nicht abgebildet werden. </w:t>
      </w:r>
    </w:p>
    <w:p w14:paraId="517EA1A8" w14:textId="77777777" w:rsidR="00453595" w:rsidRDefault="00453595" w:rsidP="00453595">
      <w:pPr>
        <w:pStyle w:val="StandardWeb"/>
      </w:pPr>
      <w:r>
        <w:t xml:space="preserve">Gott WILL nicht abgebildet seyn. </w:t>
      </w:r>
      <w:proofErr w:type="spellStart"/>
      <w:r>
        <w:t>Darumb</w:t>
      </w:r>
      <w:proofErr w:type="spellEnd"/>
      <w:r>
        <w:t xml:space="preserve"> sagt er klar: </w:t>
      </w:r>
      <w:r>
        <w:rPr>
          <w:rStyle w:val="Hervorhebung"/>
        </w:rPr>
        <w:t xml:space="preserve">Du </w:t>
      </w:r>
      <w:proofErr w:type="spellStart"/>
      <w:r>
        <w:rPr>
          <w:rStyle w:val="Hervorhebung"/>
        </w:rPr>
        <w:t>solt</w:t>
      </w:r>
      <w:proofErr w:type="spellEnd"/>
      <w:r>
        <w:rPr>
          <w:rStyle w:val="Hervorhebung"/>
        </w:rPr>
        <w:t xml:space="preserve"> dir kein </w:t>
      </w:r>
      <w:proofErr w:type="spellStart"/>
      <w:r>
        <w:rPr>
          <w:rStyle w:val="Hervorhebung"/>
        </w:rPr>
        <w:t>Bildnus</w:t>
      </w:r>
      <w:proofErr w:type="spellEnd"/>
      <w:r>
        <w:rPr>
          <w:rStyle w:val="Hervorhebung"/>
        </w:rPr>
        <w:t xml:space="preserve"> machen.</w:t>
      </w:r>
      <w:r>
        <w:t xml:space="preserve"> Item: </w:t>
      </w:r>
      <w:r>
        <w:rPr>
          <w:rStyle w:val="Hervorhebung"/>
        </w:rPr>
        <w:t xml:space="preserve">Macht euch nicht </w:t>
      </w:r>
      <w:proofErr w:type="spellStart"/>
      <w:r>
        <w:rPr>
          <w:rStyle w:val="Hervorhebung"/>
        </w:rPr>
        <w:t>irgent</w:t>
      </w:r>
      <w:proofErr w:type="spellEnd"/>
      <w:r>
        <w:rPr>
          <w:rStyle w:val="Hervorhebung"/>
        </w:rPr>
        <w:t xml:space="preserve"> ein Bilde / das gleich sehe einem Manne: </w:t>
      </w:r>
      <w:proofErr w:type="spellStart"/>
      <w:r>
        <w:rPr>
          <w:rStyle w:val="Hervorhebung"/>
        </w:rPr>
        <w:t>Deuteronom</w:t>
      </w:r>
      <w:proofErr w:type="spellEnd"/>
      <w:r>
        <w:rPr>
          <w:rStyle w:val="Hervorhebung"/>
        </w:rPr>
        <w:t>. am 4.</w:t>
      </w:r>
      <w:r>
        <w:t xml:space="preserve"> Item: </w:t>
      </w:r>
      <w:proofErr w:type="spellStart"/>
      <w:r>
        <w:rPr>
          <w:rStyle w:val="Hervorhebung"/>
        </w:rPr>
        <w:t>Hüttet</w:t>
      </w:r>
      <w:proofErr w:type="spellEnd"/>
      <w:r>
        <w:rPr>
          <w:rStyle w:val="Hervorhebung"/>
        </w:rPr>
        <w:t xml:space="preserve"> euch / daß ihr nicht Bilder </w:t>
      </w:r>
      <w:proofErr w:type="spellStart"/>
      <w:r>
        <w:rPr>
          <w:rStyle w:val="Hervorhebung"/>
        </w:rPr>
        <w:t>macheet</w:t>
      </w:r>
      <w:proofErr w:type="spellEnd"/>
      <w:r>
        <w:rPr>
          <w:rStyle w:val="Hervorhebung"/>
        </w:rPr>
        <w:t xml:space="preserve"> einiger </w:t>
      </w:r>
      <w:proofErr w:type="spellStart"/>
      <w:r>
        <w:rPr>
          <w:rStyle w:val="Hervorhebung"/>
        </w:rPr>
        <w:t>gleichnis</w:t>
      </w:r>
      <w:proofErr w:type="spellEnd"/>
      <w:r>
        <w:rPr>
          <w:rStyle w:val="Hervorhebung"/>
        </w:rPr>
        <w:t>.</w:t>
      </w:r>
      <w:r>
        <w:t xml:space="preserve"> </w:t>
      </w:r>
    </w:p>
    <w:p w14:paraId="020C8E70" w14:textId="77777777" w:rsidR="00453595" w:rsidRDefault="00453595" w:rsidP="00453595">
      <w:pPr>
        <w:pStyle w:val="StandardWeb"/>
      </w:pPr>
      <w:r>
        <w:t xml:space="preserve">Gott KANN nicht abgebildet werden. </w:t>
      </w:r>
      <w:r>
        <w:rPr>
          <w:rStyle w:val="Hervorhebung"/>
        </w:rPr>
        <w:t xml:space="preserve">Denn ihr habt kein </w:t>
      </w:r>
      <w:proofErr w:type="spellStart"/>
      <w:r>
        <w:rPr>
          <w:rStyle w:val="Hervorhebung"/>
        </w:rPr>
        <w:t>gleichnus</w:t>
      </w:r>
      <w:proofErr w:type="spellEnd"/>
      <w:r>
        <w:rPr>
          <w:rStyle w:val="Hervorhebung"/>
        </w:rPr>
        <w:t xml:space="preserve"> gesehen deß </w:t>
      </w:r>
      <w:proofErr w:type="spellStart"/>
      <w:r>
        <w:rPr>
          <w:rStyle w:val="Hervorhebung"/>
        </w:rPr>
        <w:t>tages</w:t>
      </w:r>
      <w:proofErr w:type="spellEnd"/>
      <w:r>
        <w:rPr>
          <w:rStyle w:val="Hervorhebung"/>
        </w:rPr>
        <w:t xml:space="preserve"> / da der Herr mit euch redet </w:t>
      </w:r>
      <w:proofErr w:type="spellStart"/>
      <w:r>
        <w:rPr>
          <w:rStyle w:val="Hervorhebung"/>
        </w:rPr>
        <w:t>auß</w:t>
      </w:r>
      <w:proofErr w:type="spellEnd"/>
      <w:r>
        <w:rPr>
          <w:rStyle w:val="Hervorhebung"/>
        </w:rPr>
        <w:t xml:space="preserve"> dem </w:t>
      </w:r>
      <w:proofErr w:type="spellStart"/>
      <w:r>
        <w:rPr>
          <w:rStyle w:val="Hervorhebung"/>
        </w:rPr>
        <w:t>Fewer</w:t>
      </w:r>
      <w:proofErr w:type="spellEnd"/>
      <w:r>
        <w:rPr>
          <w:rStyle w:val="Hervorhebung"/>
        </w:rPr>
        <w:t xml:space="preserve"> </w:t>
      </w:r>
      <w:proofErr w:type="spellStart"/>
      <w:r>
        <w:rPr>
          <w:rStyle w:val="Hervorhebung"/>
        </w:rPr>
        <w:t>auff</w:t>
      </w:r>
      <w:proofErr w:type="spellEnd"/>
      <w:r>
        <w:rPr>
          <w:rStyle w:val="Hervorhebung"/>
        </w:rPr>
        <w:t xml:space="preserve"> dem berge Horeb</w:t>
      </w:r>
      <w:r>
        <w:t xml:space="preserve">: spricht Moses zum </w:t>
      </w:r>
      <w:proofErr w:type="spellStart"/>
      <w:r>
        <w:t>Volck</w:t>
      </w:r>
      <w:proofErr w:type="spellEnd"/>
      <w:r>
        <w:t xml:space="preserve"> / </w:t>
      </w:r>
      <w:proofErr w:type="spellStart"/>
      <w:r>
        <w:t>Deutero</w:t>
      </w:r>
      <w:proofErr w:type="spellEnd"/>
      <w:r>
        <w:t xml:space="preserve">. 4. </w:t>
      </w:r>
      <w:r>
        <w:rPr>
          <w:rStyle w:val="Hervorhebung"/>
        </w:rPr>
        <w:t xml:space="preserve">Wem </w:t>
      </w:r>
      <w:proofErr w:type="spellStart"/>
      <w:r>
        <w:rPr>
          <w:rStyle w:val="Hervorhebung"/>
        </w:rPr>
        <w:t>wolt</w:t>
      </w:r>
      <w:proofErr w:type="spellEnd"/>
      <w:r>
        <w:rPr>
          <w:rStyle w:val="Hervorhebung"/>
        </w:rPr>
        <w:t xml:space="preserve"> ihr ihn den nachbilden?</w:t>
      </w:r>
      <w:r>
        <w:t xml:space="preserve"> fragt der Prophet Isaias am 40. </w:t>
      </w:r>
      <w:proofErr w:type="spellStart"/>
      <w:r>
        <w:t>Capitel</w:t>
      </w:r>
      <w:proofErr w:type="spellEnd"/>
      <w:r>
        <w:t xml:space="preserve">. </w:t>
      </w:r>
    </w:p>
    <w:p w14:paraId="36C12173" w14:textId="77777777" w:rsidR="00453595" w:rsidRDefault="00453595" w:rsidP="00453595">
      <w:pPr>
        <w:pStyle w:val="StandardWeb"/>
      </w:pPr>
      <w:r>
        <w:lastRenderedPageBreak/>
        <w:t xml:space="preserve">Ja / sagen etliche / Gott </w:t>
      </w:r>
      <w:proofErr w:type="spellStart"/>
      <w:r>
        <w:t>kan</w:t>
      </w:r>
      <w:proofErr w:type="spellEnd"/>
      <w:r>
        <w:t xml:space="preserve"> ja nicht nach seinem Wesen abgebildet werden: Man </w:t>
      </w:r>
      <w:proofErr w:type="spellStart"/>
      <w:r>
        <w:t>kan</w:t>
      </w:r>
      <w:proofErr w:type="spellEnd"/>
      <w:r>
        <w:t xml:space="preserve"> ihn aber abbilden nach der </w:t>
      </w:r>
      <w:proofErr w:type="spellStart"/>
      <w:r>
        <w:t>gestalt</w:t>
      </w:r>
      <w:proofErr w:type="spellEnd"/>
      <w:r>
        <w:t xml:space="preserve"> / in welcher er etlichen </w:t>
      </w:r>
      <w:proofErr w:type="spellStart"/>
      <w:r>
        <w:t>glaubigen</w:t>
      </w:r>
      <w:proofErr w:type="spellEnd"/>
      <w:r>
        <w:t xml:space="preserve"> im alten Testament ist erschienen. Antwort. GOTT mag erscheinen in welcher </w:t>
      </w:r>
      <w:proofErr w:type="spellStart"/>
      <w:r>
        <w:t>gestalt</w:t>
      </w:r>
      <w:proofErr w:type="spellEnd"/>
      <w:r>
        <w:t xml:space="preserve"> er </w:t>
      </w:r>
      <w:proofErr w:type="spellStart"/>
      <w:r>
        <w:t>wil</w:t>
      </w:r>
      <w:proofErr w:type="spellEnd"/>
      <w:r>
        <w:t xml:space="preserve">: Uns aber gebühret </w:t>
      </w:r>
      <w:proofErr w:type="spellStart"/>
      <w:r>
        <w:t>zufolgen</w:t>
      </w:r>
      <w:proofErr w:type="spellEnd"/>
      <w:r>
        <w:t xml:space="preserve"> seinem </w:t>
      </w:r>
      <w:proofErr w:type="spellStart"/>
      <w:r>
        <w:t>befelch</w:t>
      </w:r>
      <w:proofErr w:type="spellEnd"/>
      <w:r>
        <w:t xml:space="preserve">: </w:t>
      </w:r>
      <w:r>
        <w:rPr>
          <w:rStyle w:val="Hervorhebung"/>
        </w:rPr>
        <w:t xml:space="preserve">Du </w:t>
      </w:r>
      <w:proofErr w:type="spellStart"/>
      <w:r>
        <w:rPr>
          <w:rStyle w:val="Hervorhebung"/>
        </w:rPr>
        <w:t>solt</w:t>
      </w:r>
      <w:proofErr w:type="spellEnd"/>
      <w:r>
        <w:rPr>
          <w:rStyle w:val="Hervorhebung"/>
        </w:rPr>
        <w:t xml:space="preserve"> dir kein </w:t>
      </w:r>
      <w:proofErr w:type="spellStart"/>
      <w:r>
        <w:rPr>
          <w:rStyle w:val="Hervorhebung"/>
        </w:rPr>
        <w:t>Bildnus</w:t>
      </w:r>
      <w:proofErr w:type="spellEnd"/>
      <w:r>
        <w:rPr>
          <w:rStyle w:val="Hervorhebung"/>
        </w:rPr>
        <w:t xml:space="preserve"> machen.</w:t>
      </w:r>
      <w:r>
        <w:t xml:space="preserve"> Item: </w:t>
      </w:r>
      <w:r>
        <w:rPr>
          <w:rStyle w:val="Hervorhebung"/>
        </w:rPr>
        <w:t xml:space="preserve">Macht euch nicht Bilder einiger </w:t>
      </w:r>
      <w:proofErr w:type="spellStart"/>
      <w:r>
        <w:rPr>
          <w:rStyle w:val="Hervorhebung"/>
        </w:rPr>
        <w:t>gleichnis</w:t>
      </w:r>
      <w:proofErr w:type="spellEnd"/>
      <w:r>
        <w:rPr>
          <w:rStyle w:val="Hervorhebung"/>
        </w:rPr>
        <w:t>.</w:t>
      </w:r>
      <w:r>
        <w:t xml:space="preserve"> Zu dem / so </w:t>
      </w:r>
      <w:proofErr w:type="spellStart"/>
      <w:r>
        <w:t>seynd</w:t>
      </w:r>
      <w:proofErr w:type="spellEnd"/>
      <w:r>
        <w:t xml:space="preserve"> auch die gestalte / in welchen Gott der HERR etwa den Heiligen erschienen / keines </w:t>
      </w:r>
      <w:proofErr w:type="spellStart"/>
      <w:r>
        <w:t>wegs</w:t>
      </w:r>
      <w:proofErr w:type="spellEnd"/>
      <w:r>
        <w:t xml:space="preserve"> Gottes Bildnisse gewesen. </w:t>
      </w:r>
      <w:proofErr w:type="spellStart"/>
      <w:r>
        <w:t>Sintemals</w:t>
      </w:r>
      <w:proofErr w:type="spellEnd"/>
      <w:r>
        <w:t xml:space="preserve"> GOTT solche Gestalten nur eine </w:t>
      </w:r>
      <w:proofErr w:type="spellStart"/>
      <w:r>
        <w:t>zeitlang</w:t>
      </w:r>
      <w:proofErr w:type="spellEnd"/>
      <w:r>
        <w:t xml:space="preserve"> an sich genommen / </w:t>
      </w:r>
      <w:proofErr w:type="spellStart"/>
      <w:r>
        <w:t>unnd</w:t>
      </w:r>
      <w:proofErr w:type="spellEnd"/>
      <w:r>
        <w:t xml:space="preserve"> bald wider abgelegt. So hat er sich auch bald in dieser / </w:t>
      </w:r>
      <w:proofErr w:type="spellStart"/>
      <w:r>
        <w:t>baldt</w:t>
      </w:r>
      <w:proofErr w:type="spellEnd"/>
      <w:r>
        <w:t xml:space="preserve"> in einer andern Gestalt offenbaret / daß man im </w:t>
      </w:r>
      <w:proofErr w:type="spellStart"/>
      <w:r>
        <w:t>zweiffel</w:t>
      </w:r>
      <w:proofErr w:type="spellEnd"/>
      <w:r>
        <w:t xml:space="preserve"> stehen </w:t>
      </w:r>
      <w:proofErr w:type="spellStart"/>
      <w:r>
        <w:t>müste</w:t>
      </w:r>
      <w:proofErr w:type="spellEnd"/>
      <w:r>
        <w:t xml:space="preserve"> / welche Gestalt das rechte </w:t>
      </w:r>
      <w:proofErr w:type="spellStart"/>
      <w:r>
        <w:t>gleichnis</w:t>
      </w:r>
      <w:proofErr w:type="spellEnd"/>
      <w:r>
        <w:t xml:space="preserve"> Gottes sey. Derowegen der Prophet Isaias / unangesehen er den Herrn hat sehen sitzen </w:t>
      </w:r>
      <w:proofErr w:type="spellStart"/>
      <w:r>
        <w:t>auff</w:t>
      </w:r>
      <w:proofErr w:type="spellEnd"/>
      <w:r>
        <w:t xml:space="preserve"> einem hohen </w:t>
      </w:r>
      <w:proofErr w:type="spellStart"/>
      <w:r>
        <w:t>unnd</w:t>
      </w:r>
      <w:proofErr w:type="spellEnd"/>
      <w:r>
        <w:t xml:space="preserve"> erhabenen </w:t>
      </w:r>
      <w:proofErr w:type="spellStart"/>
      <w:r>
        <w:t>Stul</w:t>
      </w:r>
      <w:proofErr w:type="spellEnd"/>
      <w:r>
        <w:t xml:space="preserve"> / dessen </w:t>
      </w:r>
      <w:proofErr w:type="spellStart"/>
      <w:r>
        <w:t>kleides</w:t>
      </w:r>
      <w:proofErr w:type="spellEnd"/>
      <w:r>
        <w:t xml:space="preserve"> Saum den Tempel erfüllet hat / dennoch alle die strafft / welche Gott wollen abbilden / </w:t>
      </w:r>
      <w:proofErr w:type="spellStart"/>
      <w:r>
        <w:t>unnd</w:t>
      </w:r>
      <w:proofErr w:type="spellEnd"/>
      <w:r>
        <w:t xml:space="preserve"> </w:t>
      </w:r>
      <w:proofErr w:type="spellStart"/>
      <w:r>
        <w:t>frgt</w:t>
      </w:r>
      <w:proofErr w:type="spellEnd"/>
      <w:r>
        <w:t xml:space="preserve"> sie / </w:t>
      </w:r>
      <w:r>
        <w:rPr>
          <w:rStyle w:val="Hervorhebung"/>
        </w:rPr>
        <w:t>Wem sie ihn doch wollen nachbilden?</w:t>
      </w:r>
      <w:r>
        <w:t xml:space="preserve"> Welches er nicht </w:t>
      </w:r>
      <w:proofErr w:type="spellStart"/>
      <w:r>
        <w:t>hette</w:t>
      </w:r>
      <w:proofErr w:type="spellEnd"/>
      <w:r>
        <w:t xml:space="preserve"> thun können / wann er in der </w:t>
      </w:r>
      <w:proofErr w:type="spellStart"/>
      <w:r>
        <w:t>meinung</w:t>
      </w:r>
      <w:proofErr w:type="spellEnd"/>
      <w:r>
        <w:t xml:space="preserve"> gewesen </w:t>
      </w:r>
      <w:proofErr w:type="spellStart"/>
      <w:r>
        <w:t>were</w:t>
      </w:r>
      <w:proofErr w:type="spellEnd"/>
      <w:r>
        <w:t xml:space="preserve"> / daß man </w:t>
      </w:r>
      <w:proofErr w:type="spellStart"/>
      <w:r>
        <w:t>GOtt</w:t>
      </w:r>
      <w:proofErr w:type="spellEnd"/>
      <w:r>
        <w:t xml:space="preserve"> nach der Gestalt / in welcher er sich etwa offenbaret / nachmahlen könne. </w:t>
      </w:r>
    </w:p>
    <w:p w14:paraId="2A2D0C8D" w14:textId="77777777" w:rsidR="00453595" w:rsidRDefault="00453595" w:rsidP="00453595">
      <w:pPr>
        <w:pStyle w:val="StandardWeb"/>
      </w:pPr>
      <w:r>
        <w:t xml:space="preserve">Ferners / so SOLL auch Gott nicht </w:t>
      </w:r>
      <w:proofErr w:type="spellStart"/>
      <w:r>
        <w:t>abgemahlet</w:t>
      </w:r>
      <w:proofErr w:type="spellEnd"/>
      <w:r>
        <w:t xml:space="preserve"> werden. Dann solch </w:t>
      </w:r>
      <w:proofErr w:type="spellStart"/>
      <w:r>
        <w:t>Malwerck</w:t>
      </w:r>
      <w:proofErr w:type="spellEnd"/>
      <w:r>
        <w:t xml:space="preserve"> ist dem Menschen schädlich / </w:t>
      </w:r>
      <w:proofErr w:type="spellStart"/>
      <w:r>
        <w:t>unnd</w:t>
      </w:r>
      <w:proofErr w:type="spellEnd"/>
      <w:r>
        <w:t xml:space="preserve"> GOTT dem Herren </w:t>
      </w:r>
      <w:proofErr w:type="spellStart"/>
      <w:r>
        <w:t>verkleinerlich</w:t>
      </w:r>
      <w:proofErr w:type="spellEnd"/>
      <w:r>
        <w:t xml:space="preserve">. Schädlich ist es dem Menschen: Dann er sich </w:t>
      </w:r>
      <w:proofErr w:type="spellStart"/>
      <w:r>
        <w:t>baldr</w:t>
      </w:r>
      <w:proofErr w:type="spellEnd"/>
      <w:r>
        <w:t xml:space="preserve"> </w:t>
      </w:r>
      <w:proofErr w:type="spellStart"/>
      <w:r>
        <w:t>dardurch</w:t>
      </w:r>
      <w:proofErr w:type="spellEnd"/>
      <w:r>
        <w:t xml:space="preserve"> verderben / und Gott den Herrn </w:t>
      </w:r>
      <w:proofErr w:type="spellStart"/>
      <w:r>
        <w:t>erzörnen</w:t>
      </w:r>
      <w:proofErr w:type="spellEnd"/>
      <w:r>
        <w:t xml:space="preserve"> </w:t>
      </w:r>
      <w:proofErr w:type="spellStart"/>
      <w:r>
        <w:t>kan</w:t>
      </w:r>
      <w:proofErr w:type="spellEnd"/>
      <w:r>
        <w:t xml:space="preserve">: wie geschrieben stehet </w:t>
      </w:r>
      <w:proofErr w:type="spellStart"/>
      <w:r>
        <w:t>Deuteronom</w:t>
      </w:r>
      <w:proofErr w:type="spellEnd"/>
      <w:r>
        <w:t xml:space="preserve">. am 4. </w:t>
      </w:r>
      <w:proofErr w:type="spellStart"/>
      <w:r>
        <w:t>Capitel</w:t>
      </w:r>
      <w:proofErr w:type="spellEnd"/>
      <w:r>
        <w:t xml:space="preserve">. </w:t>
      </w:r>
      <w:proofErr w:type="spellStart"/>
      <w:r>
        <w:t>Verkleinerlich</w:t>
      </w:r>
      <w:proofErr w:type="spellEnd"/>
      <w:r>
        <w:t xml:space="preserve"> ist es Gott dem Herrn / als welches </w:t>
      </w:r>
      <w:proofErr w:type="spellStart"/>
      <w:r>
        <w:t>Mayestät</w:t>
      </w:r>
      <w:proofErr w:type="spellEnd"/>
      <w:r>
        <w:t xml:space="preserve"> </w:t>
      </w:r>
      <w:proofErr w:type="spellStart"/>
      <w:r>
        <w:t>unnd</w:t>
      </w:r>
      <w:proofErr w:type="spellEnd"/>
      <w:r>
        <w:t xml:space="preserve"> </w:t>
      </w:r>
      <w:proofErr w:type="spellStart"/>
      <w:r>
        <w:t>Herrligkeit</w:t>
      </w:r>
      <w:proofErr w:type="spellEnd"/>
      <w:r>
        <w:t xml:space="preserve"> keines </w:t>
      </w:r>
      <w:proofErr w:type="spellStart"/>
      <w:r>
        <w:t>wegs</w:t>
      </w:r>
      <w:proofErr w:type="spellEnd"/>
      <w:r>
        <w:t xml:space="preserve"> in einem sichtbaren </w:t>
      </w:r>
      <w:proofErr w:type="spellStart"/>
      <w:r>
        <w:t>bildnis</w:t>
      </w:r>
      <w:proofErr w:type="spellEnd"/>
      <w:r>
        <w:t xml:space="preserve"> </w:t>
      </w:r>
      <w:proofErr w:type="spellStart"/>
      <w:r>
        <w:t>kan</w:t>
      </w:r>
      <w:proofErr w:type="spellEnd"/>
      <w:r>
        <w:t xml:space="preserve"> </w:t>
      </w:r>
      <w:proofErr w:type="spellStart"/>
      <w:r>
        <w:t>abcontrafeyet</w:t>
      </w:r>
      <w:proofErr w:type="spellEnd"/>
      <w:r>
        <w:t xml:space="preserve"> werden. Daher der Apostel Paulus schreibt </w:t>
      </w:r>
      <w:proofErr w:type="spellStart"/>
      <w:r>
        <w:t>zun</w:t>
      </w:r>
      <w:proofErr w:type="spellEnd"/>
      <w:r>
        <w:t xml:space="preserve"> Römern am 1. </w:t>
      </w:r>
      <w:proofErr w:type="spellStart"/>
      <w:r>
        <w:t>Capitel</w:t>
      </w:r>
      <w:proofErr w:type="spellEnd"/>
      <w:r>
        <w:t xml:space="preserve">: </w:t>
      </w:r>
      <w:r>
        <w:rPr>
          <w:rStyle w:val="Hervorhebung"/>
        </w:rPr>
        <w:t xml:space="preserve">Die Heyden </w:t>
      </w:r>
      <w:proofErr w:type="spellStart"/>
      <w:r>
        <w:rPr>
          <w:rStyle w:val="Hervorhebung"/>
        </w:rPr>
        <w:t>seynd</w:t>
      </w:r>
      <w:proofErr w:type="spellEnd"/>
      <w:r>
        <w:rPr>
          <w:rStyle w:val="Hervorhebung"/>
        </w:rPr>
        <w:t xml:space="preserve"> darüber zu Narren worden / daß sie die </w:t>
      </w:r>
      <w:proofErr w:type="spellStart"/>
      <w:r>
        <w:rPr>
          <w:rStyle w:val="Hervorhebung"/>
        </w:rPr>
        <w:t>Herrligkeit</w:t>
      </w:r>
      <w:proofErr w:type="spellEnd"/>
      <w:r>
        <w:rPr>
          <w:rStyle w:val="Hervorhebung"/>
        </w:rPr>
        <w:t xml:space="preserve"> deß unvergänglichen Gottes verwandelt haben in ein Bilde / gleich dem vergänglichen Menschen / und der Vögel / </w:t>
      </w:r>
      <w:proofErr w:type="spellStart"/>
      <w:r>
        <w:rPr>
          <w:rStyle w:val="Hervorhebung"/>
        </w:rPr>
        <w:t>unnd</w:t>
      </w:r>
      <w:proofErr w:type="spellEnd"/>
      <w:r>
        <w:rPr>
          <w:rStyle w:val="Hervorhebung"/>
        </w:rPr>
        <w:t xml:space="preserve"> der </w:t>
      </w:r>
      <w:proofErr w:type="spellStart"/>
      <w:r>
        <w:rPr>
          <w:rStyle w:val="Hervorhebung"/>
        </w:rPr>
        <w:t>vierfüssitgen</w:t>
      </w:r>
      <w:proofErr w:type="spellEnd"/>
      <w:r>
        <w:rPr>
          <w:rStyle w:val="Hervorhebung"/>
        </w:rPr>
        <w:t xml:space="preserve"> / und der kriechenden Thiere.</w:t>
      </w:r>
      <w:r>
        <w:t xml:space="preserve"> </w:t>
      </w:r>
    </w:p>
    <w:p w14:paraId="1D474A8D" w14:textId="77777777" w:rsidR="00453595" w:rsidRDefault="00453595" w:rsidP="00453595">
      <w:pPr>
        <w:pStyle w:val="StandardWeb"/>
      </w:pPr>
      <w:r>
        <w:t xml:space="preserve">Diese unsere Lehre von den </w:t>
      </w:r>
      <w:proofErr w:type="spellStart"/>
      <w:r>
        <w:t>verbottenen</w:t>
      </w:r>
      <w:proofErr w:type="spellEnd"/>
      <w:r>
        <w:t xml:space="preserve"> </w:t>
      </w:r>
      <w:proofErr w:type="spellStart"/>
      <w:r>
        <w:t>bildnussen</w:t>
      </w:r>
      <w:proofErr w:type="spellEnd"/>
      <w:r>
        <w:t xml:space="preserve"> Gottes / ist so klar und hell / daß sie auch von vornehmen </w:t>
      </w:r>
      <w:proofErr w:type="spellStart"/>
      <w:r>
        <w:t>Bäpstischen</w:t>
      </w:r>
      <w:proofErr w:type="spellEnd"/>
      <w:r>
        <w:t xml:space="preserve"> Theologen ist für recht und dem Willen Gottes gemäß </w:t>
      </w:r>
      <w:proofErr w:type="spellStart"/>
      <w:r>
        <w:t>erkandt</w:t>
      </w:r>
      <w:proofErr w:type="spellEnd"/>
      <w:r>
        <w:t xml:space="preserve"> worden. Dann einer / </w:t>
      </w:r>
      <w:proofErr w:type="spellStart"/>
      <w:r>
        <w:t>genandt</w:t>
      </w:r>
      <w:proofErr w:type="spellEnd"/>
      <w:r>
        <w:t xml:space="preserve"> Gabriel </w:t>
      </w:r>
      <w:proofErr w:type="spellStart"/>
      <w:r>
        <w:t>Vasquetz</w:t>
      </w:r>
      <w:proofErr w:type="spellEnd"/>
      <w:r>
        <w:t xml:space="preserve">. </w:t>
      </w:r>
      <w:proofErr w:type="spellStart"/>
      <w:r>
        <w:t>bekendts</w:t>
      </w:r>
      <w:proofErr w:type="spellEnd"/>
      <w:r>
        <w:t xml:space="preserve"> rund / </w:t>
      </w:r>
      <w:proofErr w:type="spellStart"/>
      <w:r>
        <w:t>lib</w:t>
      </w:r>
      <w:proofErr w:type="spellEnd"/>
      <w:r>
        <w:t xml:space="preserve"> 2. de </w:t>
      </w:r>
      <w:proofErr w:type="spellStart"/>
      <w:r>
        <w:t>adoratione</w:t>
      </w:r>
      <w:proofErr w:type="spellEnd"/>
      <w:r>
        <w:t xml:space="preserve">, </w:t>
      </w:r>
      <w:proofErr w:type="spellStart"/>
      <w:r>
        <w:t>disputatione</w:t>
      </w:r>
      <w:proofErr w:type="spellEnd"/>
      <w:r>
        <w:t xml:space="preserve"> 4. </w:t>
      </w:r>
      <w:proofErr w:type="spellStart"/>
      <w:r>
        <w:t>cap.2</w:t>
      </w:r>
      <w:proofErr w:type="spellEnd"/>
      <w:r>
        <w:t xml:space="preserve">.) daß im andern </w:t>
      </w:r>
      <w:proofErr w:type="spellStart"/>
      <w:r>
        <w:t>Gebott</w:t>
      </w:r>
      <w:proofErr w:type="spellEnd"/>
      <w:r>
        <w:t xml:space="preserve"> alle </w:t>
      </w:r>
      <w:proofErr w:type="spellStart"/>
      <w:r>
        <w:t>abbildung</w:t>
      </w:r>
      <w:proofErr w:type="spellEnd"/>
      <w:r>
        <w:t xml:space="preserve"> Gottes </w:t>
      </w:r>
      <w:proofErr w:type="spellStart"/>
      <w:r>
        <w:t>verbotten</w:t>
      </w:r>
      <w:proofErr w:type="spellEnd"/>
      <w:r>
        <w:t xml:space="preserve"> sey. Und die </w:t>
      </w:r>
      <w:proofErr w:type="spellStart"/>
      <w:r>
        <w:t>vornembsten</w:t>
      </w:r>
      <w:proofErr w:type="spellEnd"/>
      <w:r>
        <w:t xml:space="preserve"> </w:t>
      </w:r>
      <w:proofErr w:type="spellStart"/>
      <w:r>
        <w:t>Sorbonische</w:t>
      </w:r>
      <w:proofErr w:type="spellEnd"/>
      <w:r>
        <w:t xml:space="preserve"> </w:t>
      </w:r>
      <w:proofErr w:type="spellStart"/>
      <w:r>
        <w:t>Doctoren</w:t>
      </w:r>
      <w:proofErr w:type="spellEnd"/>
      <w:r>
        <w:t xml:space="preserve"> zu </w:t>
      </w:r>
      <w:proofErr w:type="spellStart"/>
      <w:r>
        <w:t>Pariß</w:t>
      </w:r>
      <w:proofErr w:type="spellEnd"/>
      <w:r>
        <w:t xml:space="preserve"> / Claudius </w:t>
      </w:r>
      <w:proofErr w:type="spellStart"/>
      <w:r>
        <w:t>Espencaeus</w:t>
      </w:r>
      <w:proofErr w:type="spellEnd"/>
      <w:r>
        <w:t xml:space="preserve">, </w:t>
      </w:r>
      <w:proofErr w:type="spellStart"/>
      <w:r>
        <w:t>Salignacus</w:t>
      </w:r>
      <w:proofErr w:type="spellEnd"/>
      <w:r>
        <w:t xml:space="preserve">, </w:t>
      </w:r>
      <w:proofErr w:type="spellStart"/>
      <w:r>
        <w:t>Picherellus</w:t>
      </w:r>
      <w:proofErr w:type="spellEnd"/>
      <w:r>
        <w:t xml:space="preserve">, wie auch Bischoff </w:t>
      </w:r>
      <w:proofErr w:type="spellStart"/>
      <w:r>
        <w:t>Monlucius</w:t>
      </w:r>
      <w:proofErr w:type="spellEnd"/>
      <w:r>
        <w:t xml:space="preserve"> mit </w:t>
      </w:r>
      <w:proofErr w:type="spellStart"/>
      <w:r>
        <w:t>inen</w:t>
      </w:r>
      <w:proofErr w:type="spellEnd"/>
      <w:r>
        <w:t xml:space="preserve"> / haben </w:t>
      </w:r>
      <w:proofErr w:type="spellStart"/>
      <w:r>
        <w:t>vorlengst</w:t>
      </w:r>
      <w:proofErr w:type="spellEnd"/>
      <w:r>
        <w:t xml:space="preserve"> bezeuget: Sie wünschten </w:t>
      </w:r>
      <w:proofErr w:type="spellStart"/>
      <w:r>
        <w:t>darumb</w:t>
      </w:r>
      <w:proofErr w:type="spellEnd"/>
      <w:r>
        <w:t xml:space="preserve"> (Hist. Ecclesiarum </w:t>
      </w:r>
      <w:proofErr w:type="spellStart"/>
      <w:r>
        <w:t>reform</w:t>
      </w:r>
      <w:proofErr w:type="spellEnd"/>
      <w:r>
        <w:t xml:space="preserve">. Gal 14.) daß alle </w:t>
      </w:r>
      <w:proofErr w:type="spellStart"/>
      <w:r>
        <w:t>bildnusse</w:t>
      </w:r>
      <w:proofErr w:type="spellEnd"/>
      <w:r>
        <w:t xml:space="preserve"> der Heiligen </w:t>
      </w:r>
      <w:proofErr w:type="spellStart"/>
      <w:r>
        <w:t>Dreyfaltigkeit</w:t>
      </w:r>
      <w:proofErr w:type="spellEnd"/>
      <w:r>
        <w:t xml:space="preserve"> / </w:t>
      </w:r>
      <w:proofErr w:type="spellStart"/>
      <w:r>
        <w:t>auß</w:t>
      </w:r>
      <w:proofErr w:type="spellEnd"/>
      <w:r>
        <w:t xml:space="preserve"> den Tempeln und Häusern </w:t>
      </w:r>
      <w:proofErr w:type="spellStart"/>
      <w:r>
        <w:t>weggethan</w:t>
      </w:r>
      <w:proofErr w:type="spellEnd"/>
      <w:r>
        <w:t xml:space="preserve"> würden / dieweil dieselbige durch die H. </w:t>
      </w:r>
      <w:proofErr w:type="spellStart"/>
      <w:r>
        <w:t>Schrifft</w:t>
      </w:r>
      <w:proofErr w:type="spellEnd"/>
      <w:r>
        <w:t xml:space="preserve"> / durch </w:t>
      </w:r>
      <w:proofErr w:type="spellStart"/>
      <w:r>
        <w:t>Synodos</w:t>
      </w:r>
      <w:proofErr w:type="spellEnd"/>
      <w:r>
        <w:t xml:space="preserve">, und durch viel fromme / gelehrte und </w:t>
      </w:r>
      <w:proofErr w:type="spellStart"/>
      <w:r>
        <w:t>berümbte</w:t>
      </w:r>
      <w:proofErr w:type="spellEnd"/>
      <w:r>
        <w:t xml:space="preserve"> Männer / </w:t>
      </w:r>
      <w:proofErr w:type="spellStart"/>
      <w:r>
        <w:t>verbotten</w:t>
      </w:r>
      <w:proofErr w:type="spellEnd"/>
      <w:r>
        <w:t xml:space="preserve"> </w:t>
      </w:r>
      <w:proofErr w:type="spellStart"/>
      <w:r>
        <w:t>weren</w:t>
      </w:r>
      <w:proofErr w:type="spellEnd"/>
      <w:r>
        <w:t xml:space="preserve">. </w:t>
      </w:r>
    </w:p>
    <w:p w14:paraId="5303C815" w14:textId="77777777" w:rsidR="00453595" w:rsidRDefault="00453595" w:rsidP="00453595">
      <w:pPr>
        <w:pStyle w:val="StandardWeb"/>
      </w:pPr>
      <w:proofErr w:type="spellStart"/>
      <w:r>
        <w:t>Alhie</w:t>
      </w:r>
      <w:proofErr w:type="spellEnd"/>
      <w:r>
        <w:t xml:space="preserve"> aber </w:t>
      </w:r>
      <w:proofErr w:type="spellStart"/>
      <w:r>
        <w:t>wirdt</w:t>
      </w:r>
      <w:proofErr w:type="spellEnd"/>
      <w:r>
        <w:t xml:space="preserve"> gefragt: Weil der Sohn Gottes Mensch worden / ob man ihn dann nicht nach der Menschheit </w:t>
      </w:r>
      <w:proofErr w:type="spellStart"/>
      <w:r>
        <w:t>abmahlen</w:t>
      </w:r>
      <w:proofErr w:type="spellEnd"/>
      <w:r>
        <w:t xml:space="preserve"> möge? Antwort: Christus ist nicht </w:t>
      </w:r>
      <w:proofErr w:type="spellStart"/>
      <w:r>
        <w:t>darumb</w:t>
      </w:r>
      <w:proofErr w:type="spellEnd"/>
      <w:r>
        <w:t xml:space="preserve"> in die Welt kommen / daß man ihn </w:t>
      </w:r>
      <w:proofErr w:type="spellStart"/>
      <w:r>
        <w:t>abmahle</w:t>
      </w:r>
      <w:proofErr w:type="spellEnd"/>
      <w:r>
        <w:t xml:space="preserve"> / sondern daß man an ihn glaube / und sich zu ihm bekehre. </w:t>
      </w:r>
      <w:proofErr w:type="spellStart"/>
      <w:r>
        <w:t>Drumb</w:t>
      </w:r>
      <w:proofErr w:type="spellEnd"/>
      <w:r>
        <w:t xml:space="preserve"> haben wir solches </w:t>
      </w:r>
      <w:proofErr w:type="spellStart"/>
      <w:r>
        <w:t>abmahlens</w:t>
      </w:r>
      <w:proofErr w:type="spellEnd"/>
      <w:r>
        <w:t xml:space="preserve"> keinen </w:t>
      </w:r>
      <w:proofErr w:type="spellStart"/>
      <w:r>
        <w:t>befelch</w:t>
      </w:r>
      <w:proofErr w:type="spellEnd"/>
      <w:r>
        <w:t xml:space="preserve"> / haben auch kein </w:t>
      </w:r>
      <w:proofErr w:type="spellStart"/>
      <w:r>
        <w:t>Exepel</w:t>
      </w:r>
      <w:proofErr w:type="spellEnd"/>
      <w:r>
        <w:t xml:space="preserve"> in dem </w:t>
      </w:r>
      <w:proofErr w:type="spellStart"/>
      <w:r>
        <w:t>gantzen</w:t>
      </w:r>
      <w:proofErr w:type="spellEnd"/>
      <w:r>
        <w:t xml:space="preserve"> </w:t>
      </w:r>
      <w:proofErr w:type="spellStart"/>
      <w:r>
        <w:t>newen</w:t>
      </w:r>
      <w:proofErr w:type="spellEnd"/>
      <w:r>
        <w:t xml:space="preserve"> Testament. Wie er dann auch nicht kann heutiges </w:t>
      </w:r>
      <w:proofErr w:type="spellStart"/>
      <w:r>
        <w:t>tages</w:t>
      </w:r>
      <w:proofErr w:type="spellEnd"/>
      <w:r>
        <w:t xml:space="preserve"> </w:t>
      </w:r>
      <w:proofErr w:type="spellStart"/>
      <w:r>
        <w:t>abgemahlet</w:t>
      </w:r>
      <w:proofErr w:type="spellEnd"/>
      <w:r>
        <w:t xml:space="preserve"> werden nach seiner Menschheit / weil kein Mensch </w:t>
      </w:r>
      <w:proofErr w:type="spellStart"/>
      <w:r>
        <w:t>auff</w:t>
      </w:r>
      <w:proofErr w:type="spellEnd"/>
      <w:r>
        <w:t xml:space="preserve"> Erden lebet / der ihn gesehen </w:t>
      </w:r>
      <w:proofErr w:type="spellStart"/>
      <w:r>
        <w:t>hette</w:t>
      </w:r>
      <w:proofErr w:type="spellEnd"/>
      <w:r>
        <w:t xml:space="preserve">. Daher ihm einer einen </w:t>
      </w:r>
      <w:proofErr w:type="spellStart"/>
      <w:r>
        <w:t>gelblichten</w:t>
      </w:r>
      <w:proofErr w:type="spellEnd"/>
      <w:r>
        <w:t xml:space="preserve"> / der </w:t>
      </w:r>
      <w:proofErr w:type="spellStart"/>
      <w:r>
        <w:t>ander</w:t>
      </w:r>
      <w:proofErr w:type="spellEnd"/>
      <w:r>
        <w:t xml:space="preserve"> einen fahlen / der dritte einen </w:t>
      </w:r>
      <w:proofErr w:type="spellStart"/>
      <w:r>
        <w:t>schwartzen</w:t>
      </w:r>
      <w:proofErr w:type="spellEnd"/>
      <w:r>
        <w:t xml:space="preserve"> / der vierte einen braunen </w:t>
      </w:r>
      <w:proofErr w:type="spellStart"/>
      <w:r>
        <w:t>bart</w:t>
      </w:r>
      <w:proofErr w:type="spellEnd"/>
      <w:r>
        <w:t xml:space="preserve"> / anstreicht. </w:t>
      </w:r>
      <w:proofErr w:type="spellStart"/>
      <w:r>
        <w:t>Unnd</w:t>
      </w:r>
      <w:proofErr w:type="spellEnd"/>
      <w:r>
        <w:t xml:space="preserve"> muß man also das für Christi </w:t>
      </w:r>
      <w:proofErr w:type="spellStart"/>
      <w:r>
        <w:t>Bildnus</w:t>
      </w:r>
      <w:proofErr w:type="spellEnd"/>
      <w:r>
        <w:t xml:space="preserve"> halten / was der Mahler nach seinem eignen </w:t>
      </w:r>
      <w:proofErr w:type="spellStart"/>
      <w:r>
        <w:t>gutdüncken</w:t>
      </w:r>
      <w:proofErr w:type="spellEnd"/>
      <w:r>
        <w:t xml:space="preserve"> das beste zu seyn erachtet hat. Wil geschweigen / weil Christus </w:t>
      </w:r>
      <w:proofErr w:type="spellStart"/>
      <w:r>
        <w:t>warer</w:t>
      </w:r>
      <w:proofErr w:type="spellEnd"/>
      <w:r>
        <w:t xml:space="preserve"> Gott und Mensch ist in einer Person / daß diejenige / die sich mit seinen </w:t>
      </w:r>
      <w:proofErr w:type="spellStart"/>
      <w:r>
        <w:t>bildnussen</w:t>
      </w:r>
      <w:proofErr w:type="spellEnd"/>
      <w:r>
        <w:t xml:space="preserve"> schleppen / nur einen halben Christum an </w:t>
      </w:r>
      <w:proofErr w:type="spellStart"/>
      <w:r>
        <w:t>demselbigen</w:t>
      </w:r>
      <w:proofErr w:type="spellEnd"/>
      <w:r>
        <w:t xml:space="preserve"> haben. </w:t>
      </w:r>
    </w:p>
    <w:p w14:paraId="531FA4B2" w14:textId="77777777" w:rsidR="00453595" w:rsidRDefault="00453595" w:rsidP="00453595">
      <w:pPr>
        <w:pStyle w:val="StandardWeb"/>
      </w:pPr>
      <w:r>
        <w:t xml:space="preserve">Was belanget die Bilder der Aposteln / </w:t>
      </w:r>
      <w:proofErr w:type="spellStart"/>
      <w:r>
        <w:t>Mariae</w:t>
      </w:r>
      <w:proofErr w:type="spellEnd"/>
      <w:r>
        <w:t xml:space="preserve"> / Elisabeth / </w:t>
      </w:r>
      <w:proofErr w:type="spellStart"/>
      <w:r>
        <w:t>unnd</w:t>
      </w:r>
      <w:proofErr w:type="spellEnd"/>
      <w:r>
        <w:t xml:space="preserve"> anderer Heiligen: Wann man wüste / wie sie eigentlich </w:t>
      </w:r>
      <w:proofErr w:type="spellStart"/>
      <w:r>
        <w:t>weren</w:t>
      </w:r>
      <w:proofErr w:type="spellEnd"/>
      <w:r>
        <w:t xml:space="preserve"> gestallt gewesen / möchte man </w:t>
      </w:r>
      <w:proofErr w:type="spellStart"/>
      <w:r>
        <w:t>wol</w:t>
      </w:r>
      <w:proofErr w:type="spellEnd"/>
      <w:r>
        <w:t xml:space="preserve"> ihre Bilder im </w:t>
      </w:r>
      <w:proofErr w:type="spellStart"/>
      <w:r>
        <w:t>Hauß</w:t>
      </w:r>
      <w:proofErr w:type="spellEnd"/>
      <w:r>
        <w:t xml:space="preserve"> haben. In den orten aber / da man den </w:t>
      </w:r>
      <w:proofErr w:type="spellStart"/>
      <w:r>
        <w:t>offentlichen</w:t>
      </w:r>
      <w:proofErr w:type="spellEnd"/>
      <w:r>
        <w:t xml:space="preserve"> Gottes dienst verrichtet / sollen sie keines </w:t>
      </w:r>
      <w:proofErr w:type="spellStart"/>
      <w:r>
        <w:t>wegs</w:t>
      </w:r>
      <w:proofErr w:type="spellEnd"/>
      <w:r>
        <w:t xml:space="preserve"> </w:t>
      </w:r>
      <w:proofErr w:type="spellStart"/>
      <w:r>
        <w:t>auffgestellet</w:t>
      </w:r>
      <w:proofErr w:type="spellEnd"/>
      <w:r>
        <w:t xml:space="preserve"> werden / weder zur </w:t>
      </w:r>
      <w:proofErr w:type="spellStart"/>
      <w:r>
        <w:t>anbettung</w:t>
      </w:r>
      <w:proofErr w:type="spellEnd"/>
      <w:r>
        <w:t xml:space="preserve"> / noch zur </w:t>
      </w:r>
      <w:proofErr w:type="spellStart"/>
      <w:r>
        <w:t>zierde</w:t>
      </w:r>
      <w:proofErr w:type="spellEnd"/>
      <w:r>
        <w:t xml:space="preserve">. Nicht zu </w:t>
      </w:r>
      <w:proofErr w:type="spellStart"/>
      <w:r>
        <w:t>anbettung</w:t>
      </w:r>
      <w:proofErr w:type="spellEnd"/>
      <w:r>
        <w:t xml:space="preserve">. Dann </w:t>
      </w:r>
      <w:r>
        <w:lastRenderedPageBreak/>
        <w:t xml:space="preserve">es stehet geschrieben: </w:t>
      </w:r>
      <w:r>
        <w:rPr>
          <w:rStyle w:val="Hervorhebung"/>
        </w:rPr>
        <w:t xml:space="preserve">Du </w:t>
      </w:r>
      <w:proofErr w:type="spellStart"/>
      <w:r>
        <w:rPr>
          <w:rStyle w:val="Hervorhebung"/>
        </w:rPr>
        <w:t>solt</w:t>
      </w:r>
      <w:proofErr w:type="spellEnd"/>
      <w:r>
        <w:rPr>
          <w:rStyle w:val="Hervorhebung"/>
        </w:rPr>
        <w:t xml:space="preserve"> Gott den Herrn </w:t>
      </w:r>
      <w:proofErr w:type="spellStart"/>
      <w:r>
        <w:rPr>
          <w:rStyle w:val="Hervorhebung"/>
        </w:rPr>
        <w:t>anbetten</w:t>
      </w:r>
      <w:proofErr w:type="spellEnd"/>
      <w:r>
        <w:rPr>
          <w:rStyle w:val="Hervorhebung"/>
        </w:rPr>
        <w:t xml:space="preserve"> / und ihm allein dienen.</w:t>
      </w:r>
      <w:r>
        <w:t xml:space="preserve"> Nicht zur </w:t>
      </w:r>
      <w:proofErr w:type="spellStart"/>
      <w:r>
        <w:t>zierde</w:t>
      </w:r>
      <w:proofErr w:type="spellEnd"/>
      <w:r>
        <w:t xml:space="preserve">. Dann es stehet geschrieben: </w:t>
      </w:r>
      <w:r>
        <w:rPr>
          <w:rStyle w:val="Hervorhebung"/>
        </w:rPr>
        <w:t>Meidet allen bösen schein.</w:t>
      </w:r>
      <w:r>
        <w:t xml:space="preserve"> 1. Thess. 5. Nun haben die in </w:t>
      </w:r>
      <w:proofErr w:type="spellStart"/>
      <w:r>
        <w:t>heyligen</w:t>
      </w:r>
      <w:proofErr w:type="spellEnd"/>
      <w:r>
        <w:t xml:space="preserve"> orten </w:t>
      </w:r>
      <w:proofErr w:type="spellStart"/>
      <w:r>
        <w:t>auff</w:t>
      </w:r>
      <w:proofErr w:type="spellEnd"/>
      <w:r>
        <w:t xml:space="preserve"> gestellte </w:t>
      </w:r>
      <w:proofErr w:type="spellStart"/>
      <w:r>
        <w:t>Bildnussen</w:t>
      </w:r>
      <w:proofErr w:type="spellEnd"/>
      <w:r>
        <w:t xml:space="preserve"> den schein der </w:t>
      </w:r>
      <w:proofErr w:type="spellStart"/>
      <w:r>
        <w:t>anbettung</w:t>
      </w:r>
      <w:proofErr w:type="spellEnd"/>
      <w:r>
        <w:t xml:space="preserve">: sintemal viel </w:t>
      </w:r>
      <w:proofErr w:type="spellStart"/>
      <w:r>
        <w:t>meynen</w:t>
      </w:r>
      <w:proofErr w:type="spellEnd"/>
      <w:r>
        <w:t xml:space="preserve"> / sie </w:t>
      </w:r>
      <w:proofErr w:type="spellStart"/>
      <w:r>
        <w:t>seyen</w:t>
      </w:r>
      <w:proofErr w:type="spellEnd"/>
      <w:r>
        <w:t xml:space="preserve"> zu dem ende dahin gesetzt Und wann sie gleich den schein nicht </w:t>
      </w:r>
      <w:proofErr w:type="spellStart"/>
      <w:r>
        <w:t>hetten</w:t>
      </w:r>
      <w:proofErr w:type="spellEnd"/>
      <w:r>
        <w:t xml:space="preserve">: so ist doch die </w:t>
      </w:r>
      <w:proofErr w:type="spellStart"/>
      <w:r>
        <w:t>gefahr</w:t>
      </w:r>
      <w:proofErr w:type="spellEnd"/>
      <w:r>
        <w:t xml:space="preserve"> </w:t>
      </w:r>
      <w:proofErr w:type="spellStart"/>
      <w:r>
        <w:t>dabey</w:t>
      </w:r>
      <w:proofErr w:type="spellEnd"/>
      <w:r>
        <w:t xml:space="preserve"> / daß sie von den Abergläubigen möchten </w:t>
      </w:r>
      <w:proofErr w:type="spellStart"/>
      <w:r>
        <w:t>angebettet</w:t>
      </w:r>
      <w:proofErr w:type="spellEnd"/>
      <w:r>
        <w:t xml:space="preserve"> werden: wie wir es dann </w:t>
      </w:r>
      <w:proofErr w:type="spellStart"/>
      <w:r>
        <w:t>biß</w:t>
      </w:r>
      <w:proofErr w:type="spellEnd"/>
      <w:r>
        <w:t xml:space="preserve"> </w:t>
      </w:r>
      <w:proofErr w:type="spellStart"/>
      <w:r>
        <w:t>anhero</w:t>
      </w:r>
      <w:proofErr w:type="spellEnd"/>
      <w:r>
        <w:t xml:space="preserve"> gesehen / daß es an diesem </w:t>
      </w:r>
      <w:proofErr w:type="spellStart"/>
      <w:r>
        <w:t>ort</w:t>
      </w:r>
      <w:proofErr w:type="spellEnd"/>
      <w:r>
        <w:t xml:space="preserve"> nur zu viel geschehen. Solcher </w:t>
      </w:r>
      <w:proofErr w:type="spellStart"/>
      <w:r>
        <w:t>gefahr</w:t>
      </w:r>
      <w:proofErr w:type="spellEnd"/>
      <w:r>
        <w:t xml:space="preserve"> sollen wir / so viel möglich / vorkommen. Dann es stehet geschrieben: </w:t>
      </w:r>
      <w:r>
        <w:rPr>
          <w:rStyle w:val="Hervorhebung"/>
        </w:rPr>
        <w:t xml:space="preserve">Du </w:t>
      </w:r>
      <w:proofErr w:type="spellStart"/>
      <w:r>
        <w:rPr>
          <w:rStyle w:val="Hervorhebung"/>
        </w:rPr>
        <w:t>solt</w:t>
      </w:r>
      <w:proofErr w:type="spellEnd"/>
      <w:r>
        <w:rPr>
          <w:rStyle w:val="Hervorhebung"/>
        </w:rPr>
        <w:t xml:space="preserve"> für den Blinden kein </w:t>
      </w:r>
      <w:proofErr w:type="spellStart"/>
      <w:r>
        <w:rPr>
          <w:rStyle w:val="Hervorhebung"/>
        </w:rPr>
        <w:t>anstoß</w:t>
      </w:r>
      <w:proofErr w:type="spellEnd"/>
      <w:r>
        <w:rPr>
          <w:rStyle w:val="Hervorhebung"/>
        </w:rPr>
        <w:t xml:space="preserve"> setzen: Dann du </w:t>
      </w:r>
      <w:proofErr w:type="spellStart"/>
      <w:r>
        <w:rPr>
          <w:rStyle w:val="Hervorhebung"/>
        </w:rPr>
        <w:t>solt</w:t>
      </w:r>
      <w:proofErr w:type="spellEnd"/>
      <w:r>
        <w:rPr>
          <w:rStyle w:val="Hervorhebung"/>
        </w:rPr>
        <w:t xml:space="preserve"> dich für deinem Gott </w:t>
      </w:r>
      <w:proofErr w:type="spellStart"/>
      <w:r>
        <w:rPr>
          <w:rStyle w:val="Hervorhebung"/>
        </w:rPr>
        <w:t>förchten</w:t>
      </w:r>
      <w:proofErr w:type="spellEnd"/>
      <w:r>
        <w:rPr>
          <w:rStyle w:val="Hervorhebung"/>
        </w:rPr>
        <w:t>:</w:t>
      </w:r>
      <w:r>
        <w:t xml:space="preserve"> im dritten Buch Mosis im 19. </w:t>
      </w:r>
      <w:proofErr w:type="spellStart"/>
      <w:r>
        <w:t>cap</w:t>
      </w:r>
      <w:proofErr w:type="spellEnd"/>
      <w:r>
        <w:t xml:space="preserve">. Item: </w:t>
      </w:r>
      <w:r>
        <w:rPr>
          <w:rStyle w:val="Hervorhebung"/>
        </w:rPr>
        <w:t xml:space="preserve">Du </w:t>
      </w:r>
      <w:proofErr w:type="spellStart"/>
      <w:r>
        <w:rPr>
          <w:rStyle w:val="Hervorhebung"/>
        </w:rPr>
        <w:t>solt</w:t>
      </w:r>
      <w:proofErr w:type="spellEnd"/>
      <w:r>
        <w:rPr>
          <w:rStyle w:val="Hervorhebung"/>
        </w:rPr>
        <w:t xml:space="preserve"> Gott deinen Herrn nicht versuchen:</w:t>
      </w:r>
      <w:r>
        <w:t xml:space="preserve"> Matth. 4. </w:t>
      </w:r>
      <w:proofErr w:type="spellStart"/>
      <w:r>
        <w:t>Darumb</w:t>
      </w:r>
      <w:proofErr w:type="spellEnd"/>
      <w:r>
        <w:t xml:space="preserve"> gilt die Folgerung gar nicht: Ich mag der Apostel Bilder im Hause haben: </w:t>
      </w:r>
      <w:proofErr w:type="spellStart"/>
      <w:r>
        <w:t>Darumb</w:t>
      </w:r>
      <w:proofErr w:type="spellEnd"/>
      <w:r>
        <w:t xml:space="preserve"> </w:t>
      </w:r>
      <w:proofErr w:type="spellStart"/>
      <w:r>
        <w:t>kan</w:t>
      </w:r>
      <w:proofErr w:type="spellEnd"/>
      <w:r>
        <w:t xml:space="preserve"> man sie auch </w:t>
      </w:r>
      <w:proofErr w:type="spellStart"/>
      <w:r>
        <w:t>wol</w:t>
      </w:r>
      <w:proofErr w:type="spellEnd"/>
      <w:r>
        <w:t xml:space="preserve"> in der Kirchen dulden. Dann im Hause ist nicht der schein der </w:t>
      </w:r>
      <w:proofErr w:type="spellStart"/>
      <w:r>
        <w:t>anbettung</w:t>
      </w:r>
      <w:proofErr w:type="spellEnd"/>
      <w:r>
        <w:t xml:space="preserve"> / auch nicht die </w:t>
      </w:r>
      <w:proofErr w:type="spellStart"/>
      <w:r>
        <w:t>gefahr</w:t>
      </w:r>
      <w:proofErr w:type="spellEnd"/>
      <w:r>
        <w:t xml:space="preserve"> / daß sie möchten von andern </w:t>
      </w:r>
      <w:proofErr w:type="spellStart"/>
      <w:r>
        <w:t>aberglaubischen</w:t>
      </w:r>
      <w:proofErr w:type="spellEnd"/>
      <w:r>
        <w:t xml:space="preserve"> Menschen angebetet werden. Und so viel vom Ersten. </w:t>
      </w:r>
    </w:p>
    <w:p w14:paraId="7FFE1D0C" w14:textId="77777777" w:rsidR="00453595" w:rsidRDefault="00453595" w:rsidP="00453595">
      <w:pPr>
        <w:pStyle w:val="berschrift2"/>
      </w:pPr>
      <w:r>
        <w:t>Vom Andern.</w:t>
      </w:r>
    </w:p>
    <w:p w14:paraId="52AD5423" w14:textId="77777777" w:rsidR="00453595" w:rsidRDefault="00453595" w:rsidP="00453595">
      <w:pPr>
        <w:pStyle w:val="StandardWeb"/>
      </w:pPr>
      <w:r>
        <w:t xml:space="preserve">Hie finden sich aber Leute / welche </w:t>
      </w:r>
      <w:proofErr w:type="spellStart"/>
      <w:r>
        <w:t>fürgeben</w:t>
      </w:r>
      <w:proofErr w:type="spellEnd"/>
      <w:r>
        <w:t xml:space="preserve"> / Man solle </w:t>
      </w:r>
      <w:proofErr w:type="spellStart"/>
      <w:r>
        <w:t>freylich</w:t>
      </w:r>
      <w:proofErr w:type="spellEnd"/>
      <w:r>
        <w:t xml:space="preserve"> </w:t>
      </w:r>
      <w:proofErr w:type="spellStart"/>
      <w:r>
        <w:t>nit</w:t>
      </w:r>
      <w:proofErr w:type="spellEnd"/>
      <w:r>
        <w:t xml:space="preserve"> die Bilder </w:t>
      </w:r>
      <w:proofErr w:type="spellStart"/>
      <w:r>
        <w:t>anbetten</w:t>
      </w:r>
      <w:proofErr w:type="spellEnd"/>
      <w:r>
        <w:t xml:space="preserve"> </w:t>
      </w:r>
      <w:proofErr w:type="spellStart"/>
      <w:r>
        <w:t>unnd</w:t>
      </w:r>
      <w:proofErr w:type="spellEnd"/>
      <w:r>
        <w:t xml:space="preserve"> verehren / Sie thun es auch </w:t>
      </w:r>
      <w:proofErr w:type="spellStart"/>
      <w:r>
        <w:t>selbsten</w:t>
      </w:r>
      <w:proofErr w:type="spellEnd"/>
      <w:r>
        <w:t xml:space="preserve"> nicht: Man könne aber Gott den Herren / durch die </w:t>
      </w:r>
      <w:proofErr w:type="spellStart"/>
      <w:r>
        <w:t>bilder</w:t>
      </w:r>
      <w:proofErr w:type="spellEnd"/>
      <w:r>
        <w:t xml:space="preserve"> / </w:t>
      </w:r>
      <w:proofErr w:type="spellStart"/>
      <w:r>
        <w:t>anruffen</w:t>
      </w:r>
      <w:proofErr w:type="spellEnd"/>
      <w:r>
        <w:t xml:space="preserve"> </w:t>
      </w:r>
      <w:proofErr w:type="spellStart"/>
      <w:r>
        <w:t>unnd</w:t>
      </w:r>
      <w:proofErr w:type="spellEnd"/>
      <w:r>
        <w:t xml:space="preserve"> verehren: </w:t>
      </w:r>
      <w:proofErr w:type="spellStart"/>
      <w:r>
        <w:t>Inmassen</w:t>
      </w:r>
      <w:proofErr w:type="spellEnd"/>
      <w:r>
        <w:t xml:space="preserve"> an dem </w:t>
      </w:r>
      <w:proofErr w:type="spellStart"/>
      <w:r>
        <w:t>Balcken</w:t>
      </w:r>
      <w:proofErr w:type="spellEnd"/>
      <w:r>
        <w:t xml:space="preserve"> </w:t>
      </w:r>
      <w:proofErr w:type="spellStart"/>
      <w:r>
        <w:t>under</w:t>
      </w:r>
      <w:proofErr w:type="spellEnd"/>
      <w:r>
        <w:t xml:space="preserve"> dem </w:t>
      </w:r>
      <w:proofErr w:type="spellStart"/>
      <w:r>
        <w:t>grossen</w:t>
      </w:r>
      <w:proofErr w:type="spellEnd"/>
      <w:r>
        <w:t xml:space="preserve"> </w:t>
      </w:r>
      <w:proofErr w:type="spellStart"/>
      <w:r>
        <w:t>Crucifix</w:t>
      </w:r>
      <w:proofErr w:type="spellEnd"/>
      <w:r>
        <w:t xml:space="preserve"> allhie / diese Vers geschrieben stunden: </w:t>
      </w:r>
    </w:p>
    <w:p w14:paraId="5E81A971" w14:textId="77777777" w:rsidR="00453595" w:rsidRPr="0096690F" w:rsidRDefault="00453595" w:rsidP="00453595">
      <w:pPr>
        <w:pStyle w:val="StandardWeb"/>
        <w:rPr>
          <w:lang w:val="en-US"/>
        </w:rPr>
      </w:pPr>
      <w:proofErr w:type="spellStart"/>
      <w:r w:rsidRPr="0096690F">
        <w:rPr>
          <w:lang w:val="en-US"/>
        </w:rPr>
        <w:t>Effigiem</w:t>
      </w:r>
      <w:proofErr w:type="spellEnd"/>
      <w:r w:rsidRPr="0096690F">
        <w:rPr>
          <w:lang w:val="en-US"/>
        </w:rPr>
        <w:t xml:space="preserve"> </w:t>
      </w:r>
      <w:proofErr w:type="spellStart"/>
      <w:r w:rsidRPr="0096690F">
        <w:rPr>
          <w:lang w:val="en-US"/>
        </w:rPr>
        <w:t>Chrsiti</w:t>
      </w:r>
      <w:proofErr w:type="spellEnd"/>
      <w:r w:rsidRPr="0096690F">
        <w:rPr>
          <w:lang w:val="en-US"/>
        </w:rPr>
        <w:t xml:space="preserve">, cum </w:t>
      </w:r>
      <w:proofErr w:type="spellStart"/>
      <w:r w:rsidRPr="0096690F">
        <w:rPr>
          <w:lang w:val="en-US"/>
        </w:rPr>
        <w:t>transis</w:t>
      </w:r>
      <w:proofErr w:type="spellEnd"/>
      <w:r w:rsidRPr="0096690F">
        <w:rPr>
          <w:lang w:val="en-US"/>
        </w:rPr>
        <w:t xml:space="preserve">, semper </w:t>
      </w:r>
      <w:proofErr w:type="spellStart"/>
      <w:r w:rsidRPr="0096690F">
        <w:rPr>
          <w:lang w:val="en-US"/>
        </w:rPr>
        <w:t>honora</w:t>
      </w:r>
      <w:proofErr w:type="spellEnd"/>
      <w:r w:rsidRPr="0096690F">
        <w:rPr>
          <w:lang w:val="en-US"/>
        </w:rPr>
        <w:t>:</w:t>
      </w:r>
      <w:r w:rsidRPr="0096690F">
        <w:rPr>
          <w:lang w:val="en-US"/>
        </w:rPr>
        <w:br/>
        <w:t xml:space="preserve">Non </w:t>
      </w:r>
      <w:proofErr w:type="spellStart"/>
      <w:r w:rsidRPr="0096690F">
        <w:rPr>
          <w:lang w:val="en-US"/>
        </w:rPr>
        <w:t>tamen</w:t>
      </w:r>
      <w:proofErr w:type="spellEnd"/>
      <w:r w:rsidRPr="0096690F">
        <w:rPr>
          <w:lang w:val="en-US"/>
        </w:rPr>
        <w:t xml:space="preserve"> </w:t>
      </w:r>
      <w:proofErr w:type="spellStart"/>
      <w:r w:rsidRPr="0096690F">
        <w:rPr>
          <w:lang w:val="en-US"/>
        </w:rPr>
        <w:t>effigiem</w:t>
      </w:r>
      <w:proofErr w:type="spellEnd"/>
      <w:r w:rsidRPr="0096690F">
        <w:rPr>
          <w:lang w:val="en-US"/>
        </w:rPr>
        <w:t xml:space="preserve">, sed </w:t>
      </w:r>
      <w:proofErr w:type="spellStart"/>
      <w:r w:rsidRPr="0096690F">
        <w:rPr>
          <w:lang w:val="en-US"/>
        </w:rPr>
        <w:t>quem</w:t>
      </w:r>
      <w:proofErr w:type="spellEnd"/>
      <w:r w:rsidRPr="0096690F">
        <w:rPr>
          <w:lang w:val="en-US"/>
        </w:rPr>
        <w:t xml:space="preserve"> </w:t>
      </w:r>
      <w:proofErr w:type="spellStart"/>
      <w:r w:rsidRPr="0096690F">
        <w:rPr>
          <w:lang w:val="en-US"/>
        </w:rPr>
        <w:t>designat</w:t>
      </w:r>
      <w:proofErr w:type="spellEnd"/>
      <w:r w:rsidRPr="0096690F">
        <w:rPr>
          <w:lang w:val="en-US"/>
        </w:rPr>
        <w:t xml:space="preserve">, </w:t>
      </w:r>
      <w:proofErr w:type="spellStart"/>
      <w:r w:rsidRPr="0096690F">
        <w:rPr>
          <w:lang w:val="en-US"/>
        </w:rPr>
        <w:t>adora</w:t>
      </w:r>
      <w:proofErr w:type="spellEnd"/>
      <w:r w:rsidRPr="0096690F">
        <w:rPr>
          <w:lang w:val="en-US"/>
        </w:rPr>
        <w:t xml:space="preserve">. </w:t>
      </w:r>
    </w:p>
    <w:p w14:paraId="2F4E2F04" w14:textId="77777777" w:rsidR="00453595" w:rsidRDefault="00453595" w:rsidP="00453595">
      <w:pPr>
        <w:pStyle w:val="StandardWeb"/>
      </w:pPr>
      <w:r>
        <w:t>Da ist:</w:t>
      </w:r>
      <w:r>
        <w:br/>
        <w:t>Wann du für Christi Bildnis stehst /</w:t>
      </w:r>
      <w:r>
        <w:br/>
        <w:t xml:space="preserve">Oder für ihm </w:t>
      </w:r>
      <w:proofErr w:type="spellStart"/>
      <w:r>
        <w:t>füruber</w:t>
      </w:r>
      <w:proofErr w:type="spellEnd"/>
      <w:r>
        <w:t xml:space="preserve"> gehst /</w:t>
      </w:r>
      <w:r>
        <w:br/>
        <w:t xml:space="preserve">Du dessen </w:t>
      </w:r>
      <w:proofErr w:type="spellStart"/>
      <w:r>
        <w:t>nit</w:t>
      </w:r>
      <w:proofErr w:type="spellEnd"/>
      <w:r>
        <w:t xml:space="preserve"> vergessen </w:t>
      </w:r>
      <w:proofErr w:type="spellStart"/>
      <w:r>
        <w:t>must</w:t>
      </w:r>
      <w:proofErr w:type="spellEnd"/>
      <w:r>
        <w:t xml:space="preserve"> /</w:t>
      </w:r>
      <w:r>
        <w:br/>
        <w:t xml:space="preserve">Daß du ihm </w:t>
      </w:r>
      <w:proofErr w:type="spellStart"/>
      <w:r>
        <w:t>alzeit</w:t>
      </w:r>
      <w:proofErr w:type="spellEnd"/>
      <w:r>
        <w:t xml:space="preserve"> ehr </w:t>
      </w:r>
      <w:proofErr w:type="spellStart"/>
      <w:r>
        <w:t>anthust</w:t>
      </w:r>
      <w:proofErr w:type="spellEnd"/>
      <w:r>
        <w:t>;</w:t>
      </w:r>
      <w:r>
        <w:br/>
        <w:t xml:space="preserve">Doch nicht </w:t>
      </w:r>
      <w:proofErr w:type="spellStart"/>
      <w:r>
        <w:t>anbette</w:t>
      </w:r>
      <w:proofErr w:type="spellEnd"/>
      <w:r>
        <w:t xml:space="preserve"> eben das Bild /</w:t>
      </w:r>
      <w:r>
        <w:br/>
        <w:t xml:space="preserve">Sondern den Herrn </w:t>
      </w:r>
      <w:proofErr w:type="spellStart"/>
      <w:r>
        <w:t>auff</w:t>
      </w:r>
      <w:proofErr w:type="spellEnd"/>
      <w:r>
        <w:t xml:space="preserve"> den es zielt. </w:t>
      </w:r>
    </w:p>
    <w:p w14:paraId="656E738F" w14:textId="77777777" w:rsidR="00453595" w:rsidRDefault="00453595" w:rsidP="00453595">
      <w:pPr>
        <w:pStyle w:val="StandardWeb"/>
      </w:pPr>
      <w:proofErr w:type="spellStart"/>
      <w:r>
        <w:t>Hieruaff</w:t>
      </w:r>
      <w:proofErr w:type="spellEnd"/>
      <w:r>
        <w:t xml:space="preserve"> ist </w:t>
      </w:r>
      <w:proofErr w:type="spellStart"/>
      <w:r>
        <w:t>diß</w:t>
      </w:r>
      <w:proofErr w:type="spellEnd"/>
      <w:r>
        <w:t xml:space="preserve"> unser Antwort: Daß es </w:t>
      </w:r>
      <w:proofErr w:type="spellStart"/>
      <w:r>
        <w:t>wol</w:t>
      </w:r>
      <w:proofErr w:type="spellEnd"/>
      <w:r>
        <w:t xml:space="preserve"> zu </w:t>
      </w:r>
      <w:proofErr w:type="spellStart"/>
      <w:r>
        <w:t>wündschen</w:t>
      </w:r>
      <w:proofErr w:type="spellEnd"/>
      <w:r>
        <w:t xml:space="preserve"> </w:t>
      </w:r>
      <w:proofErr w:type="spellStart"/>
      <w:r>
        <w:t>were</w:t>
      </w:r>
      <w:proofErr w:type="spellEnd"/>
      <w:r>
        <w:t xml:space="preserve"> / daß die Götzenbilder nicht </w:t>
      </w:r>
      <w:proofErr w:type="spellStart"/>
      <w:r>
        <w:t>angebettet</w:t>
      </w:r>
      <w:proofErr w:type="spellEnd"/>
      <w:r>
        <w:t xml:space="preserve"> </w:t>
      </w:r>
      <w:proofErr w:type="spellStart"/>
      <w:r>
        <w:t>unnd</w:t>
      </w:r>
      <w:proofErr w:type="spellEnd"/>
      <w:r>
        <w:t xml:space="preserve"> verehret würden. Die That aber bezeugt vielem anders: weil man </w:t>
      </w:r>
      <w:proofErr w:type="spellStart"/>
      <w:r>
        <w:t>sihet</w:t>
      </w:r>
      <w:proofErr w:type="spellEnd"/>
      <w:r>
        <w:t xml:space="preserve"> / wie man sich für den Altar / </w:t>
      </w:r>
      <w:proofErr w:type="spellStart"/>
      <w:r>
        <w:t>bildern</w:t>
      </w:r>
      <w:proofErr w:type="spellEnd"/>
      <w:r>
        <w:t xml:space="preserve"> und </w:t>
      </w:r>
      <w:proofErr w:type="spellStart"/>
      <w:r>
        <w:t>Crucifixen</w:t>
      </w:r>
      <w:proofErr w:type="spellEnd"/>
      <w:r>
        <w:t xml:space="preserve"> neiget </w:t>
      </w:r>
      <w:proofErr w:type="spellStart"/>
      <w:r>
        <w:t>unnd</w:t>
      </w:r>
      <w:proofErr w:type="spellEnd"/>
      <w:r>
        <w:t xml:space="preserve"> beuget / wie man die Hüte für ihnen abzeucht / wie man ihnen </w:t>
      </w:r>
      <w:proofErr w:type="spellStart"/>
      <w:r>
        <w:t>Kertzen</w:t>
      </w:r>
      <w:proofErr w:type="spellEnd"/>
      <w:r>
        <w:t xml:space="preserve"> und Lampen anzündet. Und sollte mancher sehen / daß ein </w:t>
      </w:r>
      <w:proofErr w:type="spellStart"/>
      <w:r>
        <w:t>Crucifix</w:t>
      </w:r>
      <w:proofErr w:type="spellEnd"/>
      <w:r>
        <w:t xml:space="preserve"> </w:t>
      </w:r>
      <w:proofErr w:type="spellStart"/>
      <w:r>
        <w:t>zerhawen</w:t>
      </w:r>
      <w:proofErr w:type="spellEnd"/>
      <w:r>
        <w:t xml:space="preserve"> oder </w:t>
      </w:r>
      <w:proofErr w:type="spellStart"/>
      <w:r>
        <w:t>verbrent</w:t>
      </w:r>
      <w:proofErr w:type="spellEnd"/>
      <w:r>
        <w:t xml:space="preserve"> würde / so würde sein Hertz drüber weinen. Das </w:t>
      </w:r>
      <w:proofErr w:type="spellStart"/>
      <w:r>
        <w:t>heist</w:t>
      </w:r>
      <w:proofErr w:type="spellEnd"/>
      <w:r>
        <w:t xml:space="preserve"> ja die Götzenbilder rechtschaffen ehren. Aber laß seyn: Man bete die Götzenbilder nicht an: Man verehre sie auch nicht an sich </w:t>
      </w:r>
      <w:proofErr w:type="spellStart"/>
      <w:r>
        <w:t>selbsten</w:t>
      </w:r>
      <w:proofErr w:type="spellEnd"/>
      <w:r>
        <w:t xml:space="preserve">. So </w:t>
      </w:r>
      <w:proofErr w:type="spellStart"/>
      <w:r>
        <w:t>wil</w:t>
      </w:r>
      <w:proofErr w:type="spellEnd"/>
      <w:r>
        <w:t xml:space="preserve"> doch Gott auch das nicht haben / daß man ihn durch die Götzenbilder anbeten </w:t>
      </w:r>
      <w:proofErr w:type="spellStart"/>
      <w:r>
        <w:t>unnd</w:t>
      </w:r>
      <w:proofErr w:type="spellEnd"/>
      <w:r>
        <w:t xml:space="preserve"> verehren soll. Dann einmal so sagt er rund </w:t>
      </w:r>
      <w:proofErr w:type="spellStart"/>
      <w:r>
        <w:t>herauß</w:t>
      </w:r>
      <w:proofErr w:type="spellEnd"/>
      <w:r>
        <w:t xml:space="preserve">: </w:t>
      </w:r>
      <w:r>
        <w:rPr>
          <w:rStyle w:val="Hervorhebung"/>
        </w:rPr>
        <w:t xml:space="preserve">Man solle sie </w:t>
      </w:r>
      <w:proofErr w:type="spellStart"/>
      <w:r>
        <w:rPr>
          <w:rStyle w:val="Hervorhebung"/>
        </w:rPr>
        <w:t>nit</w:t>
      </w:r>
      <w:proofErr w:type="spellEnd"/>
      <w:r>
        <w:rPr>
          <w:rStyle w:val="Hervorhebung"/>
        </w:rPr>
        <w:t xml:space="preserve"> </w:t>
      </w:r>
      <w:proofErr w:type="spellStart"/>
      <w:r>
        <w:rPr>
          <w:rStyle w:val="Hervorhebung"/>
        </w:rPr>
        <w:t>anbetten</w:t>
      </w:r>
      <w:proofErr w:type="spellEnd"/>
      <w:r>
        <w:rPr>
          <w:rStyle w:val="Hervorhebung"/>
        </w:rPr>
        <w:t xml:space="preserve"> / noch ihnen dienen.</w:t>
      </w:r>
      <w:r>
        <w:t xml:space="preserve"> Mit welchen Worten alle </w:t>
      </w:r>
      <w:proofErr w:type="spellStart"/>
      <w:r>
        <w:t>ehrerbietung</w:t>
      </w:r>
      <w:proofErr w:type="spellEnd"/>
      <w:r>
        <w:t xml:space="preserve"> / so den Götzenbildern </w:t>
      </w:r>
      <w:proofErr w:type="spellStart"/>
      <w:r>
        <w:t>auff</w:t>
      </w:r>
      <w:proofErr w:type="spellEnd"/>
      <w:r>
        <w:t xml:space="preserve"> irgend eine weise geschehen mag / verbieten thut. </w:t>
      </w:r>
      <w:r>
        <w:rPr>
          <w:rStyle w:val="Hervorhebung"/>
        </w:rPr>
        <w:t xml:space="preserve">So </w:t>
      </w:r>
      <w:proofErr w:type="spellStart"/>
      <w:r>
        <w:rPr>
          <w:rStyle w:val="Hervorhebung"/>
        </w:rPr>
        <w:t>kömpt</w:t>
      </w:r>
      <w:proofErr w:type="spellEnd"/>
      <w:r>
        <w:rPr>
          <w:rStyle w:val="Hervorhebung"/>
        </w:rPr>
        <w:t xml:space="preserve"> auch </w:t>
      </w:r>
      <w:proofErr w:type="spellStart"/>
      <w:r>
        <w:rPr>
          <w:rStyle w:val="Hervorhebung"/>
        </w:rPr>
        <w:t>niemandt</w:t>
      </w:r>
      <w:proofErr w:type="spellEnd"/>
      <w:r>
        <w:rPr>
          <w:rStyle w:val="Hervorhebung"/>
        </w:rPr>
        <w:t xml:space="preserve"> zum Vatter / </w:t>
      </w:r>
      <w:proofErr w:type="spellStart"/>
      <w:r>
        <w:rPr>
          <w:rStyle w:val="Hervorhebung"/>
        </w:rPr>
        <w:t>ohn</w:t>
      </w:r>
      <w:proofErr w:type="spellEnd"/>
      <w:r>
        <w:rPr>
          <w:rStyle w:val="Hervorhebung"/>
        </w:rPr>
        <w:t xml:space="preserve"> durch den Sohn:</w:t>
      </w:r>
      <w:r>
        <w:t xml:space="preserve"> stehet geschrieben </w:t>
      </w:r>
      <w:proofErr w:type="spellStart"/>
      <w:r>
        <w:t>Johannus</w:t>
      </w:r>
      <w:proofErr w:type="spellEnd"/>
      <w:r>
        <w:t xml:space="preserve"> am 14. Nicht aber durch Bildnisse oder stumme Götzen. Zu dem / so </w:t>
      </w:r>
      <w:proofErr w:type="spellStart"/>
      <w:r>
        <w:t>läst</w:t>
      </w:r>
      <w:proofErr w:type="spellEnd"/>
      <w:r>
        <w:t xml:space="preserve"> sich die </w:t>
      </w:r>
      <w:proofErr w:type="spellStart"/>
      <w:r>
        <w:t>Abgötterey</w:t>
      </w:r>
      <w:proofErr w:type="spellEnd"/>
      <w:r>
        <w:t xml:space="preserve"> damit nicht entschuldigen / daß man wollte </w:t>
      </w:r>
      <w:proofErr w:type="spellStart"/>
      <w:r>
        <w:t>fürgeben</w:t>
      </w:r>
      <w:proofErr w:type="spellEnd"/>
      <w:r>
        <w:t xml:space="preserve"> / Durch das Bild bete man den Heyland an. Sintemal auch die Israeliten nicht </w:t>
      </w:r>
      <w:proofErr w:type="spellStart"/>
      <w:r>
        <w:t>wolten</w:t>
      </w:r>
      <w:proofErr w:type="spellEnd"/>
      <w:r>
        <w:t xml:space="preserve"> </w:t>
      </w:r>
      <w:proofErr w:type="spellStart"/>
      <w:r>
        <w:t>darfür</w:t>
      </w:r>
      <w:proofErr w:type="spellEnd"/>
      <w:r>
        <w:t xml:space="preserve"> angesehen seyn / daß sie das güldene Kalb </w:t>
      </w:r>
      <w:proofErr w:type="spellStart"/>
      <w:r>
        <w:t>anbetteten</w:t>
      </w:r>
      <w:proofErr w:type="spellEnd"/>
      <w:r>
        <w:t xml:space="preserve"> / </w:t>
      </w:r>
      <w:proofErr w:type="spellStart"/>
      <w:r>
        <w:t>sonden</w:t>
      </w:r>
      <w:proofErr w:type="spellEnd"/>
      <w:r>
        <w:t xml:space="preserve"> GOTT den HERRN durch das Kalb. Wie sie dann sagen: Nicht / deß Kalbes / sondern / </w:t>
      </w:r>
      <w:r>
        <w:rPr>
          <w:rStyle w:val="Hervorhebung"/>
        </w:rPr>
        <w:t>Deß Herren Fest wird Morgen seyn:</w:t>
      </w:r>
      <w:r>
        <w:t xml:space="preserve"> im andern Buch Mosis im 32. Nichts desto weniger sagt Gott zu Mose / Sie haben das güldene Kalb angebetet / und ihm </w:t>
      </w:r>
      <w:proofErr w:type="spellStart"/>
      <w:r>
        <w:t>geopffert</w:t>
      </w:r>
      <w:proofErr w:type="spellEnd"/>
      <w:r>
        <w:t xml:space="preserve"> / </w:t>
      </w:r>
      <w:proofErr w:type="spellStart"/>
      <w:r>
        <w:t>unnd</w:t>
      </w:r>
      <w:proofErr w:type="spellEnd"/>
      <w:r>
        <w:t xml:space="preserve"> will das </w:t>
      </w:r>
      <w:proofErr w:type="spellStart"/>
      <w:r>
        <w:t>Volck</w:t>
      </w:r>
      <w:proofErr w:type="spellEnd"/>
      <w:r>
        <w:t xml:space="preserve"> in seinem Zorn auffressen. Ja so weit </w:t>
      </w:r>
      <w:proofErr w:type="spellStart"/>
      <w:r>
        <w:t>fehlets</w:t>
      </w:r>
      <w:proofErr w:type="spellEnd"/>
      <w:r>
        <w:t xml:space="preserve"> / daß Gott durch die Bilder wolle </w:t>
      </w:r>
      <w:proofErr w:type="spellStart"/>
      <w:r>
        <w:t>geehret</w:t>
      </w:r>
      <w:proofErr w:type="spellEnd"/>
      <w:r>
        <w:t xml:space="preserve"> seyn / daß er ihm ach nicht </w:t>
      </w:r>
      <w:proofErr w:type="spellStart"/>
      <w:r>
        <w:t>FUR</w:t>
      </w:r>
      <w:proofErr w:type="spellEnd"/>
      <w:r>
        <w:t xml:space="preserve"> DEN BILDERN </w:t>
      </w:r>
      <w:proofErr w:type="spellStart"/>
      <w:r>
        <w:t>wil</w:t>
      </w:r>
      <w:proofErr w:type="spellEnd"/>
      <w:r>
        <w:t xml:space="preserve"> gedienet haben. Dann so lauten seine </w:t>
      </w:r>
      <w:proofErr w:type="spellStart"/>
      <w:r>
        <w:lastRenderedPageBreak/>
        <w:t>eygne</w:t>
      </w:r>
      <w:proofErr w:type="spellEnd"/>
      <w:r>
        <w:t xml:space="preserve"> Wort im dritten Buch Mosis im 26. </w:t>
      </w:r>
      <w:proofErr w:type="spellStart"/>
      <w:r>
        <w:t>Dap</w:t>
      </w:r>
      <w:proofErr w:type="spellEnd"/>
      <w:r>
        <w:t xml:space="preserve">. </w:t>
      </w:r>
      <w:r>
        <w:rPr>
          <w:rStyle w:val="Hervorhebung"/>
        </w:rPr>
        <w:t xml:space="preserve">Ihr </w:t>
      </w:r>
      <w:proofErr w:type="spellStart"/>
      <w:r>
        <w:rPr>
          <w:rStyle w:val="Hervorhebung"/>
        </w:rPr>
        <w:t>solt</w:t>
      </w:r>
      <w:proofErr w:type="spellEnd"/>
      <w:r>
        <w:rPr>
          <w:rStyle w:val="Hervorhebung"/>
        </w:rPr>
        <w:t xml:space="preserve"> euch kein Götzen machen noch Bilde / und </w:t>
      </w:r>
      <w:proofErr w:type="spellStart"/>
      <w:r>
        <w:rPr>
          <w:rStyle w:val="Hervorhebung"/>
        </w:rPr>
        <w:t>solt</w:t>
      </w:r>
      <w:proofErr w:type="spellEnd"/>
      <w:r>
        <w:rPr>
          <w:rStyle w:val="Hervorhebung"/>
        </w:rPr>
        <w:t xml:space="preserve"> euch keine </w:t>
      </w:r>
      <w:proofErr w:type="spellStart"/>
      <w:r>
        <w:rPr>
          <w:rStyle w:val="Hervorhebung"/>
        </w:rPr>
        <w:t>Seulen</w:t>
      </w:r>
      <w:proofErr w:type="spellEnd"/>
      <w:r>
        <w:rPr>
          <w:rStyle w:val="Hervorhebung"/>
        </w:rPr>
        <w:t xml:space="preserve"> </w:t>
      </w:r>
      <w:proofErr w:type="spellStart"/>
      <w:r>
        <w:rPr>
          <w:rStyle w:val="Hervorhebung"/>
        </w:rPr>
        <w:t>auffrichten</w:t>
      </w:r>
      <w:proofErr w:type="spellEnd"/>
      <w:r>
        <w:rPr>
          <w:rStyle w:val="Hervorhebung"/>
        </w:rPr>
        <w:t xml:space="preserve"> / noch keinen </w:t>
      </w:r>
      <w:proofErr w:type="spellStart"/>
      <w:r>
        <w:rPr>
          <w:rStyle w:val="Hervorhebung"/>
        </w:rPr>
        <w:t>Malstein</w:t>
      </w:r>
      <w:proofErr w:type="spellEnd"/>
      <w:r>
        <w:rPr>
          <w:rStyle w:val="Hervorhebung"/>
        </w:rPr>
        <w:t xml:space="preserve"> setzen in </w:t>
      </w:r>
      <w:proofErr w:type="spellStart"/>
      <w:r>
        <w:rPr>
          <w:rStyle w:val="Hervorhebung"/>
        </w:rPr>
        <w:t>ewrem</w:t>
      </w:r>
      <w:proofErr w:type="spellEnd"/>
      <w:r>
        <w:rPr>
          <w:rStyle w:val="Hervorhebung"/>
        </w:rPr>
        <w:t xml:space="preserve"> Lande / daß ihr dafür </w:t>
      </w:r>
      <w:proofErr w:type="spellStart"/>
      <w:r>
        <w:rPr>
          <w:rStyle w:val="Hervorhebung"/>
        </w:rPr>
        <w:t>anbettet</w:t>
      </w:r>
      <w:proofErr w:type="spellEnd"/>
      <w:r>
        <w:rPr>
          <w:rStyle w:val="Hervorhebung"/>
        </w:rPr>
        <w:t>.</w:t>
      </w:r>
      <w:r>
        <w:t xml:space="preserve"> So soll man nun für den Götzen nicht betten / nicht </w:t>
      </w:r>
      <w:proofErr w:type="spellStart"/>
      <w:r>
        <w:t>tauffen</w:t>
      </w:r>
      <w:proofErr w:type="spellEnd"/>
      <w:r>
        <w:t xml:space="preserve"> / nicht </w:t>
      </w:r>
      <w:proofErr w:type="spellStart"/>
      <w:r>
        <w:t>Abendmal</w:t>
      </w:r>
      <w:proofErr w:type="spellEnd"/>
      <w:r>
        <w:t xml:space="preserve"> halten. Dann man ziehe gleich den Hut für die Augen oder nicht / man sehe die Götzen oder sehe sie nicht / so wird doch dem Willen Gottes zu wider gehandelt / wann man für den Götzen bettet. </w:t>
      </w:r>
    </w:p>
    <w:p w14:paraId="59541D40" w14:textId="77777777" w:rsidR="00453595" w:rsidRDefault="00453595" w:rsidP="00453595">
      <w:pPr>
        <w:pStyle w:val="StandardWeb"/>
      </w:pPr>
      <w:r>
        <w:t xml:space="preserve">Soll man nun den HERRN Christum durch die Götzen nicht </w:t>
      </w:r>
      <w:proofErr w:type="spellStart"/>
      <w:r>
        <w:t>anbetten</w:t>
      </w:r>
      <w:proofErr w:type="spellEnd"/>
      <w:r>
        <w:t xml:space="preserve"> / so soll man viel weniger die verstorbene Heiligen / als Mariam / </w:t>
      </w:r>
      <w:proofErr w:type="spellStart"/>
      <w:r>
        <w:t>Petrum</w:t>
      </w:r>
      <w:proofErr w:type="spellEnd"/>
      <w:r>
        <w:t xml:space="preserve"> / </w:t>
      </w:r>
      <w:proofErr w:type="spellStart"/>
      <w:r>
        <w:t>Wenceßlaum</w:t>
      </w:r>
      <w:proofErr w:type="spellEnd"/>
      <w:r>
        <w:t xml:space="preserve"> / </w:t>
      </w:r>
      <w:proofErr w:type="spellStart"/>
      <w:r>
        <w:t>Rochum</w:t>
      </w:r>
      <w:proofErr w:type="spellEnd"/>
      <w:r>
        <w:t xml:space="preserve"> / </w:t>
      </w:r>
      <w:proofErr w:type="spellStart"/>
      <w:r>
        <w:t>Sebastianum</w:t>
      </w:r>
      <w:proofErr w:type="spellEnd"/>
      <w:r>
        <w:t xml:space="preserve"> / und andere / durch und für ihren Bildern </w:t>
      </w:r>
      <w:proofErr w:type="spellStart"/>
      <w:r>
        <w:t>anbetten</w:t>
      </w:r>
      <w:proofErr w:type="spellEnd"/>
      <w:r>
        <w:t xml:space="preserve"> und verehren. Dann die </w:t>
      </w:r>
      <w:proofErr w:type="spellStart"/>
      <w:r>
        <w:t>heylige</w:t>
      </w:r>
      <w:proofErr w:type="spellEnd"/>
      <w:r>
        <w:t xml:space="preserve"> Menschen sind ohne das nicht </w:t>
      </w:r>
      <w:proofErr w:type="spellStart"/>
      <w:r>
        <w:t>anzubetten</w:t>
      </w:r>
      <w:proofErr w:type="spellEnd"/>
      <w:r>
        <w:t xml:space="preserve">: Weder für sich selbst: Dann es stehet geschrieben: </w:t>
      </w:r>
      <w:r>
        <w:rPr>
          <w:rStyle w:val="Hervorhebung"/>
        </w:rPr>
        <w:t xml:space="preserve">Du </w:t>
      </w:r>
      <w:proofErr w:type="spellStart"/>
      <w:r>
        <w:rPr>
          <w:rStyle w:val="Hervorhebung"/>
        </w:rPr>
        <w:t>solt</w:t>
      </w:r>
      <w:proofErr w:type="spellEnd"/>
      <w:r>
        <w:rPr>
          <w:rStyle w:val="Hervorhebung"/>
        </w:rPr>
        <w:t xml:space="preserve"> </w:t>
      </w:r>
      <w:proofErr w:type="spellStart"/>
      <w:r>
        <w:rPr>
          <w:rStyle w:val="Hervorhebung"/>
        </w:rPr>
        <w:t>anbetten</w:t>
      </w:r>
      <w:proofErr w:type="spellEnd"/>
      <w:r>
        <w:rPr>
          <w:rStyle w:val="Hervorhebung"/>
        </w:rPr>
        <w:t xml:space="preserve"> Gott deinen HERRN / und ihm allein dienen</w:t>
      </w:r>
      <w:r>
        <w:t xml:space="preserve"> / Matth. 4. Noch als </w:t>
      </w:r>
      <w:proofErr w:type="spellStart"/>
      <w:r>
        <w:t>Mitler</w:t>
      </w:r>
      <w:proofErr w:type="spellEnd"/>
      <w:r>
        <w:t xml:space="preserve"> und Vorbitter: Dann es stehet geschrieben: </w:t>
      </w:r>
      <w:r>
        <w:rPr>
          <w:rStyle w:val="Hervorhebung"/>
        </w:rPr>
        <w:t xml:space="preserve">Es ist ein Gott und ein </w:t>
      </w:r>
      <w:proofErr w:type="spellStart"/>
      <w:r>
        <w:rPr>
          <w:rStyle w:val="Hervorhebung"/>
        </w:rPr>
        <w:t>Mitler</w:t>
      </w:r>
      <w:proofErr w:type="spellEnd"/>
      <w:r>
        <w:rPr>
          <w:rStyle w:val="Hervorhebung"/>
        </w:rPr>
        <w:t xml:space="preserve"> zwischen Gott und den Menschen / </w:t>
      </w:r>
      <w:proofErr w:type="spellStart"/>
      <w:r>
        <w:rPr>
          <w:rStyle w:val="Hervorhebung"/>
        </w:rPr>
        <w:t>nemblich</w:t>
      </w:r>
      <w:proofErr w:type="spellEnd"/>
      <w:r>
        <w:rPr>
          <w:rStyle w:val="Hervorhebung"/>
        </w:rPr>
        <w:t xml:space="preserve"> / der Mensch Christus Jesus</w:t>
      </w:r>
      <w:r>
        <w:t xml:space="preserve"> 1. an </w:t>
      </w:r>
      <w:proofErr w:type="spellStart"/>
      <w:r>
        <w:t>Timoth</w:t>
      </w:r>
      <w:proofErr w:type="spellEnd"/>
      <w:r>
        <w:t xml:space="preserve">. am 2. </w:t>
      </w:r>
      <w:proofErr w:type="spellStart"/>
      <w:proofErr w:type="gramStart"/>
      <w:r>
        <w:t>Drumb</w:t>
      </w:r>
      <w:proofErr w:type="spellEnd"/>
      <w:proofErr w:type="gramEnd"/>
      <w:r>
        <w:t xml:space="preserve"> </w:t>
      </w:r>
      <w:r>
        <w:rPr>
          <w:rStyle w:val="Hervorhebung"/>
        </w:rPr>
        <w:t>ob jemand sündiget / so haben wir einen Fürsprecher bey dem Vatter / Jesum Christ / der gerecht ist.</w:t>
      </w:r>
      <w:r>
        <w:t xml:space="preserve"> 1. Johan. 2. </w:t>
      </w:r>
      <w:r>
        <w:rPr>
          <w:rStyle w:val="Hervorhebung"/>
        </w:rPr>
        <w:t xml:space="preserve">Derselbige vertritt uns </w:t>
      </w:r>
      <w:r>
        <w:t xml:space="preserve">/ Rom. 8. Sintemal </w:t>
      </w:r>
      <w:r>
        <w:rPr>
          <w:rStyle w:val="Hervorhebung"/>
        </w:rPr>
        <w:t>Er in den Himmel selbst ist eingegangen / zu erscheinen für dem Angesicht Gottes für uns.</w:t>
      </w:r>
      <w:r>
        <w:t xml:space="preserve"> Hebr. 9. </w:t>
      </w:r>
      <w:proofErr w:type="spellStart"/>
      <w:r>
        <w:t>Darumb</w:t>
      </w:r>
      <w:proofErr w:type="spellEnd"/>
      <w:r>
        <w:t xml:space="preserve"> mögen die </w:t>
      </w:r>
      <w:proofErr w:type="spellStart"/>
      <w:r>
        <w:t>jenige</w:t>
      </w:r>
      <w:proofErr w:type="spellEnd"/>
      <w:r>
        <w:t xml:space="preserve"> </w:t>
      </w:r>
      <w:proofErr w:type="spellStart"/>
      <w:r>
        <w:t>wol</w:t>
      </w:r>
      <w:proofErr w:type="spellEnd"/>
      <w:r>
        <w:t xml:space="preserve"> zusehen / wie sie es gegen Gott verantworten wollen / welche die Götzenbilder so lieb haben / daß sie sie mit </w:t>
      </w:r>
      <w:proofErr w:type="spellStart"/>
      <w:r>
        <w:t>Knyebeugen</w:t>
      </w:r>
      <w:proofErr w:type="spellEnd"/>
      <w:r>
        <w:t xml:space="preserve"> / mit Hut abziehen / und andern </w:t>
      </w:r>
      <w:proofErr w:type="spellStart"/>
      <w:r>
        <w:t>Ceremonien</w:t>
      </w:r>
      <w:proofErr w:type="spellEnd"/>
      <w:r>
        <w:t xml:space="preserve"> verehren. Dann sie gehören in die zahl deren / von welchen der Prophet </w:t>
      </w:r>
      <w:proofErr w:type="spellStart"/>
      <w:r>
        <w:t>Esaias</w:t>
      </w:r>
      <w:proofErr w:type="spellEnd"/>
      <w:r>
        <w:t xml:space="preserve"> im andern </w:t>
      </w:r>
      <w:proofErr w:type="spellStart"/>
      <w:r>
        <w:t>Capitel</w:t>
      </w:r>
      <w:proofErr w:type="spellEnd"/>
      <w:r>
        <w:t xml:space="preserve"> schreibet: </w:t>
      </w:r>
      <w:r>
        <w:rPr>
          <w:rStyle w:val="Hervorhebung"/>
        </w:rPr>
        <w:t xml:space="preserve">Ihr Land ist voll Götzen / und </w:t>
      </w:r>
      <w:proofErr w:type="spellStart"/>
      <w:r>
        <w:rPr>
          <w:rStyle w:val="Hervorhebung"/>
        </w:rPr>
        <w:t>anbetten</w:t>
      </w:r>
      <w:proofErr w:type="spellEnd"/>
      <w:r>
        <w:rPr>
          <w:rStyle w:val="Hervorhebung"/>
        </w:rPr>
        <w:t xml:space="preserve"> ihrer Hände </w:t>
      </w:r>
      <w:proofErr w:type="spellStart"/>
      <w:r>
        <w:rPr>
          <w:rStyle w:val="Hervorhebung"/>
        </w:rPr>
        <w:t>werck</w:t>
      </w:r>
      <w:proofErr w:type="spellEnd"/>
      <w:r>
        <w:rPr>
          <w:rStyle w:val="Hervorhebung"/>
        </w:rPr>
        <w:t xml:space="preserve"> / welches ihre Finger gemacht haben. Da </w:t>
      </w:r>
      <w:proofErr w:type="spellStart"/>
      <w:r>
        <w:rPr>
          <w:rStyle w:val="Hervorhebung"/>
        </w:rPr>
        <w:t>bucket</w:t>
      </w:r>
      <w:proofErr w:type="spellEnd"/>
      <w:r>
        <w:rPr>
          <w:rStyle w:val="Hervorhebung"/>
        </w:rPr>
        <w:t xml:space="preserve"> sich der </w:t>
      </w:r>
      <w:proofErr w:type="spellStart"/>
      <w:r>
        <w:rPr>
          <w:rStyle w:val="Hervorhebung"/>
        </w:rPr>
        <w:t>Pöfel</w:t>
      </w:r>
      <w:proofErr w:type="spellEnd"/>
      <w:r>
        <w:rPr>
          <w:rStyle w:val="Hervorhebung"/>
        </w:rPr>
        <w:t xml:space="preserve"> / da demütigen sich die </w:t>
      </w:r>
      <w:proofErr w:type="spellStart"/>
      <w:r>
        <w:rPr>
          <w:rStyle w:val="Hervorhebung"/>
        </w:rPr>
        <w:t>Junckern</w:t>
      </w:r>
      <w:proofErr w:type="spellEnd"/>
      <w:r>
        <w:rPr>
          <w:rStyle w:val="Hervorhebung"/>
        </w:rPr>
        <w:t xml:space="preserve">: Das </w:t>
      </w:r>
      <w:proofErr w:type="spellStart"/>
      <w:r>
        <w:rPr>
          <w:rStyle w:val="Hervorhebung"/>
        </w:rPr>
        <w:t>wirstu</w:t>
      </w:r>
      <w:proofErr w:type="spellEnd"/>
      <w:r>
        <w:rPr>
          <w:rStyle w:val="Hervorhebung"/>
        </w:rPr>
        <w:t xml:space="preserve"> ihnen nicht vergeben.</w:t>
      </w:r>
      <w:r>
        <w:t xml:space="preserve"> </w:t>
      </w:r>
    </w:p>
    <w:p w14:paraId="0AF2F419" w14:textId="77777777" w:rsidR="00453595" w:rsidRDefault="00453595" w:rsidP="00453595">
      <w:pPr>
        <w:pStyle w:val="berschrift2"/>
      </w:pPr>
      <w:r>
        <w:t>Vom Dritten.</w:t>
      </w:r>
    </w:p>
    <w:p w14:paraId="258B2060" w14:textId="77777777" w:rsidR="00453595" w:rsidRDefault="00453595" w:rsidP="00453595">
      <w:pPr>
        <w:pStyle w:val="StandardWeb"/>
      </w:pPr>
      <w:proofErr w:type="spellStart"/>
      <w:r>
        <w:t>Hierauß</w:t>
      </w:r>
      <w:proofErr w:type="spellEnd"/>
      <w:r>
        <w:t xml:space="preserve"> ist nun leichtlich zu </w:t>
      </w:r>
      <w:proofErr w:type="spellStart"/>
      <w:r>
        <w:t>schliessen</w:t>
      </w:r>
      <w:proofErr w:type="spellEnd"/>
      <w:r>
        <w:t xml:space="preserve"> / was einer Christlichen Obrigkeit zu thun sey / wann sie zu der </w:t>
      </w:r>
      <w:proofErr w:type="spellStart"/>
      <w:r>
        <w:t>ubung</w:t>
      </w:r>
      <w:proofErr w:type="spellEnd"/>
      <w:r>
        <w:t xml:space="preserve"> ihres Gottesdienstes einen Tempel oder Kirch </w:t>
      </w:r>
      <w:proofErr w:type="spellStart"/>
      <w:r>
        <w:t>einnimbt</w:t>
      </w:r>
      <w:proofErr w:type="spellEnd"/>
      <w:r>
        <w:t xml:space="preserve"> / welche mit Götzenbildern erfüllet ist? Gott der HERR selbst gibt den </w:t>
      </w:r>
      <w:proofErr w:type="spellStart"/>
      <w:r>
        <w:t>Außschlag</w:t>
      </w:r>
      <w:proofErr w:type="spellEnd"/>
      <w:r>
        <w:t xml:space="preserve">. </w:t>
      </w:r>
      <w:proofErr w:type="spellStart"/>
      <w:r>
        <w:t>Exodi</w:t>
      </w:r>
      <w:proofErr w:type="spellEnd"/>
      <w:r>
        <w:t xml:space="preserve"> 34. v. 13. </w:t>
      </w:r>
      <w:r>
        <w:rPr>
          <w:rStyle w:val="Hervorhebung"/>
        </w:rPr>
        <w:t xml:space="preserve">Ihre </w:t>
      </w:r>
      <w:proofErr w:type="spellStart"/>
      <w:r>
        <w:rPr>
          <w:rStyle w:val="Hervorhebung"/>
        </w:rPr>
        <w:t>Altär</w:t>
      </w:r>
      <w:proofErr w:type="spellEnd"/>
      <w:r>
        <w:rPr>
          <w:rStyle w:val="Hervorhebung"/>
        </w:rPr>
        <w:t xml:space="preserve"> </w:t>
      </w:r>
      <w:proofErr w:type="spellStart"/>
      <w:r>
        <w:rPr>
          <w:rStyle w:val="Hervorhebung"/>
        </w:rPr>
        <w:t>soltu</w:t>
      </w:r>
      <w:proofErr w:type="spellEnd"/>
      <w:r>
        <w:rPr>
          <w:rStyle w:val="Hervorhebung"/>
        </w:rPr>
        <w:t xml:space="preserve"> </w:t>
      </w:r>
      <w:proofErr w:type="spellStart"/>
      <w:r>
        <w:rPr>
          <w:rStyle w:val="Hervorhebung"/>
        </w:rPr>
        <w:t>umbstürtzen</w:t>
      </w:r>
      <w:proofErr w:type="spellEnd"/>
      <w:r>
        <w:rPr>
          <w:rStyle w:val="Hervorhebung"/>
        </w:rPr>
        <w:t xml:space="preserve"> / und ihre Götzen zerbrechen / </w:t>
      </w:r>
      <w:proofErr w:type="spellStart"/>
      <w:r>
        <w:rPr>
          <w:rStyle w:val="Hervorhebung"/>
        </w:rPr>
        <w:t>unnd</w:t>
      </w:r>
      <w:proofErr w:type="spellEnd"/>
      <w:r>
        <w:rPr>
          <w:rStyle w:val="Hervorhebung"/>
        </w:rPr>
        <w:t xml:space="preserve"> ihre </w:t>
      </w:r>
      <w:proofErr w:type="spellStart"/>
      <w:r>
        <w:rPr>
          <w:rStyle w:val="Hervorhebung"/>
        </w:rPr>
        <w:t>Haeine</w:t>
      </w:r>
      <w:proofErr w:type="spellEnd"/>
      <w:r>
        <w:rPr>
          <w:rStyle w:val="Hervorhebung"/>
        </w:rPr>
        <w:t xml:space="preserve"> </w:t>
      </w:r>
      <w:proofErr w:type="spellStart"/>
      <w:r>
        <w:rPr>
          <w:rStyle w:val="Hervorhebung"/>
        </w:rPr>
        <w:t>außrotten</w:t>
      </w:r>
      <w:proofErr w:type="spellEnd"/>
      <w:r>
        <w:rPr>
          <w:rStyle w:val="Hervorhebung"/>
        </w:rPr>
        <w:t>.</w:t>
      </w:r>
      <w:r>
        <w:t xml:space="preserve"> </w:t>
      </w:r>
      <w:proofErr w:type="spellStart"/>
      <w:r>
        <w:t>Deuteronomii</w:t>
      </w:r>
      <w:proofErr w:type="spellEnd"/>
      <w:r>
        <w:t xml:space="preserve"> 7. v. 5. </w:t>
      </w:r>
      <w:r>
        <w:rPr>
          <w:rStyle w:val="Hervorhebung"/>
        </w:rPr>
        <w:t xml:space="preserve">Also </w:t>
      </w:r>
      <w:proofErr w:type="spellStart"/>
      <w:r>
        <w:rPr>
          <w:rStyle w:val="Hervorhebung"/>
        </w:rPr>
        <w:t>solt</w:t>
      </w:r>
      <w:proofErr w:type="spellEnd"/>
      <w:r>
        <w:rPr>
          <w:rStyle w:val="Hervorhebung"/>
        </w:rPr>
        <w:t xml:space="preserve"> ihr mit ihnen thun: Ihre </w:t>
      </w:r>
      <w:proofErr w:type="spellStart"/>
      <w:r>
        <w:rPr>
          <w:rStyle w:val="Hervorhebung"/>
        </w:rPr>
        <w:t>Altär</w:t>
      </w:r>
      <w:proofErr w:type="spellEnd"/>
      <w:r>
        <w:rPr>
          <w:rStyle w:val="Hervorhebung"/>
        </w:rPr>
        <w:t xml:space="preserve"> </w:t>
      </w:r>
      <w:proofErr w:type="spellStart"/>
      <w:r>
        <w:rPr>
          <w:rStyle w:val="Hervorhebung"/>
        </w:rPr>
        <w:t>solt</w:t>
      </w:r>
      <w:proofErr w:type="spellEnd"/>
      <w:r>
        <w:rPr>
          <w:rStyle w:val="Hervorhebung"/>
        </w:rPr>
        <w:t xml:space="preserve"> ihr </w:t>
      </w:r>
      <w:proofErr w:type="spellStart"/>
      <w:r>
        <w:rPr>
          <w:rStyle w:val="Hervorhebung"/>
        </w:rPr>
        <w:t>zerreissen</w:t>
      </w:r>
      <w:proofErr w:type="spellEnd"/>
      <w:r>
        <w:rPr>
          <w:rStyle w:val="Hervorhebung"/>
        </w:rPr>
        <w:t xml:space="preserve"> / ihre </w:t>
      </w:r>
      <w:proofErr w:type="spellStart"/>
      <w:r>
        <w:rPr>
          <w:rStyle w:val="Hervorhebung"/>
        </w:rPr>
        <w:t>Suelen</w:t>
      </w:r>
      <w:proofErr w:type="spellEnd"/>
      <w:r>
        <w:rPr>
          <w:rStyle w:val="Hervorhebung"/>
        </w:rPr>
        <w:t xml:space="preserve"> zerbrechen / ihre </w:t>
      </w:r>
      <w:proofErr w:type="spellStart"/>
      <w:r>
        <w:rPr>
          <w:rStyle w:val="Hervorhebung"/>
        </w:rPr>
        <w:t>Haeine</w:t>
      </w:r>
      <w:proofErr w:type="spellEnd"/>
      <w:r>
        <w:rPr>
          <w:rStyle w:val="Hervorhebung"/>
        </w:rPr>
        <w:t xml:space="preserve"> </w:t>
      </w:r>
      <w:proofErr w:type="spellStart"/>
      <w:r>
        <w:rPr>
          <w:rStyle w:val="Hervorhebung"/>
        </w:rPr>
        <w:t>abhawen</w:t>
      </w:r>
      <w:proofErr w:type="spellEnd"/>
      <w:r>
        <w:rPr>
          <w:rStyle w:val="Hervorhebung"/>
        </w:rPr>
        <w:t xml:space="preserve"> / und ihre Götzen mit </w:t>
      </w:r>
      <w:proofErr w:type="spellStart"/>
      <w:r>
        <w:rPr>
          <w:rStyle w:val="Hervorhebung"/>
        </w:rPr>
        <w:t>Fewer</w:t>
      </w:r>
      <w:proofErr w:type="spellEnd"/>
      <w:r>
        <w:rPr>
          <w:rStyle w:val="Hervorhebung"/>
        </w:rPr>
        <w:t xml:space="preserve"> verbrennen.</w:t>
      </w:r>
      <w:r>
        <w:t xml:space="preserve"> </w:t>
      </w:r>
      <w:proofErr w:type="spellStart"/>
      <w:r>
        <w:t>Deuteronomii</w:t>
      </w:r>
      <w:proofErr w:type="spellEnd"/>
      <w:r>
        <w:t xml:space="preserve"> 12. v. 3. </w:t>
      </w:r>
      <w:proofErr w:type="spellStart"/>
      <w:r>
        <w:rPr>
          <w:rStyle w:val="Hervorhebung"/>
        </w:rPr>
        <w:t>Reisset</w:t>
      </w:r>
      <w:proofErr w:type="spellEnd"/>
      <w:r>
        <w:rPr>
          <w:rStyle w:val="Hervorhebung"/>
        </w:rPr>
        <w:t xml:space="preserve"> </w:t>
      </w:r>
      <w:proofErr w:type="spellStart"/>
      <w:r>
        <w:rPr>
          <w:rStyle w:val="Hervorhebung"/>
        </w:rPr>
        <w:t>umb</w:t>
      </w:r>
      <w:proofErr w:type="spellEnd"/>
      <w:r>
        <w:rPr>
          <w:rStyle w:val="Hervorhebung"/>
        </w:rPr>
        <w:t xml:space="preserve"> ihre </w:t>
      </w:r>
      <w:proofErr w:type="spellStart"/>
      <w:r>
        <w:rPr>
          <w:rStyle w:val="Hervorhebung"/>
        </w:rPr>
        <w:t>Altär</w:t>
      </w:r>
      <w:proofErr w:type="spellEnd"/>
      <w:r>
        <w:rPr>
          <w:rStyle w:val="Hervorhebung"/>
        </w:rPr>
        <w:t xml:space="preserve"> / und zerbrecht ihre </w:t>
      </w:r>
      <w:proofErr w:type="spellStart"/>
      <w:r>
        <w:rPr>
          <w:rStyle w:val="Hervorhebung"/>
        </w:rPr>
        <w:t>Seulen</w:t>
      </w:r>
      <w:proofErr w:type="spellEnd"/>
      <w:r>
        <w:rPr>
          <w:rStyle w:val="Hervorhebung"/>
        </w:rPr>
        <w:t xml:space="preserve"> / </w:t>
      </w:r>
      <w:proofErr w:type="spellStart"/>
      <w:r>
        <w:rPr>
          <w:rStyle w:val="Hervorhebung"/>
        </w:rPr>
        <w:t>unn</w:t>
      </w:r>
      <w:proofErr w:type="spellEnd"/>
      <w:r>
        <w:rPr>
          <w:rStyle w:val="Hervorhebung"/>
        </w:rPr>
        <w:t xml:space="preserve"> verbrennet mit </w:t>
      </w:r>
      <w:proofErr w:type="spellStart"/>
      <w:r>
        <w:rPr>
          <w:rStyle w:val="Hervorhebung"/>
        </w:rPr>
        <w:t>Fewer</w:t>
      </w:r>
      <w:proofErr w:type="spellEnd"/>
      <w:r>
        <w:rPr>
          <w:rStyle w:val="Hervorhebung"/>
        </w:rPr>
        <w:t xml:space="preserve"> ihre </w:t>
      </w:r>
      <w:proofErr w:type="spellStart"/>
      <w:r>
        <w:rPr>
          <w:rStyle w:val="Hervorhebung"/>
        </w:rPr>
        <w:t>Haeine</w:t>
      </w:r>
      <w:proofErr w:type="spellEnd"/>
      <w:r>
        <w:rPr>
          <w:rStyle w:val="Hervorhebung"/>
        </w:rPr>
        <w:t xml:space="preserve"> / und die Götzen ihrer Götter thut ab / und vertilget ihren Namen </w:t>
      </w:r>
      <w:proofErr w:type="spellStart"/>
      <w:r>
        <w:rPr>
          <w:rStyle w:val="Hervorhebung"/>
        </w:rPr>
        <w:t>auß</w:t>
      </w:r>
      <w:proofErr w:type="spellEnd"/>
      <w:r>
        <w:rPr>
          <w:rStyle w:val="Hervorhebung"/>
        </w:rPr>
        <w:t xml:space="preserve"> </w:t>
      </w:r>
      <w:proofErr w:type="spellStart"/>
      <w:r>
        <w:rPr>
          <w:rStyle w:val="Hervorhebung"/>
        </w:rPr>
        <w:t>demselbigen</w:t>
      </w:r>
      <w:proofErr w:type="spellEnd"/>
      <w:r>
        <w:rPr>
          <w:rStyle w:val="Hervorhebung"/>
        </w:rPr>
        <w:t xml:space="preserve"> </w:t>
      </w:r>
      <w:proofErr w:type="spellStart"/>
      <w:r>
        <w:rPr>
          <w:rStyle w:val="Hervorhebung"/>
        </w:rPr>
        <w:t>ort</w:t>
      </w:r>
      <w:proofErr w:type="spellEnd"/>
      <w:r>
        <w:rPr>
          <w:rStyle w:val="Hervorhebung"/>
        </w:rPr>
        <w:t>.</w:t>
      </w:r>
      <w:r>
        <w:t xml:space="preserve"> 1. Samuel 7. v. 3. </w:t>
      </w:r>
      <w:r>
        <w:rPr>
          <w:rStyle w:val="Hervorhebung"/>
        </w:rPr>
        <w:t xml:space="preserve">Samuel sprach zum </w:t>
      </w:r>
      <w:proofErr w:type="spellStart"/>
      <w:r>
        <w:rPr>
          <w:rStyle w:val="Hervorhebung"/>
        </w:rPr>
        <w:t>gantzen</w:t>
      </w:r>
      <w:proofErr w:type="spellEnd"/>
      <w:r>
        <w:rPr>
          <w:rStyle w:val="Hervorhebung"/>
        </w:rPr>
        <w:t xml:space="preserve"> </w:t>
      </w:r>
      <w:proofErr w:type="spellStart"/>
      <w:r>
        <w:rPr>
          <w:rStyle w:val="Hervorhebung"/>
        </w:rPr>
        <w:t>Hauß</w:t>
      </w:r>
      <w:proofErr w:type="spellEnd"/>
      <w:r>
        <w:rPr>
          <w:rStyle w:val="Hervorhebung"/>
        </w:rPr>
        <w:t xml:space="preserve"> Israel: So ihr euch mit </w:t>
      </w:r>
      <w:proofErr w:type="spellStart"/>
      <w:r>
        <w:rPr>
          <w:rStyle w:val="Hervorhebung"/>
        </w:rPr>
        <w:t>gantzem</w:t>
      </w:r>
      <w:proofErr w:type="spellEnd"/>
      <w:r>
        <w:rPr>
          <w:rStyle w:val="Hervorhebung"/>
        </w:rPr>
        <w:t xml:space="preserve"> </w:t>
      </w:r>
      <w:proofErr w:type="spellStart"/>
      <w:r>
        <w:rPr>
          <w:rStyle w:val="Hervorhebung"/>
        </w:rPr>
        <w:t>Hertzen</w:t>
      </w:r>
      <w:proofErr w:type="spellEnd"/>
      <w:r>
        <w:rPr>
          <w:rStyle w:val="Hervorhebung"/>
        </w:rPr>
        <w:t xml:space="preserve"> bekehret zu dem Herrn / so thut von euch die </w:t>
      </w:r>
      <w:proofErr w:type="spellStart"/>
      <w:r>
        <w:rPr>
          <w:rStyle w:val="Hervorhebung"/>
        </w:rPr>
        <w:t>frembden</w:t>
      </w:r>
      <w:proofErr w:type="spellEnd"/>
      <w:r>
        <w:rPr>
          <w:rStyle w:val="Hervorhebung"/>
        </w:rPr>
        <w:t xml:space="preserve"> Götter / und </w:t>
      </w:r>
      <w:proofErr w:type="spellStart"/>
      <w:r>
        <w:rPr>
          <w:rStyle w:val="Hervorhebung"/>
        </w:rPr>
        <w:t>Astharoth</w:t>
      </w:r>
      <w:proofErr w:type="spellEnd"/>
      <w:r>
        <w:rPr>
          <w:rStyle w:val="Hervorhebung"/>
        </w:rPr>
        <w:t xml:space="preserve"> / und richtet </w:t>
      </w:r>
      <w:proofErr w:type="spellStart"/>
      <w:r>
        <w:rPr>
          <w:rStyle w:val="Hervorhebung"/>
        </w:rPr>
        <w:t>ewer</w:t>
      </w:r>
      <w:proofErr w:type="spellEnd"/>
      <w:r>
        <w:rPr>
          <w:rStyle w:val="Hervorhebung"/>
        </w:rPr>
        <w:t xml:space="preserve"> Hertz zu dem Herrn / und dienet ihm allein: So wird er euch erretten </w:t>
      </w:r>
      <w:proofErr w:type="spellStart"/>
      <w:r>
        <w:rPr>
          <w:rStyle w:val="Hervorhebung"/>
        </w:rPr>
        <w:t>auß</w:t>
      </w:r>
      <w:proofErr w:type="spellEnd"/>
      <w:r>
        <w:rPr>
          <w:rStyle w:val="Hervorhebung"/>
        </w:rPr>
        <w:t xml:space="preserve"> der Philister Hand.</w:t>
      </w:r>
      <w:r>
        <w:t xml:space="preserve"> </w:t>
      </w:r>
      <w:proofErr w:type="spellStart"/>
      <w:r>
        <w:t>Hoseae</w:t>
      </w:r>
      <w:proofErr w:type="spellEnd"/>
      <w:r>
        <w:t xml:space="preserve"> 2. v. 2. </w:t>
      </w:r>
      <w:r>
        <w:rPr>
          <w:rStyle w:val="Hervorhebung"/>
        </w:rPr>
        <w:t xml:space="preserve">Sprecht das </w:t>
      </w:r>
      <w:proofErr w:type="spellStart"/>
      <w:r>
        <w:rPr>
          <w:rStyle w:val="Hervorhebung"/>
        </w:rPr>
        <w:t>urtheil</w:t>
      </w:r>
      <w:proofErr w:type="spellEnd"/>
      <w:r>
        <w:rPr>
          <w:rStyle w:val="Hervorhebung"/>
        </w:rPr>
        <w:t xml:space="preserve"> </w:t>
      </w:r>
      <w:proofErr w:type="spellStart"/>
      <w:r>
        <w:rPr>
          <w:rStyle w:val="Hervorhebung"/>
        </w:rPr>
        <w:t>uber</w:t>
      </w:r>
      <w:proofErr w:type="spellEnd"/>
      <w:r>
        <w:rPr>
          <w:rStyle w:val="Hervorhebung"/>
        </w:rPr>
        <w:t xml:space="preserve"> </w:t>
      </w:r>
      <w:proofErr w:type="spellStart"/>
      <w:r>
        <w:rPr>
          <w:rStyle w:val="Hervorhebung"/>
        </w:rPr>
        <w:t>ewer</w:t>
      </w:r>
      <w:proofErr w:type="spellEnd"/>
      <w:r>
        <w:rPr>
          <w:rStyle w:val="Hervorhebung"/>
        </w:rPr>
        <w:t xml:space="preserve"> Mutter / Sie sey nicht mein Weib / </w:t>
      </w:r>
      <w:proofErr w:type="spellStart"/>
      <w:r>
        <w:rPr>
          <w:rStyle w:val="Hervorhebung"/>
        </w:rPr>
        <w:t>unnd</w:t>
      </w:r>
      <w:proofErr w:type="spellEnd"/>
      <w:r>
        <w:rPr>
          <w:rStyle w:val="Hervorhebung"/>
        </w:rPr>
        <w:t xml:space="preserve"> ich </w:t>
      </w:r>
      <w:proofErr w:type="spellStart"/>
      <w:r>
        <w:rPr>
          <w:rStyle w:val="Hervorhebung"/>
        </w:rPr>
        <w:t>wil</w:t>
      </w:r>
      <w:proofErr w:type="spellEnd"/>
      <w:r>
        <w:rPr>
          <w:rStyle w:val="Hervorhebung"/>
        </w:rPr>
        <w:t xml:space="preserve"> sie nicht haben: Heist sie ihr </w:t>
      </w:r>
      <w:proofErr w:type="spellStart"/>
      <w:r>
        <w:rPr>
          <w:rStyle w:val="Hervorhebung"/>
        </w:rPr>
        <w:t>Hurerey</w:t>
      </w:r>
      <w:proofErr w:type="spellEnd"/>
      <w:r>
        <w:rPr>
          <w:rStyle w:val="Hervorhebung"/>
        </w:rPr>
        <w:t xml:space="preserve"> von ihrem Angesicht weg thun / und ihr </w:t>
      </w:r>
      <w:proofErr w:type="spellStart"/>
      <w:r>
        <w:rPr>
          <w:rStyle w:val="Hervorhebung"/>
        </w:rPr>
        <w:t>Ehebrecherey</w:t>
      </w:r>
      <w:proofErr w:type="spellEnd"/>
      <w:r>
        <w:rPr>
          <w:rStyle w:val="Hervorhebung"/>
        </w:rPr>
        <w:t xml:space="preserve"> von ihren Brüsten.</w:t>
      </w:r>
      <w:r>
        <w:t xml:space="preserve"> 1. Joh. 5. v. 21. </w:t>
      </w:r>
      <w:r>
        <w:rPr>
          <w:rStyle w:val="Hervorhebung"/>
        </w:rPr>
        <w:t>Kindlein / hütet euch für den Abgöttern.</w:t>
      </w:r>
      <w:r>
        <w:t xml:space="preserve"> 2. Corinth. 6. v. 14. 15. </w:t>
      </w:r>
      <w:r>
        <w:rPr>
          <w:rStyle w:val="Hervorhebung"/>
        </w:rPr>
        <w:t xml:space="preserve">Ziehet nicht am </w:t>
      </w:r>
      <w:proofErr w:type="spellStart"/>
      <w:r>
        <w:rPr>
          <w:rStyle w:val="Hervorhebung"/>
        </w:rPr>
        <w:t>frembden</w:t>
      </w:r>
      <w:proofErr w:type="spellEnd"/>
      <w:r>
        <w:rPr>
          <w:rStyle w:val="Hervorhebung"/>
        </w:rPr>
        <w:t xml:space="preserve"> Joch mit den Ungläubigen. Dann was hat die Gerechtigkeit für genieß mit der </w:t>
      </w:r>
      <w:proofErr w:type="spellStart"/>
      <w:r>
        <w:rPr>
          <w:rStyle w:val="Hervorhebung"/>
        </w:rPr>
        <w:t>ungerechtigkeit</w:t>
      </w:r>
      <w:proofErr w:type="spellEnd"/>
      <w:r>
        <w:rPr>
          <w:rStyle w:val="Hervorhebung"/>
        </w:rPr>
        <w:t xml:space="preserve">? Was hat das </w:t>
      </w:r>
      <w:proofErr w:type="spellStart"/>
      <w:r>
        <w:rPr>
          <w:rStyle w:val="Hervorhebung"/>
        </w:rPr>
        <w:t>Liecht</w:t>
      </w:r>
      <w:proofErr w:type="spellEnd"/>
      <w:r>
        <w:rPr>
          <w:rStyle w:val="Hervorhebung"/>
        </w:rPr>
        <w:t xml:space="preserve"> für gemeinschafft mit der </w:t>
      </w:r>
      <w:proofErr w:type="spellStart"/>
      <w:r>
        <w:rPr>
          <w:rStyle w:val="Hervorhebung"/>
        </w:rPr>
        <w:t>Finsternuß</w:t>
      </w:r>
      <w:proofErr w:type="spellEnd"/>
      <w:r>
        <w:rPr>
          <w:rStyle w:val="Hervorhebung"/>
        </w:rPr>
        <w:t xml:space="preserve">? Wie stimmet Christus mit Belial? Oder was für ein </w:t>
      </w:r>
      <w:proofErr w:type="spellStart"/>
      <w:r>
        <w:rPr>
          <w:rStyle w:val="Hervorhebung"/>
        </w:rPr>
        <w:t>theil</w:t>
      </w:r>
      <w:proofErr w:type="spellEnd"/>
      <w:r>
        <w:rPr>
          <w:rStyle w:val="Hervorhebung"/>
        </w:rPr>
        <w:t xml:space="preserve"> hat der Gläubige mit dem Ungläubigen? Was hat der Tempel Gottes für ein gleiche mit den Götzen?</w:t>
      </w:r>
      <w:r>
        <w:t xml:space="preserve"> </w:t>
      </w:r>
    </w:p>
    <w:p w14:paraId="6565CCAD" w14:textId="77777777" w:rsidR="00453595" w:rsidRDefault="00453595" w:rsidP="00453595">
      <w:pPr>
        <w:pStyle w:val="StandardWeb"/>
      </w:pPr>
      <w:r>
        <w:t xml:space="preserve">Er verheißt auch denen alle </w:t>
      </w:r>
      <w:proofErr w:type="spellStart"/>
      <w:r>
        <w:t>wolfahrt</w:t>
      </w:r>
      <w:proofErr w:type="spellEnd"/>
      <w:r>
        <w:t xml:space="preserve"> / welche diesem seinem </w:t>
      </w:r>
      <w:proofErr w:type="spellStart"/>
      <w:r>
        <w:t>Befelch</w:t>
      </w:r>
      <w:proofErr w:type="spellEnd"/>
      <w:r>
        <w:t xml:space="preserve"> nachkommen. Wie geschrieben stehet im verlesenen Text: </w:t>
      </w:r>
      <w:r>
        <w:rPr>
          <w:rStyle w:val="Hervorhebung"/>
        </w:rPr>
        <w:t xml:space="preserve">Ich thue </w:t>
      </w:r>
      <w:proofErr w:type="spellStart"/>
      <w:r>
        <w:rPr>
          <w:rStyle w:val="Hervorhebung"/>
        </w:rPr>
        <w:t>Barmhertzigkeit</w:t>
      </w:r>
      <w:proofErr w:type="spellEnd"/>
      <w:r>
        <w:rPr>
          <w:rStyle w:val="Hervorhebung"/>
        </w:rPr>
        <w:t xml:space="preserve"> an viel tausenden / die mich lieben / und meine </w:t>
      </w:r>
      <w:proofErr w:type="spellStart"/>
      <w:r>
        <w:rPr>
          <w:rStyle w:val="Hervorhebung"/>
        </w:rPr>
        <w:t>Gebott</w:t>
      </w:r>
      <w:proofErr w:type="spellEnd"/>
      <w:r>
        <w:rPr>
          <w:rStyle w:val="Hervorhebung"/>
        </w:rPr>
        <w:t xml:space="preserve"> halten.</w:t>
      </w:r>
      <w:r>
        <w:t xml:space="preserve"> Und in der andern an die </w:t>
      </w:r>
      <w:proofErr w:type="spellStart"/>
      <w:r>
        <w:t>Corinther</w:t>
      </w:r>
      <w:proofErr w:type="spellEnd"/>
      <w:r>
        <w:t xml:space="preserve"> am 6. </w:t>
      </w:r>
      <w:r>
        <w:rPr>
          <w:rStyle w:val="Hervorhebung"/>
        </w:rPr>
        <w:t xml:space="preserve">Ihr </w:t>
      </w:r>
      <w:proofErr w:type="spellStart"/>
      <w:r>
        <w:rPr>
          <w:rStyle w:val="Hervorhebung"/>
        </w:rPr>
        <w:t>seyt</w:t>
      </w:r>
      <w:proofErr w:type="spellEnd"/>
      <w:r>
        <w:rPr>
          <w:rStyle w:val="Hervorhebung"/>
        </w:rPr>
        <w:t xml:space="preserve"> der Tempel deß lebendigen Gottes</w:t>
      </w:r>
      <w:r>
        <w:t xml:space="preserve"> / wie dann Gott spricht: </w:t>
      </w:r>
      <w:r>
        <w:rPr>
          <w:rStyle w:val="Hervorhebung"/>
        </w:rPr>
        <w:t xml:space="preserve">Ich </w:t>
      </w:r>
      <w:proofErr w:type="spellStart"/>
      <w:r>
        <w:rPr>
          <w:rStyle w:val="Hervorhebung"/>
        </w:rPr>
        <w:t>wil</w:t>
      </w:r>
      <w:proofErr w:type="spellEnd"/>
      <w:r>
        <w:rPr>
          <w:rStyle w:val="Hervorhebung"/>
        </w:rPr>
        <w:t xml:space="preserve"> in ihnen wohnen / </w:t>
      </w:r>
      <w:proofErr w:type="spellStart"/>
      <w:r>
        <w:rPr>
          <w:rStyle w:val="Hervorhebung"/>
        </w:rPr>
        <w:t>unnd</w:t>
      </w:r>
      <w:proofErr w:type="spellEnd"/>
      <w:r>
        <w:rPr>
          <w:rStyle w:val="Hervorhebung"/>
        </w:rPr>
        <w:t xml:space="preserve"> in ihnen wandeln / und will ihr Gott seyn / </w:t>
      </w:r>
      <w:proofErr w:type="spellStart"/>
      <w:r>
        <w:rPr>
          <w:rStyle w:val="Hervorhebung"/>
        </w:rPr>
        <w:t>unnd</w:t>
      </w:r>
      <w:proofErr w:type="spellEnd"/>
      <w:r>
        <w:rPr>
          <w:rStyle w:val="Hervorhebung"/>
        </w:rPr>
        <w:t xml:space="preserve"> sie sollen mein </w:t>
      </w:r>
      <w:proofErr w:type="spellStart"/>
      <w:r>
        <w:rPr>
          <w:rStyle w:val="Hervorhebung"/>
        </w:rPr>
        <w:t>Volck</w:t>
      </w:r>
      <w:proofErr w:type="spellEnd"/>
      <w:r>
        <w:rPr>
          <w:rStyle w:val="Hervorhebung"/>
        </w:rPr>
        <w:t xml:space="preserve"> seyn. </w:t>
      </w:r>
      <w:proofErr w:type="spellStart"/>
      <w:r>
        <w:rPr>
          <w:rStyle w:val="Hervorhebung"/>
        </w:rPr>
        <w:t>Darumb</w:t>
      </w:r>
      <w:proofErr w:type="spellEnd"/>
      <w:r>
        <w:rPr>
          <w:rStyle w:val="Hervorhebung"/>
        </w:rPr>
        <w:t xml:space="preserve"> gehet </w:t>
      </w:r>
      <w:proofErr w:type="spellStart"/>
      <w:r>
        <w:rPr>
          <w:rStyle w:val="Hervorhebung"/>
        </w:rPr>
        <w:t>auß</w:t>
      </w:r>
      <w:proofErr w:type="spellEnd"/>
      <w:r>
        <w:rPr>
          <w:rStyle w:val="Hervorhebung"/>
        </w:rPr>
        <w:t xml:space="preserve"> von ihnen / und sondert euch ab / spricht der </w:t>
      </w:r>
      <w:proofErr w:type="spellStart"/>
      <w:r>
        <w:rPr>
          <w:rStyle w:val="Hervorhebung"/>
        </w:rPr>
        <w:t>HErr</w:t>
      </w:r>
      <w:proofErr w:type="spellEnd"/>
      <w:r>
        <w:rPr>
          <w:rStyle w:val="Hervorhebung"/>
        </w:rPr>
        <w:t xml:space="preserve"> / und rühret kein unreines an: So </w:t>
      </w:r>
      <w:proofErr w:type="spellStart"/>
      <w:r>
        <w:rPr>
          <w:rStyle w:val="Hervorhebung"/>
        </w:rPr>
        <w:t>wil</w:t>
      </w:r>
      <w:proofErr w:type="spellEnd"/>
      <w:r>
        <w:rPr>
          <w:rStyle w:val="Hervorhebung"/>
        </w:rPr>
        <w:t xml:space="preserve"> ich </w:t>
      </w:r>
      <w:r>
        <w:rPr>
          <w:rStyle w:val="Hervorhebung"/>
        </w:rPr>
        <w:lastRenderedPageBreak/>
        <w:t xml:space="preserve">euch annehmen / und </w:t>
      </w:r>
      <w:proofErr w:type="spellStart"/>
      <w:r>
        <w:rPr>
          <w:rStyle w:val="Hervorhebung"/>
        </w:rPr>
        <w:t>ewer</w:t>
      </w:r>
      <w:proofErr w:type="spellEnd"/>
      <w:r>
        <w:rPr>
          <w:rStyle w:val="Hervorhebung"/>
        </w:rPr>
        <w:t xml:space="preserve"> Vatter seyn / </w:t>
      </w:r>
      <w:proofErr w:type="spellStart"/>
      <w:r>
        <w:rPr>
          <w:rStyle w:val="Hervorhebung"/>
        </w:rPr>
        <w:t>unnd</w:t>
      </w:r>
      <w:proofErr w:type="spellEnd"/>
      <w:r>
        <w:rPr>
          <w:rStyle w:val="Hervorhebung"/>
        </w:rPr>
        <w:t xml:space="preserve"> ihr sollet meine Söhn und Töchter seyn / spricht der Allmächtige Gott. Die </w:t>
      </w:r>
      <w:proofErr w:type="spellStart"/>
      <w:r>
        <w:rPr>
          <w:rStyle w:val="Hervorhebung"/>
        </w:rPr>
        <w:t>ursachen</w:t>
      </w:r>
      <w:proofErr w:type="spellEnd"/>
      <w:r>
        <w:rPr>
          <w:rStyle w:val="Hervorhebung"/>
        </w:rPr>
        <w:t xml:space="preserve"> / </w:t>
      </w:r>
      <w:proofErr w:type="spellStart"/>
      <w:r>
        <w:rPr>
          <w:rStyle w:val="Hervorhebung"/>
        </w:rPr>
        <w:t>warumb</w:t>
      </w:r>
      <w:proofErr w:type="spellEnd"/>
      <w:r>
        <w:rPr>
          <w:rStyle w:val="Hervorhebung"/>
        </w:rPr>
        <w:t xml:space="preserve"> Gott der HERR den Götzenbildern so </w:t>
      </w:r>
      <w:proofErr w:type="spellStart"/>
      <w:r>
        <w:rPr>
          <w:rStyle w:val="Hervorhebung"/>
        </w:rPr>
        <w:t>starck</w:t>
      </w:r>
      <w:proofErr w:type="spellEnd"/>
      <w:r>
        <w:rPr>
          <w:rStyle w:val="Hervorhebung"/>
        </w:rPr>
        <w:t xml:space="preserve"> zur wider ist / hat er auch nicht verschwiegen. Dann einmal so sagt er: Sie seyn EIN </w:t>
      </w:r>
      <w:proofErr w:type="spellStart"/>
      <w:r>
        <w:rPr>
          <w:rStyle w:val="Hervorhebung"/>
        </w:rPr>
        <w:t>GREWEL</w:t>
      </w:r>
      <w:proofErr w:type="spellEnd"/>
      <w:r>
        <w:rPr>
          <w:rStyle w:val="Hervorhebung"/>
        </w:rPr>
        <w:t xml:space="preserve"> für ihm / Deut. 27. v. 15. So nennet er sich auch </w:t>
      </w:r>
      <w:proofErr w:type="spellStart"/>
      <w:r>
        <w:rPr>
          <w:rStyle w:val="Hervorhebung"/>
        </w:rPr>
        <w:t>selbsten</w:t>
      </w:r>
      <w:proofErr w:type="spellEnd"/>
      <w:r>
        <w:rPr>
          <w:rStyle w:val="Hervorhebung"/>
        </w:rPr>
        <w:t xml:space="preserve"> im verlesenen Text einen </w:t>
      </w:r>
      <w:proofErr w:type="spellStart"/>
      <w:r>
        <w:rPr>
          <w:rStyle w:val="Hervorhebung"/>
        </w:rPr>
        <w:t>EYFERIGEN</w:t>
      </w:r>
      <w:proofErr w:type="spellEnd"/>
      <w:r>
        <w:rPr>
          <w:rStyle w:val="Hervorhebung"/>
        </w:rPr>
        <w:t xml:space="preserve"> GOTT. Wie nun ein ehrlicher Ehemann nicht </w:t>
      </w:r>
      <w:proofErr w:type="spellStart"/>
      <w:r>
        <w:rPr>
          <w:rStyle w:val="Hervorhebung"/>
        </w:rPr>
        <w:t>leyden</w:t>
      </w:r>
      <w:proofErr w:type="spellEnd"/>
      <w:r>
        <w:rPr>
          <w:rStyle w:val="Hervorhebung"/>
        </w:rPr>
        <w:t xml:space="preserve"> </w:t>
      </w:r>
      <w:proofErr w:type="spellStart"/>
      <w:r>
        <w:rPr>
          <w:rStyle w:val="Hervorhebung"/>
        </w:rPr>
        <w:t>kan</w:t>
      </w:r>
      <w:proofErr w:type="spellEnd"/>
      <w:r>
        <w:rPr>
          <w:rStyle w:val="Hervorhebung"/>
        </w:rPr>
        <w:t xml:space="preserve"> / daß sein Weib in seinem </w:t>
      </w:r>
      <w:proofErr w:type="spellStart"/>
      <w:r>
        <w:rPr>
          <w:rStyle w:val="Hervorhebung"/>
        </w:rPr>
        <w:t>beyseyn</w:t>
      </w:r>
      <w:proofErr w:type="spellEnd"/>
      <w:r>
        <w:rPr>
          <w:rStyle w:val="Hervorhebung"/>
        </w:rPr>
        <w:t xml:space="preserve"> mit einem andern buhlet: also </w:t>
      </w:r>
      <w:proofErr w:type="spellStart"/>
      <w:r>
        <w:rPr>
          <w:rStyle w:val="Hervorhebung"/>
        </w:rPr>
        <w:t>wil</w:t>
      </w:r>
      <w:proofErr w:type="spellEnd"/>
      <w:r>
        <w:rPr>
          <w:rStyle w:val="Hervorhebung"/>
        </w:rPr>
        <w:t xml:space="preserve"> der </w:t>
      </w:r>
      <w:proofErr w:type="spellStart"/>
      <w:r>
        <w:rPr>
          <w:rStyle w:val="Hervorhebung"/>
        </w:rPr>
        <w:t>eyfrige</w:t>
      </w:r>
      <w:proofErr w:type="spellEnd"/>
      <w:r>
        <w:rPr>
          <w:rStyle w:val="Hervorhebung"/>
        </w:rPr>
        <w:t xml:space="preserve"> Gott es nicht haben / daß sein Weib / die Christliche Kirch in seinem Angesicht mit den Götzenbildern buhle / dieselbigen liebe / </w:t>
      </w:r>
      <w:proofErr w:type="spellStart"/>
      <w:r>
        <w:rPr>
          <w:rStyle w:val="Hervorhebung"/>
        </w:rPr>
        <w:t>hertze</w:t>
      </w:r>
      <w:proofErr w:type="spellEnd"/>
      <w:r>
        <w:rPr>
          <w:rStyle w:val="Hervorhebung"/>
        </w:rPr>
        <w:t xml:space="preserve"> und küsse. Und anderswo sagt der HERR / </w:t>
      </w:r>
      <w:r>
        <w:t xml:space="preserve">die Götzen seyn zu nichts nütze / als daß sie nur die Leut verführen / </w:t>
      </w:r>
      <w:proofErr w:type="spellStart"/>
      <w:r>
        <w:t>unnd</w:t>
      </w:r>
      <w:proofErr w:type="spellEnd"/>
      <w:r>
        <w:t xml:space="preserve"> verderben.</w:t>
      </w:r>
      <w:r>
        <w:rPr>
          <w:rStyle w:val="Hervorhebung"/>
        </w:rPr>
        <w:t xml:space="preserve"> Deuter. 4. v. 16. 25. und Deuter. 7. v. 5. Ob nun </w:t>
      </w:r>
      <w:proofErr w:type="spellStart"/>
      <w:r>
        <w:rPr>
          <w:rStyle w:val="Hervorhebung"/>
        </w:rPr>
        <w:t>wol</w:t>
      </w:r>
      <w:proofErr w:type="spellEnd"/>
      <w:r>
        <w:rPr>
          <w:rStyle w:val="Hervorhebung"/>
        </w:rPr>
        <w:t xml:space="preserve"> die </w:t>
      </w:r>
      <w:proofErr w:type="spellStart"/>
      <w:r>
        <w:rPr>
          <w:rStyle w:val="Hervorhebung"/>
        </w:rPr>
        <w:t>Befelch</w:t>
      </w:r>
      <w:proofErr w:type="spellEnd"/>
      <w:r>
        <w:rPr>
          <w:rStyle w:val="Hervorhebung"/>
        </w:rPr>
        <w:t xml:space="preserve"> Gottes sehr </w:t>
      </w:r>
      <w:proofErr w:type="spellStart"/>
      <w:r>
        <w:rPr>
          <w:rStyle w:val="Hervorhebung"/>
        </w:rPr>
        <w:t>starck</w:t>
      </w:r>
      <w:proofErr w:type="spellEnd"/>
      <w:r>
        <w:rPr>
          <w:rStyle w:val="Hervorhebung"/>
        </w:rPr>
        <w:t xml:space="preserve"> seyn / ob </w:t>
      </w:r>
      <w:proofErr w:type="spellStart"/>
      <w:r>
        <w:rPr>
          <w:rStyle w:val="Hervorhebung"/>
        </w:rPr>
        <w:t>wol</w:t>
      </w:r>
      <w:proofErr w:type="spellEnd"/>
      <w:r>
        <w:rPr>
          <w:rStyle w:val="Hervorhebung"/>
        </w:rPr>
        <w:t xml:space="preserve"> auch die </w:t>
      </w:r>
      <w:proofErr w:type="spellStart"/>
      <w:r>
        <w:rPr>
          <w:rStyle w:val="Hervorhebung"/>
        </w:rPr>
        <w:t>ursachen</w:t>
      </w:r>
      <w:proofErr w:type="spellEnd"/>
      <w:r>
        <w:rPr>
          <w:rStyle w:val="Hervorhebung"/>
        </w:rPr>
        <w:t xml:space="preserve"> / welche ihn zu solcher </w:t>
      </w:r>
      <w:proofErr w:type="spellStart"/>
      <w:r>
        <w:rPr>
          <w:rStyle w:val="Hervorhebung"/>
        </w:rPr>
        <w:t>befelchen</w:t>
      </w:r>
      <w:proofErr w:type="spellEnd"/>
      <w:r>
        <w:rPr>
          <w:rStyle w:val="Hervorhebung"/>
        </w:rPr>
        <w:t xml:space="preserve"> bewogen / sehr mächtig sind: So finden sich doch nichts desto weniger hin und wider Leute / welche sich unterstehen wider den Allmächtigen Gott zu </w:t>
      </w:r>
      <w:proofErr w:type="spellStart"/>
      <w:r>
        <w:rPr>
          <w:rStyle w:val="Hervorhebung"/>
        </w:rPr>
        <w:t>disputiren</w:t>
      </w:r>
      <w:proofErr w:type="spellEnd"/>
      <w:r>
        <w:rPr>
          <w:rStyle w:val="Hervorhebung"/>
        </w:rPr>
        <w:t xml:space="preserve">: </w:t>
      </w:r>
      <w:proofErr w:type="spellStart"/>
      <w:r>
        <w:rPr>
          <w:rStyle w:val="Hervorhebung"/>
        </w:rPr>
        <w:t>unnd</w:t>
      </w:r>
      <w:proofErr w:type="spellEnd"/>
      <w:r>
        <w:rPr>
          <w:rStyle w:val="Hervorhebung"/>
        </w:rPr>
        <w:t xml:space="preserve"> wann Gott sagt: </w:t>
      </w:r>
      <w:r>
        <w:t xml:space="preserve">Man solle die Götzenbilder und </w:t>
      </w:r>
      <w:proofErr w:type="spellStart"/>
      <w:r>
        <w:t>Altär</w:t>
      </w:r>
      <w:proofErr w:type="spellEnd"/>
      <w:r>
        <w:t xml:space="preserve"> </w:t>
      </w:r>
      <w:proofErr w:type="spellStart"/>
      <w:r>
        <w:t>abreissen</w:t>
      </w:r>
      <w:proofErr w:type="spellEnd"/>
      <w:r>
        <w:rPr>
          <w:rStyle w:val="Hervorhebung"/>
        </w:rPr>
        <w:t xml:space="preserve"> / so sagen sie / </w:t>
      </w:r>
      <w:r>
        <w:t xml:space="preserve">Man solle die Götzenbilder und </w:t>
      </w:r>
      <w:proofErr w:type="spellStart"/>
      <w:r>
        <w:t>Altär</w:t>
      </w:r>
      <w:proofErr w:type="spellEnd"/>
      <w:r>
        <w:t xml:space="preserve"> stehen lassen.</w:t>
      </w:r>
      <w:r>
        <w:rPr>
          <w:rStyle w:val="Hervorhebung"/>
        </w:rPr>
        <w:t xml:space="preserve"> Was für </w:t>
      </w:r>
      <w:proofErr w:type="spellStart"/>
      <w:r>
        <w:rPr>
          <w:rStyle w:val="Hervorhebung"/>
        </w:rPr>
        <w:t>bawfällige</w:t>
      </w:r>
      <w:proofErr w:type="spellEnd"/>
      <w:r>
        <w:rPr>
          <w:rStyle w:val="Hervorhebung"/>
        </w:rPr>
        <w:t xml:space="preserve"> Gründe sie aber dem klaren Wort Gottes entgegen setzen / das muß allhie </w:t>
      </w:r>
      <w:proofErr w:type="spellStart"/>
      <w:r>
        <w:rPr>
          <w:rStyle w:val="Hervorhebung"/>
        </w:rPr>
        <w:t>nothwendig</w:t>
      </w:r>
      <w:proofErr w:type="spellEnd"/>
      <w:r>
        <w:rPr>
          <w:rStyle w:val="Hervorhebung"/>
        </w:rPr>
        <w:t xml:space="preserve"> angezeigt / und </w:t>
      </w:r>
      <w:proofErr w:type="spellStart"/>
      <w:r>
        <w:rPr>
          <w:rStyle w:val="Hervorhebung"/>
        </w:rPr>
        <w:t>auff</w:t>
      </w:r>
      <w:proofErr w:type="spellEnd"/>
      <w:r>
        <w:rPr>
          <w:rStyle w:val="Hervorhebung"/>
        </w:rPr>
        <w:t xml:space="preserve"> solche gründe / </w:t>
      </w:r>
      <w:proofErr w:type="spellStart"/>
      <w:r>
        <w:rPr>
          <w:rStyle w:val="Hervorhebung"/>
        </w:rPr>
        <w:t>umb</w:t>
      </w:r>
      <w:proofErr w:type="spellEnd"/>
      <w:r>
        <w:rPr>
          <w:rStyle w:val="Hervorhebung"/>
        </w:rPr>
        <w:t xml:space="preserve"> der Einfältigen willen / </w:t>
      </w:r>
      <w:proofErr w:type="spellStart"/>
      <w:r>
        <w:rPr>
          <w:rStyle w:val="Hervorhebung"/>
        </w:rPr>
        <w:t>kürtzlich</w:t>
      </w:r>
      <w:proofErr w:type="spellEnd"/>
      <w:r>
        <w:rPr>
          <w:rStyle w:val="Hervorhebung"/>
        </w:rPr>
        <w:t xml:space="preserve"> geantwortet werden.</w:t>
      </w:r>
      <w:r>
        <w:t xml:space="preserve"> </w:t>
      </w:r>
    </w:p>
    <w:p w14:paraId="0D6A05D5" w14:textId="77777777" w:rsidR="00453595" w:rsidRDefault="00453595" w:rsidP="00453595">
      <w:pPr>
        <w:pStyle w:val="berschrift3"/>
      </w:pPr>
      <w:r>
        <w:t xml:space="preserve">Ihr erster vermeinter </w:t>
      </w:r>
      <w:proofErr w:type="spellStart"/>
      <w:r>
        <w:t>grund</w:t>
      </w:r>
      <w:proofErr w:type="spellEnd"/>
      <w:r>
        <w:t xml:space="preserve"> ist dieser:</w:t>
      </w:r>
    </w:p>
    <w:p w14:paraId="376E6EF5" w14:textId="77777777" w:rsidR="00453595" w:rsidRDefault="00453595" w:rsidP="00453595">
      <w:pPr>
        <w:pStyle w:val="StandardWeb"/>
      </w:pPr>
      <w:r>
        <w:rPr>
          <w:rStyle w:val="Hervorhebung"/>
        </w:rPr>
        <w:t xml:space="preserve">Gott redet in den zehen </w:t>
      </w:r>
      <w:proofErr w:type="spellStart"/>
      <w:r>
        <w:rPr>
          <w:rStyle w:val="Hervorhebung"/>
        </w:rPr>
        <w:t>Gebotten</w:t>
      </w:r>
      <w:proofErr w:type="spellEnd"/>
      <w:r>
        <w:rPr>
          <w:rStyle w:val="Hervorhebung"/>
        </w:rPr>
        <w:t xml:space="preserve"> von den Götzenbildern der Heyden und ungläubigen Völcker: </w:t>
      </w:r>
      <w:proofErr w:type="spellStart"/>
      <w:r>
        <w:rPr>
          <w:rStyle w:val="Hervorhebung"/>
        </w:rPr>
        <w:t>Darumb</w:t>
      </w:r>
      <w:proofErr w:type="spellEnd"/>
      <w:r>
        <w:rPr>
          <w:rStyle w:val="Hervorhebung"/>
        </w:rPr>
        <w:t xml:space="preserve"> gehet das </w:t>
      </w:r>
      <w:proofErr w:type="spellStart"/>
      <w:r>
        <w:rPr>
          <w:rStyle w:val="Hervorhebung"/>
        </w:rPr>
        <w:t>Gebott</w:t>
      </w:r>
      <w:proofErr w:type="spellEnd"/>
      <w:r>
        <w:rPr>
          <w:rStyle w:val="Hervorhebung"/>
        </w:rPr>
        <w:t xml:space="preserve"> von den Bildern / die Götzenbilder der Christen im </w:t>
      </w:r>
      <w:proofErr w:type="spellStart"/>
      <w:r>
        <w:rPr>
          <w:rStyle w:val="Hervorhebung"/>
        </w:rPr>
        <w:t>newen</w:t>
      </w:r>
      <w:proofErr w:type="spellEnd"/>
      <w:r>
        <w:rPr>
          <w:rStyle w:val="Hervorhebung"/>
        </w:rPr>
        <w:t xml:space="preserve"> Testament nicht an.</w:t>
      </w:r>
      <w:r>
        <w:br/>
        <w:t xml:space="preserve">Antwort: </w:t>
      </w:r>
      <w:r>
        <w:br/>
        <w:t xml:space="preserve">Daß Gott allein von der Heyden Götzen im alten Testament rede / ist falsch. Dann die zehen </w:t>
      </w:r>
      <w:proofErr w:type="spellStart"/>
      <w:r>
        <w:t>Gebott</w:t>
      </w:r>
      <w:proofErr w:type="spellEnd"/>
      <w:r>
        <w:t xml:space="preserve"> sind der ewige unwandelbare Wille Gottes </w:t>
      </w:r>
      <w:proofErr w:type="spellStart"/>
      <w:r>
        <w:t>unnd</w:t>
      </w:r>
      <w:proofErr w:type="spellEnd"/>
      <w:r>
        <w:t xml:space="preserve"> erstrecken sich </w:t>
      </w:r>
      <w:proofErr w:type="spellStart"/>
      <w:r>
        <w:t>auff</w:t>
      </w:r>
      <w:proofErr w:type="spellEnd"/>
      <w:r>
        <w:t xml:space="preserve"> alle und jede Menschen in der </w:t>
      </w:r>
      <w:proofErr w:type="spellStart"/>
      <w:r>
        <w:t>gantzen</w:t>
      </w:r>
      <w:proofErr w:type="spellEnd"/>
      <w:r>
        <w:t xml:space="preserve"> Welt / wie auch </w:t>
      </w:r>
      <w:proofErr w:type="spellStart"/>
      <w:r>
        <w:t>auff</w:t>
      </w:r>
      <w:proofErr w:type="spellEnd"/>
      <w:r>
        <w:t xml:space="preserve"> alle und jede </w:t>
      </w:r>
      <w:proofErr w:type="spellStart"/>
      <w:r>
        <w:t>zeiten</w:t>
      </w:r>
      <w:proofErr w:type="spellEnd"/>
      <w:r>
        <w:t xml:space="preserve"> / </w:t>
      </w:r>
      <w:proofErr w:type="spellStart"/>
      <w:r>
        <w:t>beydes</w:t>
      </w:r>
      <w:proofErr w:type="spellEnd"/>
      <w:r>
        <w:t xml:space="preserve"> deß alten und deß </w:t>
      </w:r>
      <w:proofErr w:type="spellStart"/>
      <w:r>
        <w:t>newen</w:t>
      </w:r>
      <w:proofErr w:type="spellEnd"/>
      <w:r>
        <w:t xml:space="preserve"> Testaments. Wie nun ein Dieb und Ehebrecher im </w:t>
      </w:r>
      <w:proofErr w:type="spellStart"/>
      <w:r>
        <w:t>newen</w:t>
      </w:r>
      <w:proofErr w:type="spellEnd"/>
      <w:r>
        <w:t xml:space="preserve"> Testament eben so </w:t>
      </w:r>
      <w:proofErr w:type="spellStart"/>
      <w:r>
        <w:t>wol</w:t>
      </w:r>
      <w:proofErr w:type="spellEnd"/>
      <w:r>
        <w:t xml:space="preserve"> wider die zehen </w:t>
      </w:r>
      <w:proofErr w:type="spellStart"/>
      <w:r>
        <w:t>Gebott</w:t>
      </w:r>
      <w:proofErr w:type="spellEnd"/>
      <w:r>
        <w:t xml:space="preserve"> sündiget / als ein Dieb </w:t>
      </w:r>
      <w:proofErr w:type="spellStart"/>
      <w:r>
        <w:t>unnd</w:t>
      </w:r>
      <w:proofErr w:type="spellEnd"/>
      <w:r>
        <w:t xml:space="preserve"> Ehebrecher im alten Testament: also wer die Götzenbilder ehret im </w:t>
      </w:r>
      <w:proofErr w:type="spellStart"/>
      <w:r>
        <w:t>newen</w:t>
      </w:r>
      <w:proofErr w:type="spellEnd"/>
      <w:r>
        <w:t xml:space="preserve"> Testament / der sündiget eben so </w:t>
      </w:r>
      <w:proofErr w:type="spellStart"/>
      <w:r>
        <w:t>wol</w:t>
      </w:r>
      <w:proofErr w:type="spellEnd"/>
      <w:r>
        <w:t xml:space="preserve"> wider die zehen </w:t>
      </w:r>
      <w:proofErr w:type="spellStart"/>
      <w:r>
        <w:t>Gebott</w:t>
      </w:r>
      <w:proofErr w:type="spellEnd"/>
      <w:r>
        <w:t xml:space="preserve"> / als der die Götzen im alten Testament </w:t>
      </w:r>
      <w:proofErr w:type="spellStart"/>
      <w:r>
        <w:t>geehret</w:t>
      </w:r>
      <w:proofErr w:type="spellEnd"/>
      <w:r>
        <w:t xml:space="preserve"> hat. </w:t>
      </w:r>
    </w:p>
    <w:p w14:paraId="22A377C9" w14:textId="77777777" w:rsidR="00453595" w:rsidRDefault="00453595" w:rsidP="00453595">
      <w:pPr>
        <w:pStyle w:val="berschrift3"/>
      </w:pPr>
      <w:r>
        <w:t xml:space="preserve">Der </w:t>
      </w:r>
      <w:proofErr w:type="spellStart"/>
      <w:r>
        <w:t>ander</w:t>
      </w:r>
      <w:proofErr w:type="spellEnd"/>
      <w:r>
        <w:t xml:space="preserve"> vermeinte Grund.</w:t>
      </w:r>
    </w:p>
    <w:p w14:paraId="74371822" w14:textId="77777777" w:rsidR="00453595" w:rsidRDefault="00453595" w:rsidP="00453595">
      <w:pPr>
        <w:pStyle w:val="StandardWeb"/>
      </w:pPr>
      <w:r>
        <w:rPr>
          <w:rStyle w:val="Hervorhebung"/>
        </w:rPr>
        <w:t xml:space="preserve">Gott hat doch selbst im Tempel </w:t>
      </w:r>
      <w:proofErr w:type="spellStart"/>
      <w:r>
        <w:rPr>
          <w:rStyle w:val="Hervorhebung"/>
        </w:rPr>
        <w:t>Salomonis</w:t>
      </w:r>
      <w:proofErr w:type="spellEnd"/>
      <w:r>
        <w:rPr>
          <w:rStyle w:val="Hervorhebung"/>
        </w:rPr>
        <w:t xml:space="preserve"> </w:t>
      </w:r>
      <w:proofErr w:type="spellStart"/>
      <w:r>
        <w:rPr>
          <w:rStyle w:val="Hervorhebung"/>
        </w:rPr>
        <w:t>allerley</w:t>
      </w:r>
      <w:proofErr w:type="spellEnd"/>
      <w:r>
        <w:rPr>
          <w:rStyle w:val="Hervorhebung"/>
        </w:rPr>
        <w:t xml:space="preserve"> Bilder gehabt.</w:t>
      </w:r>
      <w:r>
        <w:br/>
        <w:t>Antwort:</w:t>
      </w:r>
      <w:r>
        <w:br/>
        <w:t xml:space="preserve">Es ist wahr: Aber </w:t>
      </w:r>
      <w:proofErr w:type="spellStart"/>
      <w:r>
        <w:t>keien</w:t>
      </w:r>
      <w:proofErr w:type="spellEnd"/>
      <w:r>
        <w:t xml:space="preserve"> Bilder der verstorbenen heiligen / als Abrahams / Isaacs </w:t>
      </w:r>
      <w:proofErr w:type="spellStart"/>
      <w:r>
        <w:t>unnd</w:t>
      </w:r>
      <w:proofErr w:type="spellEnd"/>
      <w:r>
        <w:t xml:space="preserve"> Jacobs / keine Historische </w:t>
      </w:r>
      <w:proofErr w:type="spellStart"/>
      <w:r>
        <w:t>gedächtnuß</w:t>
      </w:r>
      <w:proofErr w:type="spellEnd"/>
      <w:r>
        <w:t xml:space="preserve"> Bilder / von welchen allhie geredt wird. </w:t>
      </w:r>
    </w:p>
    <w:p w14:paraId="00A5C073" w14:textId="77777777" w:rsidR="00453595" w:rsidRDefault="00453595" w:rsidP="00453595">
      <w:pPr>
        <w:pStyle w:val="berschrift3"/>
      </w:pPr>
      <w:r>
        <w:t>Der dritte vermeinte Grund.</w:t>
      </w:r>
    </w:p>
    <w:p w14:paraId="71D4A50F" w14:textId="77777777" w:rsidR="00453595" w:rsidRDefault="00453595" w:rsidP="00453595">
      <w:pPr>
        <w:pStyle w:val="StandardWeb"/>
      </w:pPr>
      <w:r>
        <w:rPr>
          <w:rStyle w:val="Hervorhebung"/>
        </w:rPr>
        <w:t xml:space="preserve">Es </w:t>
      </w:r>
      <w:proofErr w:type="spellStart"/>
      <w:r>
        <w:rPr>
          <w:rStyle w:val="Hervorhebung"/>
        </w:rPr>
        <w:t>kan</w:t>
      </w:r>
      <w:proofErr w:type="spellEnd"/>
      <w:r>
        <w:rPr>
          <w:rStyle w:val="Hervorhebung"/>
        </w:rPr>
        <w:t xml:space="preserve"> sich </w:t>
      </w:r>
      <w:proofErr w:type="spellStart"/>
      <w:r>
        <w:rPr>
          <w:rStyle w:val="Hervorhebung"/>
        </w:rPr>
        <w:t>gleichwol</w:t>
      </w:r>
      <w:proofErr w:type="spellEnd"/>
      <w:r>
        <w:rPr>
          <w:rStyle w:val="Hervorhebung"/>
        </w:rPr>
        <w:t xml:space="preserve"> ein gemeiner </w:t>
      </w:r>
      <w:proofErr w:type="spellStart"/>
      <w:r>
        <w:rPr>
          <w:rStyle w:val="Hervorhebung"/>
        </w:rPr>
        <w:t>Leye</w:t>
      </w:r>
      <w:proofErr w:type="spellEnd"/>
      <w:r>
        <w:rPr>
          <w:rStyle w:val="Hervorhebung"/>
        </w:rPr>
        <w:t xml:space="preserve"> bey den Bildern viel gutes </w:t>
      </w:r>
      <w:proofErr w:type="spellStart"/>
      <w:r>
        <w:rPr>
          <w:rStyle w:val="Hervorhebung"/>
        </w:rPr>
        <w:t>dings</w:t>
      </w:r>
      <w:proofErr w:type="spellEnd"/>
      <w:r>
        <w:rPr>
          <w:rStyle w:val="Hervorhebung"/>
        </w:rPr>
        <w:t xml:space="preserve"> erinnern: insonderheit bey dem </w:t>
      </w:r>
      <w:proofErr w:type="spellStart"/>
      <w:r>
        <w:rPr>
          <w:rStyle w:val="Hervorhebung"/>
        </w:rPr>
        <w:t>Crucifix</w:t>
      </w:r>
      <w:proofErr w:type="spellEnd"/>
      <w:r>
        <w:rPr>
          <w:rStyle w:val="Hervorhebung"/>
        </w:rPr>
        <w:t xml:space="preserve"> / deß </w:t>
      </w:r>
      <w:proofErr w:type="spellStart"/>
      <w:r>
        <w:rPr>
          <w:rStyle w:val="Hervorhebung"/>
        </w:rPr>
        <w:t>Leydens</w:t>
      </w:r>
      <w:proofErr w:type="spellEnd"/>
      <w:r>
        <w:rPr>
          <w:rStyle w:val="Hervorhebung"/>
        </w:rPr>
        <w:t xml:space="preserve"> </w:t>
      </w:r>
      <w:proofErr w:type="spellStart"/>
      <w:r>
        <w:rPr>
          <w:rStyle w:val="Hervorhebung"/>
        </w:rPr>
        <w:t>unnd</w:t>
      </w:r>
      <w:proofErr w:type="spellEnd"/>
      <w:r>
        <w:rPr>
          <w:rStyle w:val="Hervorhebung"/>
        </w:rPr>
        <w:t xml:space="preserve"> Sterbens unser </w:t>
      </w:r>
      <w:proofErr w:type="spellStart"/>
      <w:r>
        <w:rPr>
          <w:rStyle w:val="Hervorhebung"/>
        </w:rPr>
        <w:t>HErrn</w:t>
      </w:r>
      <w:proofErr w:type="spellEnd"/>
      <w:r>
        <w:rPr>
          <w:rStyle w:val="Hervorhebung"/>
        </w:rPr>
        <w:t xml:space="preserve"> Christi.</w:t>
      </w:r>
      <w:r>
        <w:br/>
        <w:t xml:space="preserve">Antwort: </w:t>
      </w:r>
      <w:r>
        <w:br/>
        <w:t xml:space="preserve">Es stehet nicht bey dem </w:t>
      </w:r>
      <w:proofErr w:type="spellStart"/>
      <w:r>
        <w:t>Menchen</w:t>
      </w:r>
      <w:proofErr w:type="spellEnd"/>
      <w:r>
        <w:t xml:space="preserve"> / daß er ihm selbst ein </w:t>
      </w:r>
      <w:proofErr w:type="spellStart"/>
      <w:r>
        <w:t>offentlich</w:t>
      </w:r>
      <w:proofErr w:type="spellEnd"/>
      <w:r>
        <w:t xml:space="preserve"> </w:t>
      </w:r>
      <w:proofErr w:type="spellStart"/>
      <w:r>
        <w:t>gedächtnuß</w:t>
      </w:r>
      <w:proofErr w:type="spellEnd"/>
      <w:r>
        <w:t xml:space="preserve"> der </w:t>
      </w:r>
      <w:proofErr w:type="spellStart"/>
      <w:r>
        <w:t>Wolthaten</w:t>
      </w:r>
      <w:proofErr w:type="spellEnd"/>
      <w:r>
        <w:t xml:space="preserve"> Gottes </w:t>
      </w:r>
      <w:proofErr w:type="spellStart"/>
      <w:r>
        <w:t>stiffte</w:t>
      </w:r>
      <w:proofErr w:type="spellEnd"/>
      <w:r>
        <w:t xml:space="preserve"> / sondern bey Gott dem Herrn alleine: Wie geschrieben stehet im III. Psalm: </w:t>
      </w:r>
      <w:r>
        <w:rPr>
          <w:rStyle w:val="Hervorhebung"/>
        </w:rPr>
        <w:t xml:space="preserve">Er hat ein </w:t>
      </w:r>
      <w:proofErr w:type="spellStart"/>
      <w:r>
        <w:rPr>
          <w:rStyle w:val="Hervorhebung"/>
        </w:rPr>
        <w:t>gedächtnuß</w:t>
      </w:r>
      <w:proofErr w:type="spellEnd"/>
      <w:r>
        <w:rPr>
          <w:rStyle w:val="Hervorhebung"/>
        </w:rPr>
        <w:t xml:space="preserve"> </w:t>
      </w:r>
      <w:proofErr w:type="spellStart"/>
      <w:r>
        <w:rPr>
          <w:rStyle w:val="Hervorhebung"/>
        </w:rPr>
        <w:t>gestifftet</w:t>
      </w:r>
      <w:proofErr w:type="spellEnd"/>
      <w:r>
        <w:rPr>
          <w:rStyle w:val="Hervorhebung"/>
        </w:rPr>
        <w:t xml:space="preserve"> seiner Wunder / der gnädige und </w:t>
      </w:r>
      <w:proofErr w:type="spellStart"/>
      <w:r>
        <w:rPr>
          <w:rStyle w:val="Hervorhebung"/>
        </w:rPr>
        <w:t>barmhertzige</w:t>
      </w:r>
      <w:proofErr w:type="spellEnd"/>
      <w:r>
        <w:rPr>
          <w:rStyle w:val="Hervorhebung"/>
        </w:rPr>
        <w:t xml:space="preserve"> Gott.</w:t>
      </w:r>
      <w:r>
        <w:t xml:space="preserve"> Und eben </w:t>
      </w:r>
      <w:proofErr w:type="spellStart"/>
      <w:r>
        <w:t>darumb</w:t>
      </w:r>
      <w:proofErr w:type="spellEnd"/>
      <w:r>
        <w:t xml:space="preserve"> hat Gott der HERR die Predigt deß </w:t>
      </w:r>
      <w:proofErr w:type="spellStart"/>
      <w:r>
        <w:t>Evangelions</w:t>
      </w:r>
      <w:proofErr w:type="spellEnd"/>
      <w:r>
        <w:t xml:space="preserve"> angeordnet / </w:t>
      </w:r>
      <w:proofErr w:type="spellStart"/>
      <w:r>
        <w:t>auff</w:t>
      </w:r>
      <w:proofErr w:type="spellEnd"/>
      <w:r>
        <w:t xml:space="preserve"> daß durch dieselbige die </w:t>
      </w:r>
      <w:proofErr w:type="spellStart"/>
      <w:r>
        <w:t>Woltahten</w:t>
      </w:r>
      <w:proofErr w:type="spellEnd"/>
      <w:r>
        <w:t xml:space="preserve"> deß </w:t>
      </w:r>
      <w:proofErr w:type="spellStart"/>
      <w:r>
        <w:t>HErrn</w:t>
      </w:r>
      <w:proofErr w:type="spellEnd"/>
      <w:r>
        <w:t xml:space="preserve"> Christi den Menschen </w:t>
      </w:r>
      <w:proofErr w:type="spellStart"/>
      <w:r>
        <w:t>gleichsamb</w:t>
      </w:r>
      <w:proofErr w:type="spellEnd"/>
      <w:r>
        <w:t xml:space="preserve"> für die Augen </w:t>
      </w:r>
      <w:proofErr w:type="spellStart"/>
      <w:r>
        <w:t>gemahlet</w:t>
      </w:r>
      <w:proofErr w:type="spellEnd"/>
      <w:r>
        <w:t xml:space="preserve"> würden. </w:t>
      </w:r>
      <w:proofErr w:type="spellStart"/>
      <w:r>
        <w:t>Inmassen</w:t>
      </w:r>
      <w:proofErr w:type="spellEnd"/>
      <w:r>
        <w:t xml:space="preserve"> der Apostel Paulus von sich bezeuget: Er habe den Galatern </w:t>
      </w:r>
      <w:proofErr w:type="spellStart"/>
      <w:r>
        <w:rPr>
          <w:rStyle w:val="Hervorhebung"/>
        </w:rPr>
        <w:t>Chrsitum</w:t>
      </w:r>
      <w:proofErr w:type="spellEnd"/>
      <w:r>
        <w:rPr>
          <w:rStyle w:val="Hervorhebung"/>
        </w:rPr>
        <w:t xml:space="preserve"> Jesum für die Augen </w:t>
      </w:r>
      <w:proofErr w:type="spellStart"/>
      <w:r>
        <w:rPr>
          <w:rStyle w:val="Hervorhebung"/>
        </w:rPr>
        <w:t>gemahlet</w:t>
      </w:r>
      <w:proofErr w:type="spellEnd"/>
      <w:r>
        <w:t xml:space="preserve"> / nicht durch ein </w:t>
      </w:r>
      <w:proofErr w:type="spellStart"/>
      <w:r>
        <w:t>Crucifix</w:t>
      </w:r>
      <w:proofErr w:type="spellEnd"/>
      <w:r>
        <w:t xml:space="preserve"> / sondern / wie er selbst bekennet / </w:t>
      </w:r>
      <w:r>
        <w:rPr>
          <w:rStyle w:val="Hervorhebung"/>
        </w:rPr>
        <w:t>durch die Predigt vom Glauben</w:t>
      </w:r>
      <w:r>
        <w:t xml:space="preserve"> / </w:t>
      </w:r>
      <w:proofErr w:type="spellStart"/>
      <w:r>
        <w:t>Galat</w:t>
      </w:r>
      <w:proofErr w:type="spellEnd"/>
      <w:r>
        <w:t xml:space="preserve">. 3. vers. 1. und 6. Eben </w:t>
      </w:r>
      <w:proofErr w:type="spellStart"/>
      <w:r>
        <w:t>darumb</w:t>
      </w:r>
      <w:proofErr w:type="spellEnd"/>
      <w:r>
        <w:t xml:space="preserve"> hat der </w:t>
      </w:r>
      <w:r>
        <w:lastRenderedPageBreak/>
        <w:t xml:space="preserve">HERR Jesus das heilige </w:t>
      </w:r>
      <w:proofErr w:type="spellStart"/>
      <w:r>
        <w:t>Abendmal</w:t>
      </w:r>
      <w:proofErr w:type="spellEnd"/>
      <w:r>
        <w:t xml:space="preserve"> eingesetzt / daß wir es sollen halten zu seiner </w:t>
      </w:r>
      <w:proofErr w:type="spellStart"/>
      <w:r>
        <w:t>gedächtnuß</w:t>
      </w:r>
      <w:proofErr w:type="spellEnd"/>
      <w:r>
        <w:t xml:space="preserve">. Dann das Brot das wir brechen / ist das nicht ein herrlich </w:t>
      </w:r>
      <w:proofErr w:type="spellStart"/>
      <w:r>
        <w:t>gedächtnuß</w:t>
      </w:r>
      <w:proofErr w:type="spellEnd"/>
      <w:r>
        <w:t xml:space="preserve"> / daß Christus Jesus </w:t>
      </w:r>
      <w:proofErr w:type="spellStart"/>
      <w:r>
        <w:t>unzehlich</w:t>
      </w:r>
      <w:proofErr w:type="spellEnd"/>
      <w:r>
        <w:t xml:space="preserve"> viel Marter / </w:t>
      </w:r>
      <w:proofErr w:type="spellStart"/>
      <w:r>
        <w:t>unnd</w:t>
      </w:r>
      <w:proofErr w:type="spellEnd"/>
      <w:r>
        <w:t xml:space="preserve"> endlich den Todt </w:t>
      </w:r>
      <w:proofErr w:type="spellStart"/>
      <w:r>
        <w:t>selbsten</w:t>
      </w:r>
      <w:proofErr w:type="spellEnd"/>
      <w:r>
        <w:t xml:space="preserve"> für uns gelitten hat / da Leib und Seel am stamm deß </w:t>
      </w:r>
      <w:proofErr w:type="spellStart"/>
      <w:r>
        <w:t>Creutzes</w:t>
      </w:r>
      <w:proofErr w:type="spellEnd"/>
      <w:r>
        <w:t xml:space="preserve"> von einander gerissen worden? Der Kelch der </w:t>
      </w:r>
      <w:proofErr w:type="spellStart"/>
      <w:r>
        <w:t>Dancksagung</w:t>
      </w:r>
      <w:proofErr w:type="spellEnd"/>
      <w:r>
        <w:t xml:space="preserve"> / ist er nicht ein herrlich </w:t>
      </w:r>
      <w:proofErr w:type="spellStart"/>
      <w:r>
        <w:t>gedächtnuß</w:t>
      </w:r>
      <w:proofErr w:type="spellEnd"/>
      <w:r>
        <w:t xml:space="preserve"> / daß das Blut Christi </w:t>
      </w:r>
      <w:proofErr w:type="spellStart"/>
      <w:r>
        <w:t>miltiglich</w:t>
      </w:r>
      <w:proofErr w:type="spellEnd"/>
      <w:r>
        <w:t xml:space="preserve"> </w:t>
      </w:r>
      <w:proofErr w:type="spellStart"/>
      <w:r>
        <w:t>auß</w:t>
      </w:r>
      <w:proofErr w:type="spellEnd"/>
      <w:r>
        <w:t xml:space="preserve"> seinem Leibe geflossen / </w:t>
      </w:r>
      <w:proofErr w:type="spellStart"/>
      <w:r>
        <w:t>unnd</w:t>
      </w:r>
      <w:proofErr w:type="spellEnd"/>
      <w:r>
        <w:t xml:space="preserve"> für unsere </w:t>
      </w:r>
      <w:proofErr w:type="spellStart"/>
      <w:r>
        <w:t>sünde</w:t>
      </w:r>
      <w:proofErr w:type="spellEnd"/>
      <w:r>
        <w:t xml:space="preserve"> vergossen sey worden? Das </w:t>
      </w:r>
      <w:proofErr w:type="spellStart"/>
      <w:r>
        <w:t>gedächtnus</w:t>
      </w:r>
      <w:proofErr w:type="spellEnd"/>
      <w:r>
        <w:t xml:space="preserve"> hat der HERR Christus gestiftet. Das </w:t>
      </w:r>
      <w:proofErr w:type="spellStart"/>
      <w:r>
        <w:t>götzen</w:t>
      </w:r>
      <w:proofErr w:type="spellEnd"/>
      <w:r>
        <w:t xml:space="preserve"> </w:t>
      </w:r>
      <w:proofErr w:type="spellStart"/>
      <w:r>
        <w:t>gedächtnus</w:t>
      </w:r>
      <w:proofErr w:type="spellEnd"/>
      <w:r>
        <w:t xml:space="preserve"> hat der Widerchrist / der Bapst / gestiftet. Vor welchem / man in der Kirchen Gottes von keinem </w:t>
      </w:r>
      <w:proofErr w:type="spellStart"/>
      <w:r>
        <w:t>Götzengedächtnus</w:t>
      </w:r>
      <w:proofErr w:type="spellEnd"/>
      <w:r>
        <w:t xml:space="preserve"> </w:t>
      </w:r>
      <w:proofErr w:type="spellStart"/>
      <w:r>
        <w:t>gewust</w:t>
      </w:r>
      <w:proofErr w:type="spellEnd"/>
      <w:r>
        <w:t xml:space="preserve"> hat. Das hat man aber </w:t>
      </w:r>
      <w:proofErr w:type="spellStart"/>
      <w:r>
        <w:t>wol</w:t>
      </w:r>
      <w:proofErr w:type="spellEnd"/>
      <w:r>
        <w:t xml:space="preserve"> </w:t>
      </w:r>
      <w:proofErr w:type="spellStart"/>
      <w:r>
        <w:t>gewust</w:t>
      </w:r>
      <w:proofErr w:type="spellEnd"/>
      <w:r>
        <w:t xml:space="preserve"> / </w:t>
      </w:r>
      <w:r>
        <w:rPr>
          <w:rStyle w:val="Hervorhebung"/>
        </w:rPr>
        <w:t xml:space="preserve">daß die Götzen </w:t>
      </w:r>
      <w:proofErr w:type="spellStart"/>
      <w:r>
        <w:rPr>
          <w:rStyle w:val="Hervorhebung"/>
        </w:rPr>
        <w:t>trügerey</w:t>
      </w:r>
      <w:proofErr w:type="spellEnd"/>
      <w:r>
        <w:rPr>
          <w:rStyle w:val="Hervorhebung"/>
        </w:rPr>
        <w:t xml:space="preserve"> seyn</w:t>
      </w:r>
      <w:r>
        <w:t xml:space="preserve"> / Jerem. 10. ver. 14. und daß sie lügen lehren / Hab. 3. v. 18. </w:t>
      </w:r>
    </w:p>
    <w:p w14:paraId="05CD33E1" w14:textId="77777777" w:rsidR="00453595" w:rsidRDefault="00453595" w:rsidP="00453595">
      <w:pPr>
        <w:pStyle w:val="berschrift3"/>
      </w:pPr>
      <w:r>
        <w:t>Der viert vermeinte Grund.</w:t>
      </w:r>
    </w:p>
    <w:p w14:paraId="2C4BEE52" w14:textId="77777777" w:rsidR="00453595" w:rsidRDefault="00453595" w:rsidP="00453595">
      <w:pPr>
        <w:pStyle w:val="StandardWeb"/>
      </w:pPr>
      <w:r>
        <w:rPr>
          <w:rStyle w:val="Hervorhebung"/>
        </w:rPr>
        <w:t xml:space="preserve">Wegen des </w:t>
      </w:r>
      <w:proofErr w:type="spellStart"/>
      <w:r>
        <w:rPr>
          <w:rStyle w:val="Hervorhebung"/>
        </w:rPr>
        <w:t>mißbrauchs</w:t>
      </w:r>
      <w:proofErr w:type="spellEnd"/>
      <w:r>
        <w:rPr>
          <w:rStyle w:val="Hervorhebung"/>
        </w:rPr>
        <w:t xml:space="preserve"> eines </w:t>
      </w:r>
      <w:proofErr w:type="spellStart"/>
      <w:r>
        <w:rPr>
          <w:rStyle w:val="Hervorhebung"/>
        </w:rPr>
        <w:t>dinges</w:t>
      </w:r>
      <w:proofErr w:type="spellEnd"/>
      <w:r>
        <w:rPr>
          <w:rStyle w:val="Hervorhebung"/>
        </w:rPr>
        <w:t xml:space="preserve"> muß man </w:t>
      </w:r>
      <w:proofErr w:type="spellStart"/>
      <w:r>
        <w:rPr>
          <w:rStyle w:val="Hervorhebung"/>
        </w:rPr>
        <w:t>drumb</w:t>
      </w:r>
      <w:proofErr w:type="spellEnd"/>
      <w:r>
        <w:rPr>
          <w:rStyle w:val="Hervorhebung"/>
        </w:rPr>
        <w:t xml:space="preserve"> das ding selbst </w:t>
      </w:r>
      <w:proofErr w:type="spellStart"/>
      <w:r>
        <w:rPr>
          <w:rStyle w:val="Hervorhebung"/>
        </w:rPr>
        <w:t>nit</w:t>
      </w:r>
      <w:proofErr w:type="spellEnd"/>
      <w:r>
        <w:rPr>
          <w:rStyle w:val="Hervorhebung"/>
        </w:rPr>
        <w:t xml:space="preserve"> </w:t>
      </w:r>
      <w:proofErr w:type="spellStart"/>
      <w:r>
        <w:rPr>
          <w:rStyle w:val="Hervorhebung"/>
        </w:rPr>
        <w:t>verwerffen</w:t>
      </w:r>
      <w:proofErr w:type="spellEnd"/>
      <w:r>
        <w:rPr>
          <w:rStyle w:val="Hervorhebung"/>
        </w:rPr>
        <w:t xml:space="preserve">: Wie man guten wein nicht </w:t>
      </w:r>
      <w:proofErr w:type="spellStart"/>
      <w:r>
        <w:rPr>
          <w:rStyle w:val="Hervorhebung"/>
        </w:rPr>
        <w:t>verwirfft</w:t>
      </w:r>
      <w:proofErr w:type="spellEnd"/>
      <w:r>
        <w:rPr>
          <w:rStyle w:val="Hervorhebung"/>
        </w:rPr>
        <w:t xml:space="preserve"> / weil sich etliche desselben zum voll </w:t>
      </w:r>
      <w:proofErr w:type="spellStart"/>
      <w:r>
        <w:rPr>
          <w:rStyle w:val="Hervorhebung"/>
        </w:rPr>
        <w:t>sauffen</w:t>
      </w:r>
      <w:proofErr w:type="spellEnd"/>
      <w:r>
        <w:rPr>
          <w:rStyle w:val="Hervorhebung"/>
        </w:rPr>
        <w:t xml:space="preserve"> mißbrauchen. Also mag man auch </w:t>
      </w:r>
      <w:proofErr w:type="spellStart"/>
      <w:r>
        <w:rPr>
          <w:rStyle w:val="Hervorhebung"/>
        </w:rPr>
        <w:t>wol</w:t>
      </w:r>
      <w:proofErr w:type="spellEnd"/>
      <w:r>
        <w:rPr>
          <w:rStyle w:val="Hervorhebung"/>
        </w:rPr>
        <w:t xml:space="preserve"> die Bilder in den Evangelischen Kirchen behalten / wenn man sie nur </w:t>
      </w:r>
      <w:proofErr w:type="spellStart"/>
      <w:r>
        <w:rPr>
          <w:rStyle w:val="Hervorhebung"/>
        </w:rPr>
        <w:t>nit</w:t>
      </w:r>
      <w:proofErr w:type="spellEnd"/>
      <w:r>
        <w:rPr>
          <w:rStyle w:val="Hervorhebung"/>
        </w:rPr>
        <w:t xml:space="preserve"> </w:t>
      </w:r>
      <w:proofErr w:type="spellStart"/>
      <w:r>
        <w:rPr>
          <w:rStyle w:val="Hervorhebung"/>
        </w:rPr>
        <w:t>anbettet</w:t>
      </w:r>
      <w:proofErr w:type="spellEnd"/>
      <w:r>
        <w:rPr>
          <w:rStyle w:val="Hervorhebung"/>
        </w:rPr>
        <w:t>.</w:t>
      </w:r>
      <w:r>
        <w:br/>
        <w:t>Antwort.</w:t>
      </w:r>
      <w:r>
        <w:br/>
        <w:t xml:space="preserve">Diese Regel / </w:t>
      </w:r>
      <w:r>
        <w:rPr>
          <w:rStyle w:val="Hervorhebung"/>
        </w:rPr>
        <w:t xml:space="preserve">Ein ding ist </w:t>
      </w:r>
      <w:proofErr w:type="spellStart"/>
      <w:r>
        <w:rPr>
          <w:rStyle w:val="Hervorhebung"/>
        </w:rPr>
        <w:t>darumb</w:t>
      </w:r>
      <w:proofErr w:type="spellEnd"/>
      <w:r>
        <w:rPr>
          <w:rStyle w:val="Hervorhebung"/>
        </w:rPr>
        <w:t xml:space="preserve"> </w:t>
      </w:r>
      <w:proofErr w:type="spellStart"/>
      <w:r>
        <w:rPr>
          <w:rStyle w:val="Hervorhebung"/>
        </w:rPr>
        <w:t>nit</w:t>
      </w:r>
      <w:proofErr w:type="spellEnd"/>
      <w:r>
        <w:rPr>
          <w:rStyle w:val="Hervorhebung"/>
        </w:rPr>
        <w:t xml:space="preserve"> bald zu </w:t>
      </w:r>
      <w:proofErr w:type="spellStart"/>
      <w:r>
        <w:rPr>
          <w:rStyle w:val="Hervorhebung"/>
        </w:rPr>
        <w:t>verwerffen</w:t>
      </w:r>
      <w:proofErr w:type="spellEnd"/>
      <w:r>
        <w:rPr>
          <w:rStyle w:val="Hervorhebung"/>
        </w:rPr>
        <w:t xml:space="preserve"> / weil es </w:t>
      </w:r>
      <w:proofErr w:type="spellStart"/>
      <w:r>
        <w:rPr>
          <w:rStyle w:val="Hervorhebung"/>
        </w:rPr>
        <w:t>mißbraucht</w:t>
      </w:r>
      <w:proofErr w:type="spellEnd"/>
      <w:r>
        <w:rPr>
          <w:rStyle w:val="Hervorhebung"/>
        </w:rPr>
        <w:t xml:space="preserve"> </w:t>
      </w:r>
      <w:proofErr w:type="spellStart"/>
      <w:r>
        <w:rPr>
          <w:rStyle w:val="Hervorhebung"/>
        </w:rPr>
        <w:t>wirt</w:t>
      </w:r>
      <w:proofErr w:type="spellEnd"/>
      <w:r>
        <w:t xml:space="preserve"> / hat keine </w:t>
      </w:r>
      <w:proofErr w:type="spellStart"/>
      <w:r>
        <w:t>stat</w:t>
      </w:r>
      <w:proofErr w:type="spellEnd"/>
      <w:r>
        <w:t xml:space="preserve"> noch platz in den dingen / welche </w:t>
      </w:r>
      <w:proofErr w:type="spellStart"/>
      <w:r>
        <w:t>nit</w:t>
      </w:r>
      <w:proofErr w:type="spellEnd"/>
      <w:r>
        <w:t xml:space="preserve"> nötig / und doch gefährlich sind. Nu bekennen alle Evangelischen / daß die Götzen </w:t>
      </w:r>
      <w:proofErr w:type="spellStart"/>
      <w:r>
        <w:t>nit</w:t>
      </w:r>
      <w:proofErr w:type="spellEnd"/>
      <w:r>
        <w:t xml:space="preserve"> nötig sind. Daß sie aber gefährlich sind / das haben wir mit unsern </w:t>
      </w:r>
      <w:proofErr w:type="spellStart"/>
      <w:r>
        <w:t>augen</w:t>
      </w:r>
      <w:proofErr w:type="spellEnd"/>
      <w:r>
        <w:t xml:space="preserve"> in </w:t>
      </w:r>
      <w:proofErr w:type="spellStart"/>
      <w:r>
        <w:t>diser</w:t>
      </w:r>
      <w:proofErr w:type="spellEnd"/>
      <w:r>
        <w:t xml:space="preserve"> Kirche gesehen. </w:t>
      </w:r>
      <w:proofErr w:type="spellStart"/>
      <w:r>
        <w:t>Darumb</w:t>
      </w:r>
      <w:proofErr w:type="spellEnd"/>
      <w:r>
        <w:t xml:space="preserve"> </w:t>
      </w:r>
      <w:proofErr w:type="spellStart"/>
      <w:r>
        <w:t>kan</w:t>
      </w:r>
      <w:proofErr w:type="spellEnd"/>
      <w:r>
        <w:t xml:space="preserve"> man die Götzen mit </w:t>
      </w:r>
      <w:proofErr w:type="spellStart"/>
      <w:r>
        <w:t>obgemelter</w:t>
      </w:r>
      <w:proofErr w:type="spellEnd"/>
      <w:r>
        <w:t xml:space="preserve"> Regel </w:t>
      </w:r>
      <w:proofErr w:type="spellStart"/>
      <w:r>
        <w:t>gantz</w:t>
      </w:r>
      <w:proofErr w:type="spellEnd"/>
      <w:r>
        <w:t xml:space="preserve"> und gar nicht </w:t>
      </w:r>
      <w:proofErr w:type="spellStart"/>
      <w:r>
        <w:t>verthädigen</w:t>
      </w:r>
      <w:proofErr w:type="spellEnd"/>
      <w:r>
        <w:t xml:space="preserve">. </w:t>
      </w:r>
    </w:p>
    <w:p w14:paraId="78028060" w14:textId="77777777" w:rsidR="00453595" w:rsidRDefault="00453595" w:rsidP="00453595">
      <w:pPr>
        <w:pStyle w:val="berschrift3"/>
      </w:pPr>
      <w:r>
        <w:t>Der fünfte vermeinte Grund.</w:t>
      </w:r>
    </w:p>
    <w:p w14:paraId="1303D2BF" w14:textId="77777777" w:rsidR="00453595" w:rsidRDefault="00453595" w:rsidP="00453595">
      <w:pPr>
        <w:pStyle w:val="StandardWeb"/>
      </w:pPr>
      <w:r>
        <w:rPr>
          <w:rStyle w:val="Hervorhebung"/>
        </w:rPr>
        <w:t xml:space="preserve">Du stehest doch selbst auf dem </w:t>
      </w:r>
      <w:proofErr w:type="spellStart"/>
      <w:r>
        <w:rPr>
          <w:rStyle w:val="Hervorhebung"/>
        </w:rPr>
        <w:t>Predigtstul</w:t>
      </w:r>
      <w:proofErr w:type="spellEnd"/>
      <w:r>
        <w:rPr>
          <w:rStyle w:val="Hervorhebung"/>
        </w:rPr>
        <w:t xml:space="preserve"> / von welchem </w:t>
      </w:r>
      <w:proofErr w:type="spellStart"/>
      <w:r>
        <w:rPr>
          <w:rStyle w:val="Hervorhebung"/>
        </w:rPr>
        <w:t>vil</w:t>
      </w:r>
      <w:proofErr w:type="spellEnd"/>
      <w:r>
        <w:rPr>
          <w:rStyle w:val="Hervorhebung"/>
        </w:rPr>
        <w:t xml:space="preserve"> abgöttisches </w:t>
      </w:r>
      <w:proofErr w:type="spellStart"/>
      <w:r>
        <w:rPr>
          <w:rStyle w:val="Hervorhebung"/>
        </w:rPr>
        <w:t>dinges</w:t>
      </w:r>
      <w:proofErr w:type="spellEnd"/>
      <w:r>
        <w:rPr>
          <w:rStyle w:val="Hervorhebung"/>
        </w:rPr>
        <w:t xml:space="preserve"> ist gepredigt worden. Du </w:t>
      </w:r>
      <w:proofErr w:type="spellStart"/>
      <w:r>
        <w:rPr>
          <w:rStyle w:val="Hervorhebung"/>
        </w:rPr>
        <w:t>heltst</w:t>
      </w:r>
      <w:proofErr w:type="spellEnd"/>
      <w:r>
        <w:rPr>
          <w:rStyle w:val="Hervorhebung"/>
        </w:rPr>
        <w:t xml:space="preserve"> das </w:t>
      </w:r>
      <w:proofErr w:type="spellStart"/>
      <w:r>
        <w:rPr>
          <w:rStyle w:val="Hervorhebung"/>
        </w:rPr>
        <w:t>Abendmal</w:t>
      </w:r>
      <w:proofErr w:type="spellEnd"/>
      <w:r>
        <w:rPr>
          <w:rStyle w:val="Hervorhebung"/>
        </w:rPr>
        <w:t xml:space="preserve"> in der Kirche / in welche die </w:t>
      </w:r>
      <w:proofErr w:type="spellStart"/>
      <w:r>
        <w:rPr>
          <w:rStyle w:val="Hervorhebung"/>
        </w:rPr>
        <w:t>Bäpstler</w:t>
      </w:r>
      <w:proofErr w:type="spellEnd"/>
      <w:r>
        <w:rPr>
          <w:rStyle w:val="Hervorhebung"/>
        </w:rPr>
        <w:t xml:space="preserve"> die </w:t>
      </w:r>
      <w:proofErr w:type="spellStart"/>
      <w:r>
        <w:rPr>
          <w:rStyle w:val="Hervorhebung"/>
        </w:rPr>
        <w:t>Meß</w:t>
      </w:r>
      <w:proofErr w:type="spellEnd"/>
      <w:r>
        <w:rPr>
          <w:rStyle w:val="Hervorhebung"/>
        </w:rPr>
        <w:t xml:space="preserve"> gehalten haben. </w:t>
      </w:r>
      <w:proofErr w:type="spellStart"/>
      <w:r>
        <w:rPr>
          <w:rStyle w:val="Hervorhebung"/>
        </w:rPr>
        <w:t>Warumb</w:t>
      </w:r>
      <w:proofErr w:type="spellEnd"/>
      <w:r>
        <w:rPr>
          <w:rStyle w:val="Hervorhebung"/>
        </w:rPr>
        <w:t xml:space="preserve"> bricht man nicht </w:t>
      </w:r>
      <w:proofErr w:type="spellStart"/>
      <w:r>
        <w:rPr>
          <w:rStyle w:val="Hervorhebung"/>
        </w:rPr>
        <w:t>Predigtstul</w:t>
      </w:r>
      <w:proofErr w:type="spellEnd"/>
      <w:r>
        <w:rPr>
          <w:rStyle w:val="Hervorhebung"/>
        </w:rPr>
        <w:t xml:space="preserve"> und Kirch zugleich mit einander ab?</w:t>
      </w:r>
      <w:r>
        <w:rPr>
          <w:i/>
          <w:iCs/>
        </w:rPr>
        <w:br/>
      </w:r>
      <w:r>
        <w:rPr>
          <w:rStyle w:val="Hervorhebung"/>
        </w:rPr>
        <w:t>Antwort.</w:t>
      </w:r>
      <w:r>
        <w:rPr>
          <w:i/>
          <w:iCs/>
        </w:rPr>
        <w:br/>
      </w:r>
      <w:r>
        <w:rPr>
          <w:rStyle w:val="Hervorhebung"/>
        </w:rPr>
        <w:t xml:space="preserve">Wir lehren nicht / daß man alles das </w:t>
      </w:r>
      <w:proofErr w:type="spellStart"/>
      <w:r>
        <w:rPr>
          <w:rStyle w:val="Hervorhebung"/>
        </w:rPr>
        <w:t>jenige</w:t>
      </w:r>
      <w:proofErr w:type="spellEnd"/>
      <w:r>
        <w:rPr>
          <w:rStyle w:val="Hervorhebung"/>
        </w:rPr>
        <w:t xml:space="preserve"> zerbrechen solle / was die Menschen zur </w:t>
      </w:r>
      <w:proofErr w:type="spellStart"/>
      <w:r>
        <w:rPr>
          <w:rStyle w:val="Hervorhebung"/>
        </w:rPr>
        <w:t>abgötterey</w:t>
      </w:r>
      <w:proofErr w:type="spellEnd"/>
      <w:r>
        <w:rPr>
          <w:rStyle w:val="Hervorhebung"/>
        </w:rPr>
        <w:t xml:space="preserve"> mißbrauchen können. Dann </w:t>
      </w:r>
      <w:proofErr w:type="spellStart"/>
      <w:r>
        <w:rPr>
          <w:rStyle w:val="Hervorhebung"/>
        </w:rPr>
        <w:t>auff</w:t>
      </w:r>
      <w:proofErr w:type="spellEnd"/>
      <w:r>
        <w:rPr>
          <w:rStyle w:val="Hervorhebung"/>
        </w:rPr>
        <w:t xml:space="preserve"> diese weise / würden Himmel und erden / und alle erschaffene ding / müssen zerstöret werden.</w:t>
      </w:r>
      <w:r>
        <w:rPr>
          <w:i/>
          <w:iCs/>
        </w:rPr>
        <w:br/>
      </w:r>
      <w:r>
        <w:rPr>
          <w:rStyle w:val="Hervorhebung"/>
        </w:rPr>
        <w:t xml:space="preserve">Sondern </w:t>
      </w:r>
      <w:proofErr w:type="spellStart"/>
      <w:r>
        <w:rPr>
          <w:rStyle w:val="Hervorhebung"/>
        </w:rPr>
        <w:t>daas</w:t>
      </w:r>
      <w:proofErr w:type="spellEnd"/>
      <w:r>
        <w:rPr>
          <w:rStyle w:val="Hervorhebung"/>
        </w:rPr>
        <w:t xml:space="preserve"> lehren wir / daß man die dinge / deren man </w:t>
      </w:r>
      <w:proofErr w:type="spellStart"/>
      <w:r>
        <w:rPr>
          <w:rStyle w:val="Hervorhebung"/>
        </w:rPr>
        <w:t>wol</w:t>
      </w:r>
      <w:proofErr w:type="spellEnd"/>
      <w:r>
        <w:rPr>
          <w:rStyle w:val="Hervorhebung"/>
        </w:rPr>
        <w:t xml:space="preserve"> </w:t>
      </w:r>
      <w:proofErr w:type="spellStart"/>
      <w:r>
        <w:rPr>
          <w:rStyle w:val="Hervorhebung"/>
        </w:rPr>
        <w:t>entrathen</w:t>
      </w:r>
      <w:proofErr w:type="spellEnd"/>
      <w:r>
        <w:rPr>
          <w:rStyle w:val="Hervorhebung"/>
        </w:rPr>
        <w:t xml:space="preserve"> </w:t>
      </w:r>
      <w:proofErr w:type="spellStart"/>
      <w:r>
        <w:rPr>
          <w:rStyle w:val="Hervorhebung"/>
        </w:rPr>
        <w:t>kan</w:t>
      </w:r>
      <w:proofErr w:type="spellEnd"/>
      <w:r>
        <w:rPr>
          <w:rStyle w:val="Hervorhebung"/>
        </w:rPr>
        <w:t xml:space="preserve"> / </w:t>
      </w:r>
      <w:proofErr w:type="spellStart"/>
      <w:r>
        <w:rPr>
          <w:rStyle w:val="Hervorhebung"/>
        </w:rPr>
        <w:t>unn</w:t>
      </w:r>
      <w:proofErr w:type="spellEnd"/>
      <w:r>
        <w:rPr>
          <w:rStyle w:val="Hervorhebung"/>
        </w:rPr>
        <w:t xml:space="preserve"> welche gefährlich seyn / und gar leicht einem oder dem andern zur </w:t>
      </w:r>
      <w:proofErr w:type="spellStart"/>
      <w:r>
        <w:rPr>
          <w:rStyle w:val="Hervorhebung"/>
        </w:rPr>
        <w:t>abgötterey</w:t>
      </w:r>
      <w:proofErr w:type="spellEnd"/>
      <w:r>
        <w:rPr>
          <w:rStyle w:val="Hervorhebung"/>
        </w:rPr>
        <w:t xml:space="preserve"> </w:t>
      </w:r>
      <w:proofErr w:type="spellStart"/>
      <w:r>
        <w:rPr>
          <w:rStyle w:val="Hervorhebung"/>
        </w:rPr>
        <w:t>anlaß</w:t>
      </w:r>
      <w:proofErr w:type="spellEnd"/>
      <w:r>
        <w:rPr>
          <w:rStyle w:val="Hervorhebung"/>
        </w:rPr>
        <w:t xml:space="preserve"> geben können / </w:t>
      </w:r>
      <w:proofErr w:type="spellStart"/>
      <w:r>
        <w:rPr>
          <w:rStyle w:val="Hervorhebung"/>
        </w:rPr>
        <w:t>beseit</w:t>
      </w:r>
      <w:proofErr w:type="spellEnd"/>
      <w:r>
        <w:rPr>
          <w:rStyle w:val="Hervorhebung"/>
        </w:rPr>
        <w:t xml:space="preserve"> raume / vermöge des klaren </w:t>
      </w:r>
      <w:proofErr w:type="spellStart"/>
      <w:r>
        <w:rPr>
          <w:rStyle w:val="Hervorhebung"/>
        </w:rPr>
        <w:t>worts</w:t>
      </w:r>
      <w:proofErr w:type="spellEnd"/>
      <w:r>
        <w:rPr>
          <w:rStyle w:val="Hervorhebung"/>
        </w:rPr>
        <w:t xml:space="preserve"> Gottes: </w:t>
      </w:r>
      <w:r>
        <w:t xml:space="preserve">Macht dich </w:t>
      </w:r>
      <w:proofErr w:type="spellStart"/>
      <w:r>
        <w:t>nit</w:t>
      </w:r>
      <w:proofErr w:type="spellEnd"/>
      <w:r>
        <w:t xml:space="preserve"> </w:t>
      </w:r>
      <w:proofErr w:type="spellStart"/>
      <w:r>
        <w:t>frembder</w:t>
      </w:r>
      <w:proofErr w:type="spellEnd"/>
      <w:r>
        <w:t xml:space="preserve"> </w:t>
      </w:r>
      <w:proofErr w:type="spellStart"/>
      <w:r>
        <w:t>sünden</w:t>
      </w:r>
      <w:proofErr w:type="spellEnd"/>
      <w:r>
        <w:t xml:space="preserve"> </w:t>
      </w:r>
      <w:proofErr w:type="spellStart"/>
      <w:r>
        <w:t>theilhafftig</w:t>
      </w:r>
      <w:proofErr w:type="spellEnd"/>
      <w:r>
        <w:rPr>
          <w:rStyle w:val="Hervorhebung"/>
        </w:rPr>
        <w:t xml:space="preserve"> / 1. Tim. 5. v. 22. Item </w:t>
      </w:r>
      <w:r>
        <w:t xml:space="preserve">Du </w:t>
      </w:r>
      <w:proofErr w:type="spellStart"/>
      <w:r>
        <w:t>solt</w:t>
      </w:r>
      <w:proofErr w:type="spellEnd"/>
      <w:r>
        <w:t xml:space="preserve"> Gott deinen </w:t>
      </w:r>
      <w:proofErr w:type="spellStart"/>
      <w:r>
        <w:t>HErrn</w:t>
      </w:r>
      <w:proofErr w:type="spellEnd"/>
      <w:r>
        <w:t xml:space="preserve"> </w:t>
      </w:r>
      <w:proofErr w:type="spellStart"/>
      <w:r>
        <w:t>nit</w:t>
      </w:r>
      <w:proofErr w:type="spellEnd"/>
      <w:r>
        <w:t xml:space="preserve"> versuchen</w:t>
      </w:r>
      <w:r>
        <w:rPr>
          <w:rStyle w:val="Hervorhebung"/>
        </w:rPr>
        <w:t xml:space="preserve"> Nach </w:t>
      </w:r>
      <w:proofErr w:type="spellStart"/>
      <w:r>
        <w:rPr>
          <w:rStyle w:val="Hervorhebung"/>
        </w:rPr>
        <w:t>diser</w:t>
      </w:r>
      <w:proofErr w:type="spellEnd"/>
      <w:r>
        <w:rPr>
          <w:rStyle w:val="Hervorhebung"/>
        </w:rPr>
        <w:t xml:space="preserve"> Regel haben die frommen Priester zur </w:t>
      </w:r>
      <w:proofErr w:type="spellStart"/>
      <w:r>
        <w:rPr>
          <w:rStyle w:val="Hervorhebung"/>
        </w:rPr>
        <w:t>zeti</w:t>
      </w:r>
      <w:proofErr w:type="spellEnd"/>
      <w:r>
        <w:rPr>
          <w:rStyle w:val="Hervorhebung"/>
        </w:rPr>
        <w:t xml:space="preserve"> des </w:t>
      </w:r>
      <w:proofErr w:type="spellStart"/>
      <w:r>
        <w:rPr>
          <w:rStyle w:val="Hervorhebung"/>
        </w:rPr>
        <w:t>thewren</w:t>
      </w:r>
      <w:proofErr w:type="spellEnd"/>
      <w:r>
        <w:rPr>
          <w:rStyle w:val="Hervorhebung"/>
        </w:rPr>
        <w:t xml:space="preserve"> </w:t>
      </w:r>
      <w:proofErr w:type="spellStart"/>
      <w:r>
        <w:rPr>
          <w:rStyle w:val="Hervorhebung"/>
        </w:rPr>
        <w:t>Heldens</w:t>
      </w:r>
      <w:proofErr w:type="spellEnd"/>
      <w:r>
        <w:rPr>
          <w:rStyle w:val="Hervorhebung"/>
        </w:rPr>
        <w:t xml:space="preserve"> Jude </w:t>
      </w:r>
      <w:proofErr w:type="spellStart"/>
      <w:r>
        <w:rPr>
          <w:rStyle w:val="Hervorhebung"/>
        </w:rPr>
        <w:t>Maccabei</w:t>
      </w:r>
      <w:proofErr w:type="spellEnd"/>
      <w:r>
        <w:rPr>
          <w:rStyle w:val="Hervorhebung"/>
        </w:rPr>
        <w:t xml:space="preserve"> / da das Heiligthum durch den gottlosen </w:t>
      </w:r>
      <w:proofErr w:type="spellStart"/>
      <w:r>
        <w:rPr>
          <w:rStyle w:val="Hervorhebung"/>
        </w:rPr>
        <w:t>Antiochum</w:t>
      </w:r>
      <w:proofErr w:type="spellEnd"/>
      <w:r>
        <w:rPr>
          <w:rStyle w:val="Hervorhebung"/>
        </w:rPr>
        <w:t xml:space="preserve"> jämmerlich verwüstet war worden / </w:t>
      </w:r>
      <w:proofErr w:type="spellStart"/>
      <w:r>
        <w:rPr>
          <w:rStyle w:val="Hervorhebung"/>
        </w:rPr>
        <w:t>reformiret</w:t>
      </w:r>
      <w:proofErr w:type="spellEnd"/>
      <w:r>
        <w:rPr>
          <w:rStyle w:val="Hervorhebung"/>
        </w:rPr>
        <w:t xml:space="preserve">. Sie rissen den Tempel </w:t>
      </w:r>
      <w:proofErr w:type="spellStart"/>
      <w:r>
        <w:rPr>
          <w:rStyle w:val="Hervorhebung"/>
        </w:rPr>
        <w:t>nit</w:t>
      </w:r>
      <w:proofErr w:type="spellEnd"/>
      <w:r>
        <w:rPr>
          <w:rStyle w:val="Hervorhebung"/>
        </w:rPr>
        <w:t xml:space="preserve"> ab / in welchem schändliche </w:t>
      </w:r>
      <w:proofErr w:type="spellStart"/>
      <w:r>
        <w:rPr>
          <w:rStyle w:val="Hervorhebung"/>
        </w:rPr>
        <w:t>abgötterey</w:t>
      </w:r>
      <w:proofErr w:type="spellEnd"/>
      <w:r>
        <w:rPr>
          <w:rStyle w:val="Hervorhebung"/>
        </w:rPr>
        <w:t xml:space="preserve"> war </w:t>
      </w:r>
      <w:proofErr w:type="spellStart"/>
      <w:r>
        <w:rPr>
          <w:rStyle w:val="Hervorhebung"/>
        </w:rPr>
        <w:t>getriben</w:t>
      </w:r>
      <w:proofErr w:type="spellEnd"/>
      <w:r>
        <w:rPr>
          <w:rStyle w:val="Hervorhebung"/>
        </w:rPr>
        <w:t xml:space="preserve"> worden / Sondern </w:t>
      </w:r>
      <w:r>
        <w:t xml:space="preserve">sie reinigen das </w:t>
      </w:r>
      <w:proofErr w:type="spellStart"/>
      <w:r>
        <w:t>Heiligthumb</w:t>
      </w:r>
      <w:proofErr w:type="spellEnd"/>
      <w:r>
        <w:t xml:space="preserve"> / </w:t>
      </w:r>
      <w:proofErr w:type="spellStart"/>
      <w:r>
        <w:t>unn</w:t>
      </w:r>
      <w:proofErr w:type="spellEnd"/>
      <w:r>
        <w:t xml:space="preserve"> trugen den </w:t>
      </w:r>
      <w:proofErr w:type="spellStart"/>
      <w:r>
        <w:t>Grewel</w:t>
      </w:r>
      <w:proofErr w:type="spellEnd"/>
      <w:r>
        <w:t xml:space="preserve"> / </w:t>
      </w:r>
      <w:proofErr w:type="spellStart"/>
      <w:r>
        <w:t>unn</w:t>
      </w:r>
      <w:proofErr w:type="spellEnd"/>
      <w:r>
        <w:t xml:space="preserve"> die unreinen steine / weg an unheilige orte:</w:t>
      </w:r>
      <w:r>
        <w:rPr>
          <w:rStyle w:val="Hervorhebung"/>
        </w:rPr>
        <w:t xml:space="preserve"> wie die </w:t>
      </w:r>
      <w:proofErr w:type="spellStart"/>
      <w:r>
        <w:rPr>
          <w:rStyle w:val="Hervorhebung"/>
        </w:rPr>
        <w:t>Schrifft</w:t>
      </w:r>
      <w:proofErr w:type="spellEnd"/>
      <w:r>
        <w:rPr>
          <w:rStyle w:val="Hervorhebung"/>
        </w:rPr>
        <w:t xml:space="preserve"> klar zeuget 1. </w:t>
      </w:r>
      <w:proofErr w:type="spellStart"/>
      <w:r>
        <w:rPr>
          <w:rStyle w:val="Hervorhebung"/>
        </w:rPr>
        <w:t>Macc</w:t>
      </w:r>
      <w:proofErr w:type="spellEnd"/>
      <w:r>
        <w:rPr>
          <w:rStyle w:val="Hervorhebung"/>
        </w:rPr>
        <w:t xml:space="preserve">. 4. v. 34. Nach dieser </w:t>
      </w:r>
      <w:proofErr w:type="spellStart"/>
      <w:r>
        <w:rPr>
          <w:rStyle w:val="Hervorhebung"/>
        </w:rPr>
        <w:t>Regul</w:t>
      </w:r>
      <w:proofErr w:type="spellEnd"/>
      <w:r>
        <w:rPr>
          <w:rStyle w:val="Hervorhebung"/>
        </w:rPr>
        <w:t xml:space="preserve"> </w:t>
      </w:r>
      <w:proofErr w:type="spellStart"/>
      <w:r>
        <w:rPr>
          <w:rStyle w:val="Hervorhebung"/>
        </w:rPr>
        <w:t>reformirte</w:t>
      </w:r>
      <w:proofErr w:type="spellEnd"/>
      <w:r>
        <w:rPr>
          <w:rStyle w:val="Hervorhebung"/>
        </w:rPr>
        <w:t xml:space="preserve"> der HERR Christus zu Jerusalem. Er </w:t>
      </w:r>
      <w:proofErr w:type="spellStart"/>
      <w:r>
        <w:rPr>
          <w:rStyle w:val="Hervorhebung"/>
        </w:rPr>
        <w:t>riß</w:t>
      </w:r>
      <w:proofErr w:type="spellEnd"/>
      <w:r>
        <w:rPr>
          <w:rStyle w:val="Hervorhebung"/>
        </w:rPr>
        <w:t xml:space="preserve"> weder den Tempel noch die </w:t>
      </w:r>
      <w:proofErr w:type="spellStart"/>
      <w:r>
        <w:rPr>
          <w:rStyle w:val="Hervorhebung"/>
        </w:rPr>
        <w:t>Predigtstüle</w:t>
      </w:r>
      <w:proofErr w:type="spellEnd"/>
      <w:r>
        <w:rPr>
          <w:rStyle w:val="Hervorhebung"/>
        </w:rPr>
        <w:t xml:space="preserve"> der </w:t>
      </w:r>
      <w:proofErr w:type="spellStart"/>
      <w:r>
        <w:rPr>
          <w:rStyle w:val="Hervorhebung"/>
        </w:rPr>
        <w:t>Phariseer</w:t>
      </w:r>
      <w:proofErr w:type="spellEnd"/>
      <w:r>
        <w:rPr>
          <w:rStyle w:val="Hervorhebung"/>
        </w:rPr>
        <w:t xml:space="preserve"> ab / von welchen sie lauter Menschentand </w:t>
      </w:r>
      <w:proofErr w:type="spellStart"/>
      <w:r>
        <w:rPr>
          <w:rStyle w:val="Hervorhebung"/>
        </w:rPr>
        <w:t>lehreten</w:t>
      </w:r>
      <w:proofErr w:type="spellEnd"/>
      <w:r>
        <w:rPr>
          <w:rStyle w:val="Hervorhebung"/>
        </w:rPr>
        <w:t xml:space="preserve">: </w:t>
      </w:r>
      <w:r>
        <w:t xml:space="preserve">Er stieß aber der </w:t>
      </w:r>
      <w:proofErr w:type="spellStart"/>
      <w:r>
        <w:t>Wechßler</w:t>
      </w:r>
      <w:proofErr w:type="spellEnd"/>
      <w:r>
        <w:t xml:space="preserve"> tische </w:t>
      </w:r>
      <w:proofErr w:type="spellStart"/>
      <w:r>
        <w:t>unnd</w:t>
      </w:r>
      <w:proofErr w:type="spellEnd"/>
      <w:r>
        <w:t xml:space="preserve"> der Taubenkrämer </w:t>
      </w:r>
      <w:proofErr w:type="spellStart"/>
      <w:r>
        <w:t>stüle</w:t>
      </w:r>
      <w:proofErr w:type="spellEnd"/>
      <w:r>
        <w:t xml:space="preserve"> </w:t>
      </w:r>
      <w:proofErr w:type="spellStart"/>
      <w:r>
        <w:t>umb</w:t>
      </w:r>
      <w:proofErr w:type="spellEnd"/>
      <w:r>
        <w:t xml:space="preserve">/ </w:t>
      </w:r>
      <w:r>
        <w:rPr>
          <w:rStyle w:val="Hervorhebung"/>
        </w:rPr>
        <w:t xml:space="preserve">durch welche sein </w:t>
      </w:r>
      <w:proofErr w:type="spellStart"/>
      <w:r>
        <w:rPr>
          <w:rStyle w:val="Hervorhebung"/>
        </w:rPr>
        <w:t>Betthauß</w:t>
      </w:r>
      <w:proofErr w:type="spellEnd"/>
      <w:r>
        <w:rPr>
          <w:rStyle w:val="Hervorhebung"/>
        </w:rPr>
        <w:t xml:space="preserve"> eine Mördergrube gemacht wurde. Wie abermal klar geschrieben stehet / Matth. 21. v. 12. 13.</w:t>
      </w:r>
      <w:r>
        <w:t xml:space="preserve"> </w:t>
      </w:r>
    </w:p>
    <w:p w14:paraId="14B8A435" w14:textId="77777777" w:rsidR="00453595" w:rsidRDefault="00453595" w:rsidP="00453595">
      <w:pPr>
        <w:pStyle w:val="berschrift3"/>
      </w:pPr>
      <w:r>
        <w:t>Der sechste vermeinte Grund ist dieser.</w:t>
      </w:r>
    </w:p>
    <w:p w14:paraId="0A804F49" w14:textId="77777777" w:rsidR="00453595" w:rsidRDefault="00453595" w:rsidP="00453595">
      <w:pPr>
        <w:pStyle w:val="StandardWeb"/>
      </w:pPr>
      <w:r>
        <w:rPr>
          <w:rStyle w:val="Hervorhebung"/>
        </w:rPr>
        <w:t xml:space="preserve">Wenn man denn alles </w:t>
      </w:r>
      <w:proofErr w:type="spellStart"/>
      <w:r>
        <w:rPr>
          <w:rStyle w:val="Hervorhebung"/>
        </w:rPr>
        <w:t>sol</w:t>
      </w:r>
      <w:proofErr w:type="spellEnd"/>
      <w:r>
        <w:rPr>
          <w:rStyle w:val="Hervorhebung"/>
        </w:rPr>
        <w:t xml:space="preserve"> </w:t>
      </w:r>
      <w:proofErr w:type="spellStart"/>
      <w:r>
        <w:rPr>
          <w:rStyle w:val="Hervorhebung"/>
        </w:rPr>
        <w:t>wegthun</w:t>
      </w:r>
      <w:proofErr w:type="spellEnd"/>
      <w:r>
        <w:rPr>
          <w:rStyle w:val="Hervorhebung"/>
        </w:rPr>
        <w:t xml:space="preserve"> / das </w:t>
      </w:r>
      <w:proofErr w:type="spellStart"/>
      <w:r>
        <w:rPr>
          <w:rStyle w:val="Hervorhebung"/>
        </w:rPr>
        <w:t>etwan</w:t>
      </w:r>
      <w:proofErr w:type="spellEnd"/>
      <w:r>
        <w:rPr>
          <w:rStyle w:val="Hervorhebung"/>
        </w:rPr>
        <w:t xml:space="preserve"> </w:t>
      </w:r>
      <w:proofErr w:type="spellStart"/>
      <w:r>
        <w:rPr>
          <w:rStyle w:val="Hervorhebung"/>
        </w:rPr>
        <w:t>angebettet</w:t>
      </w:r>
      <w:proofErr w:type="spellEnd"/>
      <w:r>
        <w:rPr>
          <w:rStyle w:val="Hervorhebung"/>
        </w:rPr>
        <w:t xml:space="preserve"> ist worden / oder ins </w:t>
      </w:r>
      <w:proofErr w:type="spellStart"/>
      <w:r>
        <w:rPr>
          <w:rStyle w:val="Hervorhebung"/>
        </w:rPr>
        <w:t>künfftig</w:t>
      </w:r>
      <w:proofErr w:type="spellEnd"/>
      <w:r>
        <w:rPr>
          <w:rStyle w:val="Hervorhebung"/>
        </w:rPr>
        <w:t xml:space="preserve"> </w:t>
      </w:r>
      <w:proofErr w:type="spellStart"/>
      <w:r>
        <w:rPr>
          <w:rStyle w:val="Hervorhebung"/>
        </w:rPr>
        <w:t>angebettet</w:t>
      </w:r>
      <w:proofErr w:type="spellEnd"/>
      <w:r>
        <w:rPr>
          <w:rStyle w:val="Hervorhebung"/>
        </w:rPr>
        <w:t xml:space="preserve"> möchte werden: so muß man auch Sonn / Mond / </w:t>
      </w:r>
      <w:proofErr w:type="spellStart"/>
      <w:r>
        <w:rPr>
          <w:rStyle w:val="Hervorhebung"/>
        </w:rPr>
        <w:t>unnd</w:t>
      </w:r>
      <w:proofErr w:type="spellEnd"/>
      <w:r>
        <w:rPr>
          <w:rStyle w:val="Hervorhebung"/>
        </w:rPr>
        <w:t xml:space="preserve"> Sternen abschaffen / als </w:t>
      </w:r>
      <w:r>
        <w:rPr>
          <w:rStyle w:val="Hervorhebung"/>
        </w:rPr>
        <w:lastRenderedPageBreak/>
        <w:t xml:space="preserve">welche vorzeiten sind </w:t>
      </w:r>
      <w:proofErr w:type="spellStart"/>
      <w:r>
        <w:rPr>
          <w:rStyle w:val="Hervorhebung"/>
        </w:rPr>
        <w:t>angebettet</w:t>
      </w:r>
      <w:proofErr w:type="spellEnd"/>
      <w:r>
        <w:rPr>
          <w:rStyle w:val="Hervorhebung"/>
        </w:rPr>
        <w:t xml:space="preserve"> worden / und noch heute zu tag von etlichen Indianern </w:t>
      </w:r>
      <w:proofErr w:type="spellStart"/>
      <w:r>
        <w:rPr>
          <w:rStyle w:val="Hervorhebung"/>
        </w:rPr>
        <w:t>angebettet</w:t>
      </w:r>
      <w:proofErr w:type="spellEnd"/>
      <w:r>
        <w:rPr>
          <w:rStyle w:val="Hervorhebung"/>
        </w:rPr>
        <w:t xml:space="preserve"> werden.</w:t>
      </w:r>
      <w:r>
        <w:br/>
        <w:t>Antwort.</w:t>
      </w:r>
      <w:r>
        <w:br/>
        <w:t xml:space="preserve">Es folget gar nicht. Dann Sonn / Mond und Sterne / </w:t>
      </w:r>
      <w:proofErr w:type="spellStart"/>
      <w:r>
        <w:t>sindt</w:t>
      </w:r>
      <w:proofErr w:type="spellEnd"/>
      <w:r>
        <w:t xml:space="preserve"> </w:t>
      </w:r>
      <w:proofErr w:type="spellStart"/>
      <w:r>
        <w:t>begriffn</w:t>
      </w:r>
      <w:proofErr w:type="spellEnd"/>
      <w:r>
        <w:t xml:space="preserve"> in der Zahl der Creaturen Gottes / von welchen geschrieben stehet in der ersten am </w:t>
      </w:r>
      <w:proofErr w:type="spellStart"/>
      <w:r>
        <w:t>Timoth</w:t>
      </w:r>
      <w:proofErr w:type="spellEnd"/>
      <w:r>
        <w:t xml:space="preserve">. am 4. vers. 4. </w:t>
      </w:r>
      <w:r>
        <w:rPr>
          <w:rStyle w:val="Hervorhebung"/>
        </w:rPr>
        <w:t xml:space="preserve">Alle </w:t>
      </w:r>
      <w:proofErr w:type="spellStart"/>
      <w:r>
        <w:rPr>
          <w:rStyle w:val="Hervorhebung"/>
        </w:rPr>
        <w:t>Creatur</w:t>
      </w:r>
      <w:proofErr w:type="spellEnd"/>
      <w:r>
        <w:rPr>
          <w:rStyle w:val="Hervorhebung"/>
        </w:rPr>
        <w:t xml:space="preserve"> Gottes ist gut / </w:t>
      </w:r>
      <w:proofErr w:type="spellStart"/>
      <w:r>
        <w:rPr>
          <w:rStyle w:val="Hervorhebung"/>
        </w:rPr>
        <w:t>unnd</w:t>
      </w:r>
      <w:proofErr w:type="spellEnd"/>
      <w:r>
        <w:rPr>
          <w:rStyle w:val="Hervorhebung"/>
        </w:rPr>
        <w:t xml:space="preserve"> nichts </w:t>
      </w:r>
      <w:proofErr w:type="spellStart"/>
      <w:r>
        <w:rPr>
          <w:rStyle w:val="Hervorhebung"/>
        </w:rPr>
        <w:t>verwerfflich</w:t>
      </w:r>
      <w:proofErr w:type="spellEnd"/>
      <w:r>
        <w:rPr>
          <w:rStyle w:val="Hervorhebung"/>
        </w:rPr>
        <w:t>.</w:t>
      </w:r>
      <w:r>
        <w:t xml:space="preserve"> Die Götzenbilder aber sind nicht Gottes / sondern der Menschen </w:t>
      </w:r>
      <w:proofErr w:type="spellStart"/>
      <w:r>
        <w:t>geschöpff</w:t>
      </w:r>
      <w:proofErr w:type="spellEnd"/>
      <w:r>
        <w:t xml:space="preserve"> und </w:t>
      </w:r>
      <w:proofErr w:type="spellStart"/>
      <w:r>
        <w:t>werck</w:t>
      </w:r>
      <w:proofErr w:type="spellEnd"/>
      <w:r>
        <w:t xml:space="preserve">: Von welchen geschrieben stehet: </w:t>
      </w:r>
      <w:r>
        <w:rPr>
          <w:rStyle w:val="Hervorhebung"/>
        </w:rPr>
        <w:t xml:space="preserve">Ihre Altar </w:t>
      </w:r>
      <w:proofErr w:type="spellStart"/>
      <w:r>
        <w:rPr>
          <w:rStyle w:val="Hervorhebung"/>
        </w:rPr>
        <w:t>solt</w:t>
      </w:r>
      <w:proofErr w:type="spellEnd"/>
      <w:r>
        <w:rPr>
          <w:rStyle w:val="Hervorhebung"/>
        </w:rPr>
        <w:t xml:space="preserve"> ihr </w:t>
      </w:r>
      <w:proofErr w:type="spellStart"/>
      <w:r>
        <w:rPr>
          <w:rStyle w:val="Hervorhebung"/>
        </w:rPr>
        <w:t>zerreisen</w:t>
      </w:r>
      <w:proofErr w:type="spellEnd"/>
      <w:r>
        <w:rPr>
          <w:rStyle w:val="Hervorhebung"/>
        </w:rPr>
        <w:t xml:space="preserve"> / und ihre Götzen mit </w:t>
      </w:r>
      <w:proofErr w:type="spellStart"/>
      <w:r>
        <w:rPr>
          <w:rStyle w:val="Hervorhebung"/>
        </w:rPr>
        <w:t>fewer</w:t>
      </w:r>
      <w:proofErr w:type="spellEnd"/>
      <w:r>
        <w:rPr>
          <w:rStyle w:val="Hervorhebung"/>
        </w:rPr>
        <w:t xml:space="preserve"> verbrennen.</w:t>
      </w:r>
      <w:r>
        <w:t xml:space="preserve"> Deuter. 7. v. 5. </w:t>
      </w:r>
      <w:proofErr w:type="spellStart"/>
      <w:r>
        <w:t>Exod</w:t>
      </w:r>
      <w:proofErr w:type="spellEnd"/>
      <w:r>
        <w:t xml:space="preserve">. 34. v. 13. </w:t>
      </w:r>
    </w:p>
    <w:p w14:paraId="776E68AD" w14:textId="77777777" w:rsidR="00453595" w:rsidRDefault="00453595" w:rsidP="00453595">
      <w:pPr>
        <w:pStyle w:val="berschrift3"/>
      </w:pPr>
      <w:r>
        <w:t>Der siebende vermeinte Grund.</w:t>
      </w:r>
    </w:p>
    <w:p w14:paraId="61B2A7C9" w14:textId="77777777" w:rsidR="00453595" w:rsidRDefault="00453595" w:rsidP="00453595">
      <w:pPr>
        <w:pStyle w:val="StandardWeb"/>
      </w:pPr>
      <w:r>
        <w:rPr>
          <w:rStyle w:val="Hervorhebung"/>
        </w:rPr>
        <w:t xml:space="preserve">Die Götzenbilder zieren </w:t>
      </w:r>
      <w:proofErr w:type="spellStart"/>
      <w:r>
        <w:rPr>
          <w:rStyle w:val="Hervorhebung"/>
        </w:rPr>
        <w:t>gleichwol</w:t>
      </w:r>
      <w:proofErr w:type="spellEnd"/>
      <w:r>
        <w:rPr>
          <w:rStyle w:val="Hervorhebung"/>
        </w:rPr>
        <w:t xml:space="preserve"> den Tempel / und es scheinet alles wüste und öde zu seyn / nach dem man der Götzen mangeln thut.</w:t>
      </w:r>
      <w:r>
        <w:br/>
        <w:t>Antwort.</w:t>
      </w:r>
      <w:r>
        <w:br/>
        <w:t xml:space="preserve">Die Götzen sind nicht eine </w:t>
      </w:r>
      <w:proofErr w:type="spellStart"/>
      <w:r>
        <w:t>zierde</w:t>
      </w:r>
      <w:proofErr w:type="spellEnd"/>
      <w:r>
        <w:t xml:space="preserve"> / sondern ein </w:t>
      </w:r>
      <w:proofErr w:type="spellStart"/>
      <w:r>
        <w:t>schandfleck</w:t>
      </w:r>
      <w:proofErr w:type="spellEnd"/>
      <w:r>
        <w:t xml:space="preserve"> / in der Christen Tempeln und Kirchen. Sie sind auch ein </w:t>
      </w:r>
      <w:proofErr w:type="spellStart"/>
      <w:r>
        <w:t>ergerniß</w:t>
      </w:r>
      <w:proofErr w:type="spellEnd"/>
      <w:r>
        <w:t xml:space="preserve"> den </w:t>
      </w:r>
      <w:proofErr w:type="spellStart"/>
      <w:r>
        <w:t>Türcken</w:t>
      </w:r>
      <w:proofErr w:type="spellEnd"/>
      <w:r>
        <w:t xml:space="preserve"> / Juden und Heyden. </w:t>
      </w:r>
      <w:proofErr w:type="spellStart"/>
      <w:r>
        <w:t>Unnd</w:t>
      </w:r>
      <w:proofErr w:type="spellEnd"/>
      <w:r>
        <w:t xml:space="preserve"> so viel Götzen noch in unsern Kirchen seyn / so viel zeugen stehen wider uns / daß wir den </w:t>
      </w:r>
      <w:proofErr w:type="spellStart"/>
      <w:r>
        <w:t>gebotten</w:t>
      </w:r>
      <w:proofErr w:type="spellEnd"/>
      <w:r>
        <w:t xml:space="preserve"> Gottes nicht gehorsamen / </w:t>
      </w:r>
      <w:proofErr w:type="spellStart"/>
      <w:r>
        <w:t>unnd</w:t>
      </w:r>
      <w:proofErr w:type="spellEnd"/>
      <w:r>
        <w:t xml:space="preserve"> dem Exempel der frommen Könige im alten Testament nicht nachfolgen: welche / also bald sie in die Regierung </w:t>
      </w:r>
      <w:proofErr w:type="spellStart"/>
      <w:r>
        <w:t>getretten</w:t>
      </w:r>
      <w:proofErr w:type="spellEnd"/>
      <w:r>
        <w:t xml:space="preserve"> / die Götzen </w:t>
      </w:r>
      <w:proofErr w:type="spellStart"/>
      <w:r>
        <w:t>abgethan</w:t>
      </w:r>
      <w:proofErr w:type="spellEnd"/>
      <w:r>
        <w:t xml:space="preserve">. Da dann </w:t>
      </w:r>
      <w:proofErr w:type="spellStart"/>
      <w:r>
        <w:t>denckwirdig</w:t>
      </w:r>
      <w:proofErr w:type="spellEnd"/>
      <w:r>
        <w:t xml:space="preserve"> / daß der fromme König Hiskias / auch die </w:t>
      </w:r>
      <w:proofErr w:type="spellStart"/>
      <w:r>
        <w:t>Ehrne</w:t>
      </w:r>
      <w:proofErr w:type="spellEnd"/>
      <w:r>
        <w:t xml:space="preserve"> </w:t>
      </w:r>
      <w:proofErr w:type="spellStart"/>
      <w:r>
        <w:t>schlange</w:t>
      </w:r>
      <w:proofErr w:type="spellEnd"/>
      <w:r>
        <w:t xml:space="preserve"> / welche doch anfangs nicht zu dem ende war </w:t>
      </w:r>
      <w:proofErr w:type="spellStart"/>
      <w:r>
        <w:t>auffgerichtet</w:t>
      </w:r>
      <w:proofErr w:type="spellEnd"/>
      <w:r>
        <w:t xml:space="preserve"> / daß man sie </w:t>
      </w:r>
      <w:proofErr w:type="spellStart"/>
      <w:r>
        <w:t>anbetten</w:t>
      </w:r>
      <w:proofErr w:type="spellEnd"/>
      <w:r>
        <w:t xml:space="preserve"> </w:t>
      </w:r>
      <w:proofErr w:type="spellStart"/>
      <w:r>
        <w:t>solte</w:t>
      </w:r>
      <w:proofErr w:type="spellEnd"/>
      <w:r>
        <w:t xml:space="preserve"> / hat lassen abbrechen / dieweil er </w:t>
      </w:r>
      <w:proofErr w:type="spellStart"/>
      <w:r>
        <w:t>vermerckt</w:t>
      </w:r>
      <w:proofErr w:type="spellEnd"/>
      <w:r>
        <w:t xml:space="preserve"> / daß man sich derselbigen zur </w:t>
      </w:r>
      <w:proofErr w:type="spellStart"/>
      <w:r>
        <w:t>abgötterey</w:t>
      </w:r>
      <w:proofErr w:type="spellEnd"/>
      <w:r>
        <w:t xml:space="preserve"> hat wollen mißbrauchen. Wenn man aber je von der Kirchen </w:t>
      </w:r>
      <w:proofErr w:type="spellStart"/>
      <w:r>
        <w:t>zierde</w:t>
      </w:r>
      <w:proofErr w:type="spellEnd"/>
      <w:r>
        <w:t xml:space="preserve"> </w:t>
      </w:r>
      <w:proofErr w:type="spellStart"/>
      <w:r>
        <w:t>unnd</w:t>
      </w:r>
      <w:proofErr w:type="spellEnd"/>
      <w:r>
        <w:t xml:space="preserve"> schmuck reden will / so ist das einer Kirchen </w:t>
      </w:r>
      <w:proofErr w:type="spellStart"/>
      <w:r>
        <w:t>gröste</w:t>
      </w:r>
      <w:proofErr w:type="spellEnd"/>
      <w:r>
        <w:t xml:space="preserve"> </w:t>
      </w:r>
      <w:proofErr w:type="spellStart"/>
      <w:r>
        <w:t>zierde</w:t>
      </w:r>
      <w:proofErr w:type="spellEnd"/>
      <w:r>
        <w:t xml:space="preserve">: wann Prediger </w:t>
      </w:r>
      <w:proofErr w:type="spellStart"/>
      <w:r>
        <w:t>auff</w:t>
      </w:r>
      <w:proofErr w:type="spellEnd"/>
      <w:r>
        <w:t xml:space="preserve"> der </w:t>
      </w:r>
      <w:proofErr w:type="spellStart"/>
      <w:r>
        <w:t>Cantzel</w:t>
      </w:r>
      <w:proofErr w:type="spellEnd"/>
      <w:r>
        <w:t xml:space="preserve"> stehen / die da ihren Zuhörern den weg deß Lebens </w:t>
      </w:r>
      <w:proofErr w:type="spellStart"/>
      <w:r>
        <w:t>auß</w:t>
      </w:r>
      <w:proofErr w:type="spellEnd"/>
      <w:r>
        <w:t xml:space="preserve"> der Propheten </w:t>
      </w:r>
      <w:proofErr w:type="spellStart"/>
      <w:r>
        <w:t>unnd</w:t>
      </w:r>
      <w:proofErr w:type="spellEnd"/>
      <w:r>
        <w:t xml:space="preserve"> Apostel </w:t>
      </w:r>
      <w:proofErr w:type="spellStart"/>
      <w:r>
        <w:t>Schrifften</w:t>
      </w:r>
      <w:proofErr w:type="spellEnd"/>
      <w:r>
        <w:t xml:space="preserve"> zeigen / die H. </w:t>
      </w:r>
      <w:proofErr w:type="spellStart"/>
      <w:r>
        <w:t>Sacrament</w:t>
      </w:r>
      <w:proofErr w:type="spellEnd"/>
      <w:r>
        <w:t xml:space="preserve"> nach der </w:t>
      </w:r>
      <w:proofErr w:type="spellStart"/>
      <w:r>
        <w:t>einsetzung</w:t>
      </w:r>
      <w:proofErr w:type="spellEnd"/>
      <w:r>
        <w:t xml:space="preserve"> deß Herrn Christi </w:t>
      </w:r>
      <w:proofErr w:type="spellStart"/>
      <w:r>
        <w:t>außspenden</w:t>
      </w:r>
      <w:proofErr w:type="spellEnd"/>
      <w:r>
        <w:t xml:space="preserve"> / und die Christenmenschen zum Gehorsam deß </w:t>
      </w:r>
      <w:proofErr w:type="spellStart"/>
      <w:r>
        <w:t>Evangelions</w:t>
      </w:r>
      <w:proofErr w:type="spellEnd"/>
      <w:r>
        <w:t xml:space="preserve"> ernstlich anhalten: </w:t>
      </w:r>
      <w:proofErr w:type="spellStart"/>
      <w:r>
        <w:t>unnd</w:t>
      </w:r>
      <w:proofErr w:type="spellEnd"/>
      <w:r>
        <w:t xml:space="preserve"> wann die Zuhörer Gottes Wort willig und gern anhören / demselben folgen / </w:t>
      </w:r>
      <w:proofErr w:type="spellStart"/>
      <w:r>
        <w:t>unnd</w:t>
      </w:r>
      <w:proofErr w:type="spellEnd"/>
      <w:r>
        <w:t xml:space="preserve"> den </w:t>
      </w:r>
      <w:proofErr w:type="spellStart"/>
      <w:r>
        <w:t>namen</w:t>
      </w:r>
      <w:proofErr w:type="spellEnd"/>
      <w:r>
        <w:t xml:space="preserve"> Gottes mit bußfertigem </w:t>
      </w:r>
      <w:proofErr w:type="spellStart"/>
      <w:r>
        <w:t>Hertzen</w:t>
      </w:r>
      <w:proofErr w:type="spellEnd"/>
      <w:r>
        <w:t xml:space="preserve"> </w:t>
      </w:r>
      <w:proofErr w:type="spellStart"/>
      <w:r>
        <w:t>anruffen</w:t>
      </w:r>
      <w:proofErr w:type="spellEnd"/>
      <w:r>
        <w:t xml:space="preserve">. Dieser Schmuck wird </w:t>
      </w:r>
      <w:proofErr w:type="spellStart"/>
      <w:r>
        <w:t>gerühmet</w:t>
      </w:r>
      <w:proofErr w:type="spellEnd"/>
      <w:r>
        <w:t xml:space="preserve"> in dem Tempel und Synagogen / zu Jerusalem. Gott ist in </w:t>
      </w:r>
      <w:proofErr w:type="spellStart"/>
      <w:r>
        <w:t>iren</w:t>
      </w:r>
      <w:proofErr w:type="spellEnd"/>
      <w:r>
        <w:t xml:space="preserve"> </w:t>
      </w:r>
      <w:proofErr w:type="spellStart"/>
      <w:r>
        <w:t>pallästen</w:t>
      </w:r>
      <w:proofErr w:type="spellEnd"/>
      <w:r>
        <w:t xml:space="preserve"> </w:t>
      </w:r>
      <w:proofErr w:type="spellStart"/>
      <w:r>
        <w:t>bekant</w:t>
      </w:r>
      <w:proofErr w:type="spellEnd"/>
      <w:r>
        <w:t xml:space="preserve"> / spricht David im 48. </w:t>
      </w:r>
      <w:proofErr w:type="spellStart"/>
      <w:r>
        <w:t>Psal</w:t>
      </w:r>
      <w:proofErr w:type="spellEnd"/>
      <w:r>
        <w:t xml:space="preserve">. Und im 76. </w:t>
      </w:r>
      <w:proofErr w:type="spellStart"/>
      <w:r>
        <w:t>Psal</w:t>
      </w:r>
      <w:proofErr w:type="spellEnd"/>
      <w:r>
        <w:t xml:space="preserve">. Gott ist in Juda </w:t>
      </w:r>
      <w:proofErr w:type="spellStart"/>
      <w:r>
        <w:t>bekandt</w:t>
      </w:r>
      <w:proofErr w:type="spellEnd"/>
      <w:r>
        <w:t xml:space="preserve"> und in Israel ist sein </w:t>
      </w:r>
      <w:proofErr w:type="spellStart"/>
      <w:r>
        <w:t>name</w:t>
      </w:r>
      <w:proofErr w:type="spellEnd"/>
      <w:r>
        <w:t xml:space="preserve"> herrlich. Abermal im 147. Psalm. Er zeiget Jacob sein </w:t>
      </w:r>
      <w:proofErr w:type="spellStart"/>
      <w:r>
        <w:t>wort</w:t>
      </w:r>
      <w:proofErr w:type="spellEnd"/>
      <w:r>
        <w:t xml:space="preserve"> / Israel seine </w:t>
      </w:r>
      <w:proofErr w:type="spellStart"/>
      <w:r>
        <w:t>sitten</w:t>
      </w:r>
      <w:proofErr w:type="spellEnd"/>
      <w:r>
        <w:t xml:space="preserve"> und rechte. </w:t>
      </w:r>
    </w:p>
    <w:p w14:paraId="1DDBBC70" w14:textId="77777777" w:rsidR="00453595" w:rsidRDefault="00453595" w:rsidP="00453595">
      <w:pPr>
        <w:pStyle w:val="berschrift3"/>
      </w:pPr>
      <w:r>
        <w:t>Der achte vermeinte Grund.</w:t>
      </w:r>
    </w:p>
    <w:p w14:paraId="11D8D62E" w14:textId="77777777" w:rsidR="00453595" w:rsidRDefault="00453595" w:rsidP="00453595">
      <w:pPr>
        <w:pStyle w:val="StandardWeb"/>
      </w:pPr>
      <w:proofErr w:type="spellStart"/>
      <w:r>
        <w:rPr>
          <w:rStyle w:val="Hervorhebung"/>
        </w:rPr>
        <w:t>Wolt</w:t>
      </w:r>
      <w:proofErr w:type="spellEnd"/>
      <w:r>
        <w:rPr>
          <w:rStyle w:val="Hervorhebung"/>
        </w:rPr>
        <w:t xml:space="preserve"> ihr dann kluger seyn als die alten: Vor viel hundert </w:t>
      </w:r>
      <w:proofErr w:type="spellStart"/>
      <w:r>
        <w:rPr>
          <w:rStyle w:val="Hervorhebung"/>
        </w:rPr>
        <w:t>jaren</w:t>
      </w:r>
      <w:proofErr w:type="spellEnd"/>
      <w:r>
        <w:rPr>
          <w:rStyle w:val="Hervorhebung"/>
        </w:rPr>
        <w:t xml:space="preserve"> haben unsere vorfahren die </w:t>
      </w:r>
      <w:proofErr w:type="spellStart"/>
      <w:r>
        <w:rPr>
          <w:rStyle w:val="Hervorhebung"/>
        </w:rPr>
        <w:t>götzen</w:t>
      </w:r>
      <w:proofErr w:type="spellEnd"/>
      <w:r>
        <w:rPr>
          <w:rStyle w:val="Hervorhebung"/>
        </w:rPr>
        <w:t xml:space="preserve"> an </w:t>
      </w:r>
      <w:proofErr w:type="spellStart"/>
      <w:r>
        <w:rPr>
          <w:rStyle w:val="Hervorhebung"/>
        </w:rPr>
        <w:t>disem</w:t>
      </w:r>
      <w:proofErr w:type="spellEnd"/>
      <w:r>
        <w:rPr>
          <w:rStyle w:val="Hervorhebung"/>
        </w:rPr>
        <w:t xml:space="preserve"> </w:t>
      </w:r>
      <w:proofErr w:type="spellStart"/>
      <w:r>
        <w:rPr>
          <w:rStyle w:val="Hervorhebung"/>
        </w:rPr>
        <w:t>ort</w:t>
      </w:r>
      <w:proofErr w:type="spellEnd"/>
      <w:r>
        <w:rPr>
          <w:rStyle w:val="Hervorhebung"/>
        </w:rPr>
        <w:t xml:space="preserve"> lieb und wert gehabt.</w:t>
      </w:r>
      <w:r>
        <w:br/>
        <w:t>Antwort.</w:t>
      </w:r>
      <w:r>
        <w:br/>
        <w:t xml:space="preserve">Ob wir </w:t>
      </w:r>
      <w:proofErr w:type="spellStart"/>
      <w:r>
        <w:t>diß</w:t>
      </w:r>
      <w:proofErr w:type="spellEnd"/>
      <w:r>
        <w:t xml:space="preserve"> als </w:t>
      </w:r>
      <w:proofErr w:type="spellStart"/>
      <w:r>
        <w:t>kläüger</w:t>
      </w:r>
      <w:proofErr w:type="spellEnd"/>
      <w:r>
        <w:t xml:space="preserve"> wollen seyn als die alten / </w:t>
      </w:r>
      <w:proofErr w:type="spellStart"/>
      <w:r>
        <w:t>darauff</w:t>
      </w:r>
      <w:proofErr w:type="spellEnd"/>
      <w:r>
        <w:t xml:space="preserve"> lasse ich antworten den König David im 119. Psalm. do er sagt: Ich bin kluger den die alten: Den ich </w:t>
      </w:r>
      <w:proofErr w:type="spellStart"/>
      <w:r>
        <w:t>late</w:t>
      </w:r>
      <w:proofErr w:type="spellEnd"/>
      <w:r>
        <w:t xml:space="preserve"> deinen </w:t>
      </w:r>
      <w:proofErr w:type="spellStart"/>
      <w:r>
        <w:t>befehl</w:t>
      </w:r>
      <w:proofErr w:type="spellEnd"/>
      <w:r>
        <w:t xml:space="preserve">. Will man aber nach der </w:t>
      </w:r>
      <w:proofErr w:type="spellStart"/>
      <w:r>
        <w:t>götzenbilder</w:t>
      </w:r>
      <w:proofErr w:type="spellEnd"/>
      <w:r>
        <w:t xml:space="preserve"> alter im </w:t>
      </w:r>
      <w:proofErr w:type="spellStart"/>
      <w:r>
        <w:t>Christenthumb</w:t>
      </w:r>
      <w:proofErr w:type="spellEnd"/>
      <w:r>
        <w:t xml:space="preserve"> fragen: So wird sichs befinden / daß vor </w:t>
      </w:r>
      <w:proofErr w:type="spellStart"/>
      <w:r>
        <w:t>zwälff</w:t>
      </w:r>
      <w:proofErr w:type="spellEnd"/>
      <w:r>
        <w:t xml:space="preserve"> hundert / vor </w:t>
      </w:r>
      <w:proofErr w:type="spellStart"/>
      <w:r>
        <w:t>dreyzehenhundert</w:t>
      </w:r>
      <w:proofErr w:type="spellEnd"/>
      <w:r>
        <w:t xml:space="preserve"> / vor </w:t>
      </w:r>
      <w:proofErr w:type="spellStart"/>
      <w:r>
        <w:t>vierzehen</w:t>
      </w:r>
      <w:proofErr w:type="spellEnd"/>
      <w:r>
        <w:t xml:space="preserve"> hundert / vor </w:t>
      </w:r>
      <w:proofErr w:type="spellStart"/>
      <w:r>
        <w:t>fünffzehenhundert</w:t>
      </w:r>
      <w:proofErr w:type="spellEnd"/>
      <w:r>
        <w:t xml:space="preserve"> / vor </w:t>
      </w:r>
      <w:proofErr w:type="spellStart"/>
      <w:r>
        <w:t>sechzehenhundert</w:t>
      </w:r>
      <w:proofErr w:type="spellEnd"/>
      <w:r>
        <w:t xml:space="preserve"> </w:t>
      </w:r>
      <w:proofErr w:type="spellStart"/>
      <w:r>
        <w:t>jahren</w:t>
      </w:r>
      <w:proofErr w:type="spellEnd"/>
      <w:r>
        <w:t xml:space="preserve"> / kein </w:t>
      </w:r>
      <w:proofErr w:type="spellStart"/>
      <w:r>
        <w:t>bild</w:t>
      </w:r>
      <w:proofErr w:type="spellEnd"/>
      <w:r>
        <w:t xml:space="preserve"> Gottes des Vatters / kein </w:t>
      </w:r>
      <w:proofErr w:type="spellStart"/>
      <w:r>
        <w:t>bild</w:t>
      </w:r>
      <w:proofErr w:type="spellEnd"/>
      <w:r>
        <w:t xml:space="preserve"> des Sohns / kein Bild des heiligen Geistes / kein </w:t>
      </w:r>
      <w:proofErr w:type="spellStart"/>
      <w:r>
        <w:t>bild</w:t>
      </w:r>
      <w:proofErr w:type="spellEnd"/>
      <w:r>
        <w:t xml:space="preserve"> irgend eines verstorbenen Heiligen / </w:t>
      </w:r>
      <w:proofErr w:type="spellStart"/>
      <w:r>
        <w:t>inn</w:t>
      </w:r>
      <w:proofErr w:type="spellEnd"/>
      <w:r>
        <w:t xml:space="preserve"> der Christen </w:t>
      </w:r>
      <w:proofErr w:type="spellStart"/>
      <w:r>
        <w:t>betthäusern</w:t>
      </w:r>
      <w:proofErr w:type="spellEnd"/>
      <w:r>
        <w:t xml:space="preserve"> sey gefunden worden. Ja als </w:t>
      </w:r>
      <w:proofErr w:type="spellStart"/>
      <w:r>
        <w:t>vil</w:t>
      </w:r>
      <w:proofErr w:type="spellEnd"/>
      <w:r>
        <w:t xml:space="preserve"> der </w:t>
      </w:r>
      <w:proofErr w:type="spellStart"/>
      <w:r>
        <w:t>götzenbilder</w:t>
      </w:r>
      <w:proofErr w:type="spellEnd"/>
      <w:r>
        <w:t xml:space="preserve"> / als viel der </w:t>
      </w:r>
      <w:proofErr w:type="spellStart"/>
      <w:r>
        <w:t>altare</w:t>
      </w:r>
      <w:proofErr w:type="spellEnd"/>
      <w:r>
        <w:t xml:space="preserve"> / als viel der Kelche / </w:t>
      </w:r>
      <w:proofErr w:type="spellStart"/>
      <w:r>
        <w:t>Meßgewänder</w:t>
      </w:r>
      <w:proofErr w:type="spellEnd"/>
      <w:r>
        <w:t xml:space="preserve"> / </w:t>
      </w:r>
      <w:proofErr w:type="spellStart"/>
      <w:r>
        <w:t>Tauffsteine</w:t>
      </w:r>
      <w:proofErr w:type="spellEnd"/>
      <w:r>
        <w:t xml:space="preserve"> / und </w:t>
      </w:r>
      <w:proofErr w:type="spellStart"/>
      <w:r>
        <w:t>ander</w:t>
      </w:r>
      <w:proofErr w:type="spellEnd"/>
      <w:r>
        <w:t xml:space="preserve"> vermeinten </w:t>
      </w:r>
      <w:proofErr w:type="spellStart"/>
      <w:r>
        <w:t>Kirchenzierd</w:t>
      </w:r>
      <w:proofErr w:type="spellEnd"/>
      <w:r>
        <w:t xml:space="preserve"> / bey uns gefunden werden / so </w:t>
      </w:r>
      <w:proofErr w:type="spellStart"/>
      <w:r>
        <w:t>vil</w:t>
      </w:r>
      <w:proofErr w:type="spellEnd"/>
      <w:r>
        <w:t xml:space="preserve"> sind </w:t>
      </w:r>
      <w:proofErr w:type="spellStart"/>
      <w:r>
        <w:t>zeugnusse</w:t>
      </w:r>
      <w:proofErr w:type="spellEnd"/>
      <w:r>
        <w:t xml:space="preserve"> </w:t>
      </w:r>
      <w:proofErr w:type="spellStart"/>
      <w:r>
        <w:t>verhanden</w:t>
      </w:r>
      <w:proofErr w:type="spellEnd"/>
      <w:r>
        <w:t xml:space="preserve"> / daß wir von der alten Apostolischen </w:t>
      </w:r>
      <w:proofErr w:type="spellStart"/>
      <w:r>
        <w:t>einfalt</w:t>
      </w:r>
      <w:proofErr w:type="spellEnd"/>
      <w:r>
        <w:t xml:space="preserve"> abgewichen: als da man von keinem </w:t>
      </w:r>
      <w:proofErr w:type="spellStart"/>
      <w:r>
        <w:t>götzenbild</w:t>
      </w:r>
      <w:proofErr w:type="spellEnd"/>
      <w:r>
        <w:t xml:space="preserve"> / von keinem </w:t>
      </w:r>
      <w:proofErr w:type="spellStart"/>
      <w:r>
        <w:t>altar</w:t>
      </w:r>
      <w:proofErr w:type="spellEnd"/>
      <w:r>
        <w:t xml:space="preserve"> / Kelch / </w:t>
      </w:r>
      <w:proofErr w:type="spellStart"/>
      <w:r>
        <w:t>Meßgewande</w:t>
      </w:r>
      <w:proofErr w:type="spellEnd"/>
      <w:r>
        <w:t xml:space="preserve"> / </w:t>
      </w:r>
      <w:proofErr w:type="spellStart"/>
      <w:r>
        <w:t>Tauffsteine</w:t>
      </w:r>
      <w:proofErr w:type="spellEnd"/>
      <w:r>
        <w:t xml:space="preserve"> / </w:t>
      </w:r>
      <w:proofErr w:type="spellStart"/>
      <w:r>
        <w:t>unnd</w:t>
      </w:r>
      <w:proofErr w:type="spellEnd"/>
      <w:r>
        <w:t xml:space="preserve"> dergleichen / </w:t>
      </w:r>
      <w:proofErr w:type="spellStart"/>
      <w:r>
        <w:t>gewust</w:t>
      </w:r>
      <w:proofErr w:type="spellEnd"/>
      <w:r>
        <w:t xml:space="preserve"> hat. Wie solches </w:t>
      </w:r>
      <w:proofErr w:type="spellStart"/>
      <w:r>
        <w:t>auß</w:t>
      </w:r>
      <w:proofErr w:type="spellEnd"/>
      <w:r>
        <w:t xml:space="preserve"> Justino </w:t>
      </w:r>
      <w:proofErr w:type="spellStart"/>
      <w:r>
        <w:t>Martyre</w:t>
      </w:r>
      <w:proofErr w:type="spellEnd"/>
      <w:r>
        <w:t xml:space="preserve"> (</w:t>
      </w:r>
      <w:proofErr w:type="spellStart"/>
      <w:r>
        <w:t>Apologia</w:t>
      </w:r>
      <w:proofErr w:type="spellEnd"/>
      <w:r>
        <w:t xml:space="preserve"> </w:t>
      </w:r>
      <w:proofErr w:type="spellStart"/>
      <w:r>
        <w:t>secunda</w:t>
      </w:r>
      <w:proofErr w:type="spellEnd"/>
      <w:r>
        <w:t xml:space="preserve">) </w:t>
      </w:r>
      <w:proofErr w:type="spellStart"/>
      <w:r>
        <w:t>auß</w:t>
      </w:r>
      <w:proofErr w:type="spellEnd"/>
      <w:r>
        <w:t xml:space="preserve"> </w:t>
      </w:r>
      <w:proofErr w:type="spellStart"/>
      <w:r>
        <w:t>Ireneo</w:t>
      </w:r>
      <w:proofErr w:type="spellEnd"/>
      <w:r>
        <w:t xml:space="preserve"> / </w:t>
      </w:r>
      <w:proofErr w:type="spellStart"/>
      <w:r>
        <w:t>Tertulliano</w:t>
      </w:r>
      <w:proofErr w:type="spellEnd"/>
      <w:r>
        <w:t xml:space="preserve"> / </w:t>
      </w:r>
      <w:proofErr w:type="spellStart"/>
      <w:r>
        <w:t>Origene</w:t>
      </w:r>
      <w:proofErr w:type="spellEnd"/>
      <w:r>
        <w:t xml:space="preserve"> / </w:t>
      </w:r>
      <w:proofErr w:type="spellStart"/>
      <w:r>
        <w:t>Cypriano</w:t>
      </w:r>
      <w:proofErr w:type="spellEnd"/>
      <w:r>
        <w:t xml:space="preserve"> / und anderen uralten </w:t>
      </w:r>
      <w:proofErr w:type="spellStart"/>
      <w:r>
        <w:t>berümbten</w:t>
      </w:r>
      <w:proofErr w:type="spellEnd"/>
      <w:r>
        <w:t xml:space="preserve"> Vätern / Sonnenklar zu beweisen. </w:t>
      </w:r>
    </w:p>
    <w:p w14:paraId="469D4CBF" w14:textId="77777777" w:rsidR="00453595" w:rsidRDefault="00453595" w:rsidP="00453595">
      <w:pPr>
        <w:pStyle w:val="berschrift3"/>
      </w:pPr>
      <w:r>
        <w:lastRenderedPageBreak/>
        <w:t xml:space="preserve">Der </w:t>
      </w:r>
      <w:proofErr w:type="spellStart"/>
      <w:r>
        <w:t>neundte</w:t>
      </w:r>
      <w:proofErr w:type="spellEnd"/>
      <w:r>
        <w:t xml:space="preserve"> vermeinte Grund.</w:t>
      </w:r>
    </w:p>
    <w:p w14:paraId="1B961168" w14:textId="77777777" w:rsidR="00453595" w:rsidRDefault="00453595" w:rsidP="00453595">
      <w:pPr>
        <w:pStyle w:val="StandardWeb"/>
      </w:pPr>
      <w:r>
        <w:rPr>
          <w:rStyle w:val="Hervorhebung"/>
        </w:rPr>
        <w:t xml:space="preserve">Wann man je die Götzen </w:t>
      </w:r>
      <w:proofErr w:type="spellStart"/>
      <w:r>
        <w:rPr>
          <w:rStyle w:val="Hervorhebung"/>
        </w:rPr>
        <w:t>wil</w:t>
      </w:r>
      <w:proofErr w:type="spellEnd"/>
      <w:r>
        <w:rPr>
          <w:rStyle w:val="Hervorhebung"/>
        </w:rPr>
        <w:t xml:space="preserve"> </w:t>
      </w:r>
      <w:proofErr w:type="spellStart"/>
      <w:r>
        <w:rPr>
          <w:rStyle w:val="Hervorhebung"/>
        </w:rPr>
        <w:t>abthun</w:t>
      </w:r>
      <w:proofErr w:type="spellEnd"/>
      <w:r>
        <w:rPr>
          <w:rStyle w:val="Hervorhebung"/>
        </w:rPr>
        <w:t xml:space="preserve"> / so soll man sie zuvor </w:t>
      </w:r>
      <w:proofErr w:type="spellStart"/>
      <w:r>
        <w:rPr>
          <w:rStyle w:val="Hervorhebung"/>
        </w:rPr>
        <w:t>auß</w:t>
      </w:r>
      <w:proofErr w:type="spellEnd"/>
      <w:r>
        <w:rPr>
          <w:rStyle w:val="Hervorhebung"/>
        </w:rPr>
        <w:t xml:space="preserve"> den </w:t>
      </w:r>
      <w:proofErr w:type="spellStart"/>
      <w:r>
        <w:rPr>
          <w:rStyle w:val="Hervorhebung"/>
        </w:rPr>
        <w:t>hertzen</w:t>
      </w:r>
      <w:proofErr w:type="spellEnd"/>
      <w:r>
        <w:rPr>
          <w:rStyle w:val="Hervorhebung"/>
        </w:rPr>
        <w:t xml:space="preserve"> thun / darnach </w:t>
      </w:r>
      <w:proofErr w:type="spellStart"/>
      <w:r>
        <w:rPr>
          <w:rStyle w:val="Hervorhebung"/>
        </w:rPr>
        <w:t>auß</w:t>
      </w:r>
      <w:proofErr w:type="spellEnd"/>
      <w:r>
        <w:rPr>
          <w:rStyle w:val="Hervorhebung"/>
        </w:rPr>
        <w:t xml:space="preserve"> den </w:t>
      </w:r>
      <w:proofErr w:type="spellStart"/>
      <w:r>
        <w:rPr>
          <w:rStyle w:val="Hervorhebung"/>
        </w:rPr>
        <w:t>augen</w:t>
      </w:r>
      <w:proofErr w:type="spellEnd"/>
      <w:r>
        <w:rPr>
          <w:rStyle w:val="Hervorhebung"/>
        </w:rPr>
        <w:t>.</w:t>
      </w:r>
      <w:r>
        <w:br/>
        <w:t>Antwort.</w:t>
      </w:r>
      <w:r>
        <w:br/>
        <w:t xml:space="preserve">Das sagen die </w:t>
      </w:r>
      <w:proofErr w:type="spellStart"/>
      <w:r>
        <w:t>menschen</w:t>
      </w:r>
      <w:proofErr w:type="spellEnd"/>
      <w:r>
        <w:t xml:space="preserve"> auf erden. Gott aber im Himmel sagt </w:t>
      </w:r>
      <w:proofErr w:type="spellStart"/>
      <w:r>
        <w:t>vil</w:t>
      </w:r>
      <w:proofErr w:type="spellEnd"/>
      <w:r>
        <w:t xml:space="preserve"> ein anders: Reiß ab / zerstöre / verbrenne / das ist / </w:t>
      </w:r>
      <w:proofErr w:type="spellStart"/>
      <w:r>
        <w:t>thu</w:t>
      </w:r>
      <w:proofErr w:type="spellEnd"/>
      <w:r>
        <w:t xml:space="preserve"> sie </w:t>
      </w:r>
      <w:proofErr w:type="spellStart"/>
      <w:r>
        <w:t>auß</w:t>
      </w:r>
      <w:proofErr w:type="spellEnd"/>
      <w:r>
        <w:t xml:space="preserve"> den </w:t>
      </w:r>
      <w:proofErr w:type="spellStart"/>
      <w:r>
        <w:t>augen</w:t>
      </w:r>
      <w:proofErr w:type="spellEnd"/>
      <w:r>
        <w:t xml:space="preserve">. </w:t>
      </w:r>
      <w:proofErr w:type="spellStart"/>
      <w:r>
        <w:t>Unn</w:t>
      </w:r>
      <w:proofErr w:type="spellEnd"/>
      <w:r>
        <w:t xml:space="preserve"> das </w:t>
      </w:r>
      <w:proofErr w:type="spellStart"/>
      <w:r>
        <w:t>nit</w:t>
      </w:r>
      <w:proofErr w:type="spellEnd"/>
      <w:r>
        <w:t xml:space="preserve"> ohne </w:t>
      </w:r>
      <w:proofErr w:type="spellStart"/>
      <w:r>
        <w:t>ursach</w:t>
      </w:r>
      <w:proofErr w:type="spellEnd"/>
      <w:r>
        <w:t xml:space="preserve">. Dann gleich wie man einem </w:t>
      </w:r>
      <w:proofErr w:type="spellStart"/>
      <w:r>
        <w:t>diebe</w:t>
      </w:r>
      <w:proofErr w:type="spellEnd"/>
      <w:r>
        <w:t xml:space="preserve"> nicht </w:t>
      </w:r>
      <w:proofErr w:type="spellStart"/>
      <w:r>
        <w:t>zusiehet</w:t>
      </w:r>
      <w:proofErr w:type="spellEnd"/>
      <w:r>
        <w:t xml:space="preserve"> daß er stehle / </w:t>
      </w:r>
      <w:proofErr w:type="spellStart"/>
      <w:r>
        <w:t>unn</w:t>
      </w:r>
      <w:proofErr w:type="spellEnd"/>
      <w:r>
        <w:t xml:space="preserve"> einen Ehebrecher </w:t>
      </w:r>
      <w:proofErr w:type="spellStart"/>
      <w:r>
        <w:t>nit</w:t>
      </w:r>
      <w:proofErr w:type="spellEnd"/>
      <w:r>
        <w:t xml:space="preserve"> zu </w:t>
      </w:r>
      <w:proofErr w:type="spellStart"/>
      <w:r>
        <w:t>sicht</w:t>
      </w:r>
      <w:proofErr w:type="spellEnd"/>
      <w:r>
        <w:t xml:space="preserve"> das er die ehe breche / mit den vorwenden / man müsse ihnen zuvor den </w:t>
      </w:r>
      <w:proofErr w:type="spellStart"/>
      <w:r>
        <w:t>diebstal</w:t>
      </w:r>
      <w:proofErr w:type="spellEnd"/>
      <w:r>
        <w:t xml:space="preserve"> und </w:t>
      </w:r>
      <w:proofErr w:type="spellStart"/>
      <w:r>
        <w:t>ehebruch</w:t>
      </w:r>
      <w:proofErr w:type="spellEnd"/>
      <w:r>
        <w:t xml:space="preserve"> </w:t>
      </w:r>
      <w:proofErr w:type="spellStart"/>
      <w:r>
        <w:t>auß</w:t>
      </w:r>
      <w:proofErr w:type="spellEnd"/>
      <w:r>
        <w:t xml:space="preserve"> Gottes </w:t>
      </w:r>
      <w:proofErr w:type="spellStart"/>
      <w:r>
        <w:t>wort</w:t>
      </w:r>
      <w:proofErr w:type="spellEnd"/>
      <w:r>
        <w:t xml:space="preserve"> erweisen: Also soll </w:t>
      </w:r>
      <w:proofErr w:type="spellStart"/>
      <w:r>
        <w:t>unn</w:t>
      </w:r>
      <w:proofErr w:type="spellEnd"/>
      <w:r>
        <w:t xml:space="preserve"> </w:t>
      </w:r>
      <w:proofErr w:type="spellStart"/>
      <w:r>
        <w:t>kan</w:t>
      </w:r>
      <w:proofErr w:type="spellEnd"/>
      <w:r>
        <w:t xml:space="preserve"> eine </w:t>
      </w:r>
      <w:proofErr w:type="spellStart"/>
      <w:r>
        <w:t>Chrisltiche</w:t>
      </w:r>
      <w:proofErr w:type="spellEnd"/>
      <w:r>
        <w:t xml:space="preserve"> Obrigkeit </w:t>
      </w:r>
      <w:proofErr w:type="spellStart"/>
      <w:r>
        <w:t>nit</w:t>
      </w:r>
      <w:proofErr w:type="spellEnd"/>
      <w:r>
        <w:t xml:space="preserve"> zusehen / daß man Gott dem Herrn seine ehre </w:t>
      </w:r>
      <w:proofErr w:type="spellStart"/>
      <w:r>
        <w:t>stele</w:t>
      </w:r>
      <w:proofErr w:type="spellEnd"/>
      <w:r>
        <w:t xml:space="preserve"> / und mit den </w:t>
      </w:r>
      <w:proofErr w:type="spellStart"/>
      <w:r>
        <w:t>götzen</w:t>
      </w:r>
      <w:proofErr w:type="spellEnd"/>
      <w:r>
        <w:t xml:space="preserve"> </w:t>
      </w:r>
      <w:proofErr w:type="spellStart"/>
      <w:r>
        <w:t>bule</w:t>
      </w:r>
      <w:proofErr w:type="spellEnd"/>
      <w:r>
        <w:t xml:space="preserve">. Weil das gebot: Du </w:t>
      </w:r>
      <w:proofErr w:type="spellStart"/>
      <w:r>
        <w:t>solt</w:t>
      </w:r>
      <w:proofErr w:type="spellEnd"/>
      <w:r>
        <w:t xml:space="preserve"> dir kein </w:t>
      </w:r>
      <w:proofErr w:type="spellStart"/>
      <w:r>
        <w:t>Bildnuß</w:t>
      </w:r>
      <w:proofErr w:type="spellEnd"/>
      <w:r>
        <w:t xml:space="preserve"> machen / noch dasselbe </w:t>
      </w:r>
      <w:proofErr w:type="spellStart"/>
      <w:r>
        <w:t>anbetten</w:t>
      </w:r>
      <w:proofErr w:type="spellEnd"/>
      <w:r>
        <w:t xml:space="preserve">: ja so klar ist / als die </w:t>
      </w:r>
      <w:proofErr w:type="spellStart"/>
      <w:r>
        <w:t>gebotte</w:t>
      </w:r>
      <w:proofErr w:type="spellEnd"/>
      <w:r>
        <w:t xml:space="preserve">: Du </w:t>
      </w:r>
      <w:proofErr w:type="spellStart"/>
      <w:r>
        <w:t>solt</w:t>
      </w:r>
      <w:proofErr w:type="spellEnd"/>
      <w:r>
        <w:t xml:space="preserve"> </w:t>
      </w:r>
      <w:proofErr w:type="spellStart"/>
      <w:r>
        <w:t>nit</w:t>
      </w:r>
      <w:proofErr w:type="spellEnd"/>
      <w:r>
        <w:t xml:space="preserve"> </w:t>
      </w:r>
      <w:proofErr w:type="spellStart"/>
      <w:r>
        <w:t>stelen</w:t>
      </w:r>
      <w:proofErr w:type="spellEnd"/>
      <w:r>
        <w:t xml:space="preserve">: Du </w:t>
      </w:r>
      <w:proofErr w:type="spellStart"/>
      <w:r>
        <w:t>solt</w:t>
      </w:r>
      <w:proofErr w:type="spellEnd"/>
      <w:r>
        <w:t xml:space="preserve"> </w:t>
      </w:r>
      <w:proofErr w:type="spellStart"/>
      <w:r>
        <w:t>nit</w:t>
      </w:r>
      <w:proofErr w:type="spellEnd"/>
      <w:r>
        <w:t xml:space="preserve"> ehebrechen. </w:t>
      </w:r>
    </w:p>
    <w:p w14:paraId="67268A56" w14:textId="77777777" w:rsidR="00453595" w:rsidRDefault="00453595" w:rsidP="00453595">
      <w:pPr>
        <w:pStyle w:val="berschrift3"/>
      </w:pPr>
      <w:r>
        <w:t>Der letzte vermeinte Grund.</w:t>
      </w:r>
    </w:p>
    <w:p w14:paraId="4C95F0FD" w14:textId="77777777" w:rsidR="00453595" w:rsidRDefault="00453595" w:rsidP="00453595">
      <w:pPr>
        <w:pStyle w:val="StandardWeb"/>
      </w:pPr>
      <w:r>
        <w:rPr>
          <w:rStyle w:val="Hervorhebung"/>
        </w:rPr>
        <w:t xml:space="preserve">Die </w:t>
      </w:r>
      <w:proofErr w:type="spellStart"/>
      <w:r>
        <w:rPr>
          <w:rStyle w:val="Hervorhebung"/>
        </w:rPr>
        <w:t>leute</w:t>
      </w:r>
      <w:proofErr w:type="spellEnd"/>
      <w:r>
        <w:rPr>
          <w:rStyle w:val="Hervorhebung"/>
        </w:rPr>
        <w:t xml:space="preserve"> </w:t>
      </w:r>
      <w:proofErr w:type="spellStart"/>
      <w:r>
        <w:rPr>
          <w:rStyle w:val="Hervorhebung"/>
        </w:rPr>
        <w:t>ergern</w:t>
      </w:r>
      <w:proofErr w:type="spellEnd"/>
      <w:r>
        <w:rPr>
          <w:rStyle w:val="Hervorhebung"/>
        </w:rPr>
        <w:t xml:space="preserve"> sich an der </w:t>
      </w:r>
      <w:proofErr w:type="spellStart"/>
      <w:r>
        <w:rPr>
          <w:rStyle w:val="Hervorhebung"/>
        </w:rPr>
        <w:t>abschaffung</w:t>
      </w:r>
      <w:proofErr w:type="spellEnd"/>
      <w:r>
        <w:rPr>
          <w:rStyle w:val="Hervorhebung"/>
        </w:rPr>
        <w:t xml:space="preserve"> der Bilder.</w:t>
      </w:r>
      <w:r>
        <w:br/>
        <w:t>Antwort.</w:t>
      </w:r>
      <w:r>
        <w:br/>
        <w:t xml:space="preserve">Sie </w:t>
      </w:r>
      <w:proofErr w:type="spellStart"/>
      <w:r>
        <w:t>ergern</w:t>
      </w:r>
      <w:proofErr w:type="spellEnd"/>
      <w:r>
        <w:t xml:space="preserve"> sich auch an des </w:t>
      </w:r>
      <w:proofErr w:type="spellStart"/>
      <w:r>
        <w:t>HErrn</w:t>
      </w:r>
      <w:proofErr w:type="spellEnd"/>
      <w:r>
        <w:t xml:space="preserve"> Christi predigten / Johan. am 6. </w:t>
      </w:r>
      <w:proofErr w:type="spellStart"/>
      <w:r>
        <w:t>Solte</w:t>
      </w:r>
      <w:proofErr w:type="spellEnd"/>
      <w:r>
        <w:t xml:space="preserve"> </w:t>
      </w:r>
      <w:proofErr w:type="spellStart"/>
      <w:r>
        <w:t>darumb</w:t>
      </w:r>
      <w:proofErr w:type="spellEnd"/>
      <w:r>
        <w:t xml:space="preserve"> Christus </w:t>
      </w:r>
      <w:proofErr w:type="spellStart"/>
      <w:r>
        <w:t>nit</w:t>
      </w:r>
      <w:proofErr w:type="spellEnd"/>
      <w:r>
        <w:t xml:space="preserve"> gepredigt haben? Wer den willen Gottes thut / der hat sich </w:t>
      </w:r>
      <w:proofErr w:type="spellStart"/>
      <w:r>
        <w:t>diß</w:t>
      </w:r>
      <w:proofErr w:type="spellEnd"/>
      <w:r>
        <w:t xml:space="preserve"> </w:t>
      </w:r>
      <w:proofErr w:type="spellStart"/>
      <w:r>
        <w:t>fals</w:t>
      </w:r>
      <w:proofErr w:type="spellEnd"/>
      <w:r>
        <w:t xml:space="preserve"> keines </w:t>
      </w:r>
      <w:proofErr w:type="spellStart"/>
      <w:r>
        <w:t>ergernusses</w:t>
      </w:r>
      <w:proofErr w:type="spellEnd"/>
      <w:r>
        <w:t xml:space="preserve"> / das von im herrühre / zu befahren. Wer sich aber an der </w:t>
      </w:r>
      <w:proofErr w:type="spellStart"/>
      <w:r>
        <w:t>volnziehung</w:t>
      </w:r>
      <w:proofErr w:type="spellEnd"/>
      <w:r>
        <w:t xml:space="preserve"> deß Willens Gottes </w:t>
      </w:r>
      <w:proofErr w:type="spellStart"/>
      <w:r>
        <w:t>ergert</w:t>
      </w:r>
      <w:proofErr w:type="spellEnd"/>
      <w:r>
        <w:t xml:space="preserve"> / der versündiget sich an Gott und an seinem </w:t>
      </w:r>
      <w:proofErr w:type="spellStart"/>
      <w:r>
        <w:t>nechsten</w:t>
      </w:r>
      <w:proofErr w:type="spellEnd"/>
      <w:r>
        <w:t xml:space="preserve">. </w:t>
      </w:r>
    </w:p>
    <w:p w14:paraId="2F4AFB65" w14:textId="77777777" w:rsidR="00453595" w:rsidRDefault="00453595" w:rsidP="00453595">
      <w:pPr>
        <w:pStyle w:val="StandardWeb"/>
      </w:pPr>
      <w:proofErr w:type="spellStart"/>
      <w:r>
        <w:t>Auß</w:t>
      </w:r>
      <w:proofErr w:type="spellEnd"/>
      <w:r>
        <w:t xml:space="preserve"> diesem allen kann </w:t>
      </w:r>
      <w:proofErr w:type="spellStart"/>
      <w:r>
        <w:t>menngiglich</w:t>
      </w:r>
      <w:proofErr w:type="spellEnd"/>
      <w:r>
        <w:t xml:space="preserve"> verstehen / was für bewegliche Ursachen Ihre Königliche </w:t>
      </w:r>
      <w:proofErr w:type="spellStart"/>
      <w:r>
        <w:t>Mayest</w:t>
      </w:r>
      <w:proofErr w:type="spellEnd"/>
      <w:r>
        <w:t xml:space="preserve">. </w:t>
      </w:r>
      <w:proofErr w:type="spellStart"/>
      <w:r>
        <w:t>gleichsamb</w:t>
      </w:r>
      <w:proofErr w:type="spellEnd"/>
      <w:r>
        <w:t xml:space="preserve"> gedrungen haben / diesen Tempel von den Götzenbildern und </w:t>
      </w:r>
      <w:proofErr w:type="spellStart"/>
      <w:r>
        <w:t>Altaren</w:t>
      </w:r>
      <w:proofErr w:type="spellEnd"/>
      <w:r>
        <w:t xml:space="preserve"> zu reinigen. </w:t>
      </w:r>
      <w:proofErr w:type="spellStart"/>
      <w:r>
        <w:t>Unnd</w:t>
      </w:r>
      <w:proofErr w:type="spellEnd"/>
      <w:r>
        <w:t xml:space="preserve"> ist Ihre Königliche </w:t>
      </w:r>
      <w:proofErr w:type="spellStart"/>
      <w:r>
        <w:t>Mayest</w:t>
      </w:r>
      <w:proofErr w:type="spellEnd"/>
      <w:r>
        <w:t xml:space="preserve">. keines </w:t>
      </w:r>
      <w:proofErr w:type="spellStart"/>
      <w:r>
        <w:t>weges</w:t>
      </w:r>
      <w:proofErr w:type="spellEnd"/>
      <w:r>
        <w:t xml:space="preserve"> gesinnet / jemandes in seinem Gewissen zu beschweren. Wie sie auch solches in ihren Erblanden nie gethan haben. Dann sie halten es in diesem </w:t>
      </w:r>
      <w:proofErr w:type="spellStart"/>
      <w:r>
        <w:t>Fal</w:t>
      </w:r>
      <w:proofErr w:type="spellEnd"/>
      <w:r>
        <w:t xml:space="preserve"> mit dem löblichen Kayser Maximiliano dem andern welcher hat pflegen zu sagen: </w:t>
      </w:r>
      <w:r>
        <w:rPr>
          <w:rStyle w:val="Hervorhebung"/>
        </w:rPr>
        <w:t xml:space="preserve">Die Könige beherrschen der </w:t>
      </w:r>
      <w:proofErr w:type="spellStart"/>
      <w:r>
        <w:rPr>
          <w:rStyle w:val="Hervorhebung"/>
        </w:rPr>
        <w:t>Underthanen</w:t>
      </w:r>
      <w:proofErr w:type="spellEnd"/>
      <w:r>
        <w:rPr>
          <w:rStyle w:val="Hervorhebung"/>
        </w:rPr>
        <w:t xml:space="preserve"> </w:t>
      </w:r>
      <w:proofErr w:type="spellStart"/>
      <w:r>
        <w:rPr>
          <w:rStyle w:val="Hervorhebung"/>
        </w:rPr>
        <w:t>leiber</w:t>
      </w:r>
      <w:proofErr w:type="spellEnd"/>
      <w:r>
        <w:rPr>
          <w:rStyle w:val="Hervorhebung"/>
        </w:rPr>
        <w:t xml:space="preserve"> / aber nicht </w:t>
      </w:r>
      <w:proofErr w:type="spellStart"/>
      <w:r>
        <w:rPr>
          <w:rStyle w:val="Hervorhebung"/>
        </w:rPr>
        <w:t>deroselben</w:t>
      </w:r>
      <w:proofErr w:type="spellEnd"/>
      <w:r>
        <w:rPr>
          <w:rStyle w:val="Hervorhebung"/>
        </w:rPr>
        <w:t xml:space="preserve"> Gewissen.</w:t>
      </w:r>
      <w:r>
        <w:t xml:space="preserve"> Sondern Ihre </w:t>
      </w:r>
      <w:proofErr w:type="spellStart"/>
      <w:r>
        <w:t>Königli</w:t>
      </w:r>
      <w:proofErr w:type="spellEnd"/>
      <w:r>
        <w:t xml:space="preserve">. </w:t>
      </w:r>
      <w:proofErr w:type="spellStart"/>
      <w:r>
        <w:t>Mayest</w:t>
      </w:r>
      <w:proofErr w:type="spellEnd"/>
      <w:r>
        <w:t xml:space="preserve">. wöllen (wie </w:t>
      </w:r>
      <w:proofErr w:type="spellStart"/>
      <w:r>
        <w:t>billich</w:t>
      </w:r>
      <w:proofErr w:type="spellEnd"/>
      <w:r>
        <w:t xml:space="preserve">) ihr eigen Gewissen </w:t>
      </w:r>
      <w:proofErr w:type="spellStart"/>
      <w:r>
        <w:t>unbestrickt</w:t>
      </w:r>
      <w:proofErr w:type="spellEnd"/>
      <w:r>
        <w:t xml:space="preserve"> haben / </w:t>
      </w:r>
      <w:proofErr w:type="spellStart"/>
      <w:r>
        <w:t>unnd</w:t>
      </w:r>
      <w:proofErr w:type="spellEnd"/>
      <w:r>
        <w:t xml:space="preserve"> </w:t>
      </w:r>
      <w:proofErr w:type="spellStart"/>
      <w:r>
        <w:t>begeren</w:t>
      </w:r>
      <w:proofErr w:type="spellEnd"/>
      <w:r>
        <w:t xml:space="preserve"> dem lieben Gott zu dienen / nach dem hellen </w:t>
      </w:r>
      <w:proofErr w:type="spellStart"/>
      <w:r>
        <w:t>Erkantniß</w:t>
      </w:r>
      <w:proofErr w:type="spellEnd"/>
      <w:r>
        <w:t xml:space="preserve"> / mit welchem er Sie erleuchtet / </w:t>
      </w:r>
      <w:proofErr w:type="spellStart"/>
      <w:r>
        <w:t>unnd</w:t>
      </w:r>
      <w:proofErr w:type="spellEnd"/>
      <w:r>
        <w:t xml:space="preserve"> nach dem willen / welchen er Ihr offenbaret hat. Was derselbige </w:t>
      </w:r>
      <w:proofErr w:type="spellStart"/>
      <w:r>
        <w:t>wille</w:t>
      </w:r>
      <w:proofErr w:type="spellEnd"/>
      <w:r>
        <w:t xml:space="preserve"> Gottes sey / habt ihr nunmehr verstanden / </w:t>
      </w:r>
      <w:proofErr w:type="spellStart"/>
      <w:r>
        <w:t>Nemblich</w:t>
      </w:r>
      <w:proofErr w:type="spellEnd"/>
      <w:r>
        <w:t xml:space="preserve"> / </w:t>
      </w:r>
    </w:p>
    <w:p w14:paraId="6A9B113A" w14:textId="77777777" w:rsidR="00453595" w:rsidRDefault="00453595" w:rsidP="00453595">
      <w:pPr>
        <w:pStyle w:val="StandardWeb"/>
      </w:pPr>
      <w:r>
        <w:t xml:space="preserve">Er wolle nicht abgebildet seyn / wie er dann auch nicht </w:t>
      </w:r>
      <w:proofErr w:type="spellStart"/>
      <w:r>
        <w:t>sol</w:t>
      </w:r>
      <w:proofErr w:type="spellEnd"/>
      <w:r>
        <w:t xml:space="preserve"> / noch </w:t>
      </w:r>
      <w:proofErr w:type="spellStart"/>
      <w:r>
        <w:t>kan</w:t>
      </w:r>
      <w:proofErr w:type="spellEnd"/>
      <w:r>
        <w:t xml:space="preserve"> / abgebildet werden:</w:t>
      </w:r>
      <w:r>
        <w:br/>
        <w:t xml:space="preserve">Er wolle nicht durch die Bilder und für den Bildern </w:t>
      </w:r>
      <w:proofErr w:type="spellStart"/>
      <w:r>
        <w:t>geehret</w:t>
      </w:r>
      <w:proofErr w:type="spellEnd"/>
      <w:r>
        <w:t xml:space="preserve"> seyn:</w:t>
      </w:r>
      <w:r>
        <w:br/>
        <w:t xml:space="preserve">Er wolle / daß man alle Götzenbilder und Altar </w:t>
      </w:r>
      <w:proofErr w:type="spellStart"/>
      <w:r>
        <w:t>abreisse</w:t>
      </w:r>
      <w:proofErr w:type="spellEnd"/>
      <w:r>
        <w:t xml:space="preserve"> / </w:t>
      </w:r>
      <w:proofErr w:type="spellStart"/>
      <w:r>
        <w:t>unnd</w:t>
      </w:r>
      <w:proofErr w:type="spellEnd"/>
      <w:r>
        <w:t xml:space="preserve"> von </w:t>
      </w:r>
      <w:proofErr w:type="spellStart"/>
      <w:r>
        <w:t>gantzem</w:t>
      </w:r>
      <w:proofErr w:type="spellEnd"/>
      <w:r>
        <w:t xml:space="preserve"> </w:t>
      </w:r>
      <w:proofErr w:type="spellStart"/>
      <w:r>
        <w:t>Hertzen</w:t>
      </w:r>
      <w:proofErr w:type="spellEnd"/>
      <w:r>
        <w:t xml:space="preserve"> an Ihm hange. </w:t>
      </w:r>
    </w:p>
    <w:p w14:paraId="59F0DF78" w14:textId="77777777" w:rsidR="00453595" w:rsidRDefault="00453595" w:rsidP="00453595">
      <w:pPr>
        <w:pStyle w:val="StandardWeb"/>
      </w:pPr>
      <w:r>
        <w:t xml:space="preserve">Wer </w:t>
      </w:r>
      <w:proofErr w:type="spellStart"/>
      <w:r>
        <w:t>disem</w:t>
      </w:r>
      <w:proofErr w:type="spellEnd"/>
      <w:r>
        <w:t xml:space="preserve"> allen in der </w:t>
      </w:r>
      <w:proofErr w:type="spellStart"/>
      <w:r>
        <w:t>forcht</w:t>
      </w:r>
      <w:proofErr w:type="spellEnd"/>
      <w:r>
        <w:t xml:space="preserve"> Gottes </w:t>
      </w:r>
      <w:proofErr w:type="spellStart"/>
      <w:r>
        <w:t>nachdencket</w:t>
      </w:r>
      <w:proofErr w:type="spellEnd"/>
      <w:r>
        <w:t xml:space="preserve"> / der wird sich an der </w:t>
      </w:r>
      <w:proofErr w:type="spellStart"/>
      <w:r>
        <w:t>abschaffung</w:t>
      </w:r>
      <w:proofErr w:type="spellEnd"/>
      <w:r>
        <w:t xml:space="preserve"> der Götzenbilder nicht </w:t>
      </w:r>
      <w:proofErr w:type="spellStart"/>
      <w:r>
        <w:t>ergern</w:t>
      </w:r>
      <w:proofErr w:type="spellEnd"/>
      <w:r>
        <w:t>.</w:t>
      </w:r>
      <w:r>
        <w:br/>
      </w:r>
      <w:proofErr w:type="spellStart"/>
      <w:r>
        <w:t>Dancken</w:t>
      </w:r>
      <w:proofErr w:type="spellEnd"/>
      <w:r>
        <w:t xml:space="preserve"> wird er aber Gott dem Herren / daß die </w:t>
      </w:r>
      <w:proofErr w:type="spellStart"/>
      <w:r>
        <w:t>offentliche</w:t>
      </w:r>
      <w:proofErr w:type="spellEnd"/>
      <w:r>
        <w:t xml:space="preserve"> </w:t>
      </w:r>
      <w:proofErr w:type="spellStart"/>
      <w:r>
        <w:t>grewel</w:t>
      </w:r>
      <w:proofErr w:type="spellEnd"/>
      <w:r>
        <w:t xml:space="preserve"> und </w:t>
      </w:r>
      <w:proofErr w:type="spellStart"/>
      <w:r>
        <w:t>ergernusse</w:t>
      </w:r>
      <w:proofErr w:type="spellEnd"/>
      <w:r>
        <w:t xml:space="preserve"> </w:t>
      </w:r>
      <w:proofErr w:type="spellStart"/>
      <w:r>
        <w:t>beyseit</w:t>
      </w:r>
      <w:proofErr w:type="spellEnd"/>
      <w:r>
        <w:t xml:space="preserve"> sind </w:t>
      </w:r>
      <w:proofErr w:type="spellStart"/>
      <w:r>
        <w:t>gereumet</w:t>
      </w:r>
      <w:proofErr w:type="spellEnd"/>
      <w:r>
        <w:t xml:space="preserve"> worden.</w:t>
      </w:r>
      <w:r>
        <w:br/>
        <w:t xml:space="preserve">Und </w:t>
      </w:r>
      <w:proofErr w:type="spellStart"/>
      <w:r>
        <w:t>solte</w:t>
      </w:r>
      <w:proofErr w:type="spellEnd"/>
      <w:r>
        <w:t xml:space="preserve"> jemand seyn / der noch einigen </w:t>
      </w:r>
      <w:proofErr w:type="spellStart"/>
      <w:r>
        <w:t>Scrupel</w:t>
      </w:r>
      <w:proofErr w:type="spellEnd"/>
      <w:r>
        <w:t xml:space="preserve"> und </w:t>
      </w:r>
      <w:proofErr w:type="spellStart"/>
      <w:r>
        <w:t>zweiffel</w:t>
      </w:r>
      <w:proofErr w:type="spellEnd"/>
      <w:r>
        <w:t xml:space="preserve"> hierin </w:t>
      </w:r>
      <w:proofErr w:type="spellStart"/>
      <w:r>
        <w:t>hette</w:t>
      </w:r>
      <w:proofErr w:type="spellEnd"/>
      <w:r>
        <w:t xml:space="preserve"> / derselbige wolle nur getrost zu uns kommen. Es </w:t>
      </w:r>
      <w:proofErr w:type="spellStart"/>
      <w:r>
        <w:t>sol</w:t>
      </w:r>
      <w:proofErr w:type="spellEnd"/>
      <w:r>
        <w:t xml:space="preserve"> ihm mit aller </w:t>
      </w:r>
      <w:proofErr w:type="spellStart"/>
      <w:r>
        <w:t>sanftmut</w:t>
      </w:r>
      <w:proofErr w:type="spellEnd"/>
      <w:r>
        <w:t xml:space="preserve"> und </w:t>
      </w:r>
      <w:proofErr w:type="spellStart"/>
      <w:r>
        <w:t>bescheidenheit</w:t>
      </w:r>
      <w:proofErr w:type="spellEnd"/>
      <w:r>
        <w:t xml:space="preserve"> geantwortet / und </w:t>
      </w:r>
      <w:proofErr w:type="spellStart"/>
      <w:r>
        <w:t>auß</w:t>
      </w:r>
      <w:proofErr w:type="spellEnd"/>
      <w:r>
        <w:t xml:space="preserve"> dem </w:t>
      </w:r>
      <w:proofErr w:type="spellStart"/>
      <w:r>
        <w:t>wort</w:t>
      </w:r>
      <w:proofErr w:type="spellEnd"/>
      <w:r>
        <w:t xml:space="preserve"> Gottes satter </w:t>
      </w:r>
      <w:proofErr w:type="spellStart"/>
      <w:r>
        <w:t>underricht</w:t>
      </w:r>
      <w:proofErr w:type="spellEnd"/>
      <w:r>
        <w:t xml:space="preserve"> </w:t>
      </w:r>
      <w:proofErr w:type="spellStart"/>
      <w:r>
        <w:t>mitgetheilet</w:t>
      </w:r>
      <w:proofErr w:type="spellEnd"/>
      <w:r>
        <w:t xml:space="preserve"> werden. Denn je das unser einiger </w:t>
      </w:r>
      <w:proofErr w:type="spellStart"/>
      <w:r>
        <w:t>fürsatz</w:t>
      </w:r>
      <w:proofErr w:type="spellEnd"/>
      <w:r>
        <w:t xml:space="preserve"> ist / uns dahin zu bearbeiten / wie wir viel </w:t>
      </w:r>
      <w:proofErr w:type="spellStart"/>
      <w:r>
        <w:t>menschen</w:t>
      </w:r>
      <w:proofErr w:type="spellEnd"/>
      <w:r>
        <w:t xml:space="preserve"> dahin mögen bringen / daß sie den willen Gottes recht erkennen / und nach solcher </w:t>
      </w:r>
      <w:proofErr w:type="spellStart"/>
      <w:r>
        <w:t>erkantnis</w:t>
      </w:r>
      <w:proofErr w:type="spellEnd"/>
      <w:r>
        <w:t xml:space="preserve"> im </w:t>
      </w:r>
      <w:proofErr w:type="spellStart"/>
      <w:r>
        <w:t>trewlich</w:t>
      </w:r>
      <w:proofErr w:type="spellEnd"/>
      <w:r>
        <w:t xml:space="preserve"> und </w:t>
      </w:r>
      <w:proofErr w:type="spellStart"/>
      <w:r>
        <w:t>eyfrig</w:t>
      </w:r>
      <w:proofErr w:type="spellEnd"/>
      <w:r>
        <w:t xml:space="preserve"> dienen. Dazu gebe uns und euch den H. Geist / der Herr / welcher uns ihn zu geben versprochen hat / wann wir ihn </w:t>
      </w:r>
      <w:proofErr w:type="spellStart"/>
      <w:r>
        <w:t>drumb</w:t>
      </w:r>
      <w:proofErr w:type="spellEnd"/>
      <w:r>
        <w:t xml:space="preserve"> </w:t>
      </w:r>
      <w:proofErr w:type="spellStart"/>
      <w:r>
        <w:t>anruffen</w:t>
      </w:r>
      <w:proofErr w:type="spellEnd"/>
      <w:r>
        <w:t xml:space="preserve"> / Christus Jesus / gelobt </w:t>
      </w:r>
      <w:proofErr w:type="spellStart"/>
      <w:r>
        <w:t>sampt</w:t>
      </w:r>
      <w:proofErr w:type="spellEnd"/>
      <w:r>
        <w:t xml:space="preserve"> dem Vatter </w:t>
      </w:r>
      <w:proofErr w:type="spellStart"/>
      <w:r>
        <w:t>unnd</w:t>
      </w:r>
      <w:proofErr w:type="spellEnd"/>
      <w:r>
        <w:t xml:space="preserve"> Heiligen Geist / in </w:t>
      </w:r>
      <w:proofErr w:type="spellStart"/>
      <w:r>
        <w:t>ewigkeit</w:t>
      </w:r>
      <w:proofErr w:type="spellEnd"/>
      <w:r>
        <w:t xml:space="preserve">. Amen. </w:t>
      </w:r>
    </w:p>
    <w:p w14:paraId="08B9F309" w14:textId="77777777" w:rsidR="00453595" w:rsidRDefault="00453595" w:rsidP="00453595">
      <w:pPr>
        <w:pStyle w:val="berschrift2"/>
      </w:pPr>
      <w:r>
        <w:lastRenderedPageBreak/>
        <w:t>Gebet nach der Predigt.</w:t>
      </w:r>
    </w:p>
    <w:p w14:paraId="60AD5E15" w14:textId="77777777" w:rsidR="00453595" w:rsidRDefault="00453595" w:rsidP="00453595">
      <w:pPr>
        <w:pStyle w:val="StandardWeb"/>
      </w:pPr>
      <w:proofErr w:type="spellStart"/>
      <w:r>
        <w:t>Almächtiger</w:t>
      </w:r>
      <w:proofErr w:type="spellEnd"/>
      <w:r>
        <w:t xml:space="preserve"> / </w:t>
      </w:r>
      <w:proofErr w:type="spellStart"/>
      <w:r>
        <w:t>barmhertziger</w:t>
      </w:r>
      <w:proofErr w:type="spellEnd"/>
      <w:r>
        <w:t xml:space="preserve"> / </w:t>
      </w:r>
      <w:proofErr w:type="spellStart"/>
      <w:r>
        <w:t>getrewer</w:t>
      </w:r>
      <w:proofErr w:type="spellEnd"/>
      <w:r>
        <w:t xml:space="preserve"> Gott und Vatter / Wir sagen dir lob </w:t>
      </w:r>
      <w:proofErr w:type="spellStart"/>
      <w:r>
        <w:t>unnd</w:t>
      </w:r>
      <w:proofErr w:type="spellEnd"/>
      <w:r>
        <w:t xml:space="preserve"> </w:t>
      </w:r>
      <w:proofErr w:type="spellStart"/>
      <w:r>
        <w:t>danck</w:t>
      </w:r>
      <w:proofErr w:type="spellEnd"/>
      <w:r>
        <w:t xml:space="preserve"> für alle deine </w:t>
      </w:r>
      <w:proofErr w:type="spellStart"/>
      <w:r>
        <w:t>Wolthaten</w:t>
      </w:r>
      <w:proofErr w:type="spellEnd"/>
      <w:r>
        <w:t xml:space="preserve"> / die wir </w:t>
      </w:r>
      <w:proofErr w:type="spellStart"/>
      <w:r>
        <w:t>ohn</w:t>
      </w:r>
      <w:proofErr w:type="spellEnd"/>
      <w:r>
        <w:t xml:space="preserve"> </w:t>
      </w:r>
      <w:proofErr w:type="spellStart"/>
      <w:r>
        <w:t>underlas</w:t>
      </w:r>
      <w:proofErr w:type="spellEnd"/>
      <w:r>
        <w:t xml:space="preserve"> von deiner reichen </w:t>
      </w:r>
      <w:proofErr w:type="spellStart"/>
      <w:r>
        <w:t>güte</w:t>
      </w:r>
      <w:proofErr w:type="spellEnd"/>
      <w:r>
        <w:t xml:space="preserve"> empfangen / daß du uns die </w:t>
      </w:r>
      <w:proofErr w:type="spellStart"/>
      <w:r>
        <w:t>gantze</w:t>
      </w:r>
      <w:proofErr w:type="spellEnd"/>
      <w:r>
        <w:t xml:space="preserve"> zeit unsers Lebens so </w:t>
      </w:r>
      <w:proofErr w:type="spellStart"/>
      <w:r>
        <w:t>gnädiglich</w:t>
      </w:r>
      <w:proofErr w:type="spellEnd"/>
      <w:r>
        <w:t xml:space="preserve"> regieret / behütet </w:t>
      </w:r>
      <w:proofErr w:type="spellStart"/>
      <w:r>
        <w:t>unnd</w:t>
      </w:r>
      <w:proofErr w:type="spellEnd"/>
      <w:r>
        <w:t xml:space="preserve"> bewahret / und </w:t>
      </w:r>
      <w:proofErr w:type="spellStart"/>
      <w:r>
        <w:t>biß</w:t>
      </w:r>
      <w:proofErr w:type="spellEnd"/>
      <w:r>
        <w:t xml:space="preserve"> </w:t>
      </w:r>
      <w:proofErr w:type="spellStart"/>
      <w:r>
        <w:t>dahero</w:t>
      </w:r>
      <w:proofErr w:type="spellEnd"/>
      <w:r>
        <w:t xml:space="preserve"> erhalten hast. </w:t>
      </w:r>
      <w:proofErr w:type="spellStart"/>
      <w:r>
        <w:t>Bevorab</w:t>
      </w:r>
      <w:proofErr w:type="spellEnd"/>
      <w:r>
        <w:t xml:space="preserve"> aber </w:t>
      </w:r>
      <w:proofErr w:type="spellStart"/>
      <w:r>
        <w:t>dancken</w:t>
      </w:r>
      <w:proofErr w:type="spellEnd"/>
      <w:r>
        <w:t xml:space="preserve"> wir dir / daß du uns den lieben tag hast lassen erleben / in welchem dieser Tempel von allem </w:t>
      </w:r>
      <w:proofErr w:type="spellStart"/>
      <w:r>
        <w:t>Götzenwerck</w:t>
      </w:r>
      <w:proofErr w:type="spellEnd"/>
      <w:r>
        <w:t xml:space="preserve"> ist </w:t>
      </w:r>
      <w:proofErr w:type="spellStart"/>
      <w:r>
        <w:t>geseubert</w:t>
      </w:r>
      <w:proofErr w:type="spellEnd"/>
      <w:r>
        <w:t xml:space="preserve"> worden. Wir bitten dich / </w:t>
      </w:r>
      <w:proofErr w:type="spellStart"/>
      <w:r>
        <w:t>HErr</w:t>
      </w:r>
      <w:proofErr w:type="spellEnd"/>
      <w:r>
        <w:t xml:space="preserve"> ewiger Gott / erleuchte die Augen deren / die noch im Finsterniß deß </w:t>
      </w:r>
      <w:proofErr w:type="spellStart"/>
      <w:r>
        <w:t>Bapsthumbs</w:t>
      </w:r>
      <w:proofErr w:type="spellEnd"/>
      <w:r>
        <w:t xml:space="preserve"> sitzen / daß sie doch sehen mögen: wie du nicht wollest / sollest / noch könnest </w:t>
      </w:r>
      <w:proofErr w:type="spellStart"/>
      <w:r>
        <w:t>abgemahlet</w:t>
      </w:r>
      <w:proofErr w:type="spellEnd"/>
      <w:r>
        <w:t xml:space="preserve"> werden: wie du dir nicht wollest durch oder für den Götzen gedienet haben: wie endlich das dein ernster </w:t>
      </w:r>
      <w:proofErr w:type="spellStart"/>
      <w:r>
        <w:t>befelch</w:t>
      </w:r>
      <w:proofErr w:type="spellEnd"/>
      <w:r>
        <w:t xml:space="preserve"> sey / daß man alles </w:t>
      </w:r>
      <w:proofErr w:type="spellStart"/>
      <w:r>
        <w:t>Götzenwerck</w:t>
      </w:r>
      <w:proofErr w:type="spellEnd"/>
      <w:r>
        <w:t xml:space="preserve"> </w:t>
      </w:r>
      <w:proofErr w:type="spellStart"/>
      <w:r>
        <w:t>auß</w:t>
      </w:r>
      <w:proofErr w:type="spellEnd"/>
      <w:r>
        <w:t xml:space="preserve"> den </w:t>
      </w:r>
      <w:proofErr w:type="spellStart"/>
      <w:r>
        <w:t>offentlichen</w:t>
      </w:r>
      <w:proofErr w:type="spellEnd"/>
      <w:r>
        <w:t xml:space="preserve"> Gotteshäusern </w:t>
      </w:r>
      <w:proofErr w:type="spellStart"/>
      <w:r>
        <w:t>abthue</w:t>
      </w:r>
      <w:proofErr w:type="spellEnd"/>
      <w:r>
        <w:t xml:space="preserve"> / zerstöre </w:t>
      </w:r>
      <w:proofErr w:type="spellStart"/>
      <w:r>
        <w:t>unnd</w:t>
      </w:r>
      <w:proofErr w:type="spellEnd"/>
      <w:r>
        <w:t xml:space="preserve"> zerbreche. Uns aber / die wir deinen willen in dem hellen </w:t>
      </w:r>
      <w:proofErr w:type="spellStart"/>
      <w:r>
        <w:t>Liecht</w:t>
      </w:r>
      <w:proofErr w:type="spellEnd"/>
      <w:r>
        <w:t xml:space="preserve"> deines Worts erkennen / verleihe die </w:t>
      </w:r>
      <w:proofErr w:type="spellStart"/>
      <w:r>
        <w:t>gnade</w:t>
      </w:r>
      <w:proofErr w:type="spellEnd"/>
      <w:r>
        <w:t xml:space="preserve"> / daß wir </w:t>
      </w:r>
      <w:proofErr w:type="spellStart"/>
      <w:r>
        <w:t>gedencken</w:t>
      </w:r>
      <w:proofErr w:type="spellEnd"/>
      <w:r>
        <w:t xml:space="preserve"> / es sey nicht genug / daß man den steinern und hölzern Götzen nicht diene / </w:t>
      </w:r>
      <w:proofErr w:type="spellStart"/>
      <w:r>
        <w:t>sonder</w:t>
      </w:r>
      <w:proofErr w:type="spellEnd"/>
      <w:r>
        <w:t xml:space="preserve"> man müsse auch denen Götzen den dienst </w:t>
      </w:r>
      <w:proofErr w:type="spellStart"/>
      <w:r>
        <w:t>auffkündigen</w:t>
      </w:r>
      <w:proofErr w:type="spellEnd"/>
      <w:r>
        <w:t xml:space="preserve"> / welche </w:t>
      </w:r>
      <w:proofErr w:type="spellStart"/>
      <w:r>
        <w:t>heisen</w:t>
      </w:r>
      <w:proofErr w:type="spellEnd"/>
      <w:r>
        <w:t xml:space="preserve"> / </w:t>
      </w:r>
      <w:proofErr w:type="spellStart"/>
      <w:r>
        <w:t>Geitz</w:t>
      </w:r>
      <w:proofErr w:type="spellEnd"/>
      <w:r>
        <w:t xml:space="preserve"> / Hoffart / Unzucht / </w:t>
      </w:r>
      <w:proofErr w:type="spellStart"/>
      <w:r>
        <w:t>Trunckenheit</w:t>
      </w:r>
      <w:proofErr w:type="spellEnd"/>
      <w:r>
        <w:t xml:space="preserve"> / </w:t>
      </w:r>
      <w:proofErr w:type="spellStart"/>
      <w:r>
        <w:t>Neyd</w:t>
      </w:r>
      <w:proofErr w:type="spellEnd"/>
      <w:r>
        <w:t xml:space="preserve"> / Haß / und was der </w:t>
      </w:r>
      <w:proofErr w:type="spellStart"/>
      <w:r>
        <w:t>namen</w:t>
      </w:r>
      <w:proofErr w:type="spellEnd"/>
      <w:r>
        <w:t xml:space="preserve"> mehr seyn: damit du in uns / als heiligen tempeln / </w:t>
      </w:r>
      <w:proofErr w:type="spellStart"/>
      <w:r>
        <w:t>lust</w:t>
      </w:r>
      <w:proofErr w:type="spellEnd"/>
      <w:r>
        <w:t xml:space="preserve"> habest zu wohnen / </w:t>
      </w:r>
      <w:proofErr w:type="spellStart"/>
      <w:r>
        <w:t>unnd</w:t>
      </w:r>
      <w:proofErr w:type="spellEnd"/>
      <w:r>
        <w:t xml:space="preserve"> dich von tag zu tag je länger je mehr in </w:t>
      </w:r>
      <w:proofErr w:type="spellStart"/>
      <w:r>
        <w:t>gnad</w:t>
      </w:r>
      <w:proofErr w:type="spellEnd"/>
      <w:r>
        <w:t xml:space="preserve"> und </w:t>
      </w:r>
      <w:proofErr w:type="spellStart"/>
      <w:r>
        <w:t>barmhertzigkeit</w:t>
      </w:r>
      <w:proofErr w:type="spellEnd"/>
      <w:r>
        <w:t xml:space="preserve"> uns offenbaren mögest. </w:t>
      </w:r>
    </w:p>
    <w:p w14:paraId="75FF4635" w14:textId="77777777" w:rsidR="00453595" w:rsidRDefault="00453595" w:rsidP="00453595">
      <w:pPr>
        <w:pStyle w:val="StandardWeb"/>
      </w:pPr>
      <w:r>
        <w:t xml:space="preserve">Laß dir in deinen Schutz befohlen seyn / die Königliche </w:t>
      </w:r>
      <w:proofErr w:type="spellStart"/>
      <w:r>
        <w:t>Mayest</w:t>
      </w:r>
      <w:proofErr w:type="spellEnd"/>
      <w:r>
        <w:t xml:space="preserve">. in Gros Britannien / die Königliche </w:t>
      </w:r>
      <w:proofErr w:type="spellStart"/>
      <w:r>
        <w:t>Mayest</w:t>
      </w:r>
      <w:proofErr w:type="spellEnd"/>
      <w:r>
        <w:t xml:space="preserve">. in </w:t>
      </w:r>
      <w:proofErr w:type="spellStart"/>
      <w:r>
        <w:t>Böheimb</w:t>
      </w:r>
      <w:proofErr w:type="spellEnd"/>
      <w:r>
        <w:t xml:space="preserve"> / </w:t>
      </w:r>
      <w:proofErr w:type="spellStart"/>
      <w:r>
        <w:t>unnd</w:t>
      </w:r>
      <w:proofErr w:type="spellEnd"/>
      <w:r>
        <w:t xml:space="preserve"> </w:t>
      </w:r>
      <w:proofErr w:type="spellStart"/>
      <w:r>
        <w:t>dero</w:t>
      </w:r>
      <w:proofErr w:type="spellEnd"/>
      <w:r>
        <w:t xml:space="preserve"> Königliche Gemahlin: welche / weil du abermal mit </w:t>
      </w:r>
      <w:proofErr w:type="spellStart"/>
      <w:r>
        <w:t>Leibsfrucht</w:t>
      </w:r>
      <w:proofErr w:type="spellEnd"/>
      <w:r>
        <w:t xml:space="preserve"> gesegnet hast / sagen wir dir dafür lob und </w:t>
      </w:r>
      <w:proofErr w:type="spellStart"/>
      <w:r>
        <w:t>danck</w:t>
      </w:r>
      <w:proofErr w:type="spellEnd"/>
      <w:r>
        <w:t xml:space="preserve"> / und bitten dich / du wollest sie </w:t>
      </w:r>
      <w:proofErr w:type="spellStart"/>
      <w:r>
        <w:t>sampt</w:t>
      </w:r>
      <w:proofErr w:type="spellEnd"/>
      <w:r>
        <w:t xml:space="preserve"> der </w:t>
      </w:r>
      <w:proofErr w:type="spellStart"/>
      <w:r>
        <w:t>Leibsfrucht</w:t>
      </w:r>
      <w:proofErr w:type="spellEnd"/>
      <w:r>
        <w:t xml:space="preserve"> für allem </w:t>
      </w:r>
      <w:proofErr w:type="spellStart"/>
      <w:r>
        <w:t>unfall</w:t>
      </w:r>
      <w:proofErr w:type="spellEnd"/>
      <w:r>
        <w:t xml:space="preserve"> </w:t>
      </w:r>
      <w:proofErr w:type="spellStart"/>
      <w:r>
        <w:t>vätterlich</w:t>
      </w:r>
      <w:proofErr w:type="spellEnd"/>
      <w:r>
        <w:t xml:space="preserve"> bewahren / zu seiner zeit </w:t>
      </w:r>
      <w:proofErr w:type="spellStart"/>
      <w:r>
        <w:t>gnediglich</w:t>
      </w:r>
      <w:proofErr w:type="spellEnd"/>
      <w:r>
        <w:t xml:space="preserve"> entbinden / und </w:t>
      </w:r>
      <w:proofErr w:type="spellStart"/>
      <w:r>
        <w:t>beyde</w:t>
      </w:r>
      <w:proofErr w:type="spellEnd"/>
      <w:r>
        <w:t xml:space="preserve"> Ihre König. May. mit einem gewünschten </w:t>
      </w:r>
      <w:proofErr w:type="spellStart"/>
      <w:r>
        <w:t>anblick</w:t>
      </w:r>
      <w:proofErr w:type="spellEnd"/>
      <w:r>
        <w:t xml:space="preserve"> </w:t>
      </w:r>
      <w:proofErr w:type="spellStart"/>
      <w:r>
        <w:t>erfrewen</w:t>
      </w:r>
      <w:proofErr w:type="spellEnd"/>
      <w:r>
        <w:t xml:space="preserve">. Wir befehlen dir auch Ihre Kön. May. </w:t>
      </w:r>
      <w:proofErr w:type="spellStart"/>
      <w:r>
        <w:t>Fraw</w:t>
      </w:r>
      <w:proofErr w:type="spellEnd"/>
      <w:r>
        <w:t xml:space="preserve"> Mutter / Herrn Bruder / Junge </w:t>
      </w:r>
      <w:proofErr w:type="spellStart"/>
      <w:r>
        <w:t>Herrschafft</w:t>
      </w:r>
      <w:proofErr w:type="spellEnd"/>
      <w:r>
        <w:t xml:space="preserve"> und </w:t>
      </w:r>
      <w:proofErr w:type="spellStart"/>
      <w:r>
        <w:t>Fräwlein</w:t>
      </w:r>
      <w:proofErr w:type="spellEnd"/>
      <w:r>
        <w:t xml:space="preserve"> / </w:t>
      </w:r>
      <w:proofErr w:type="spellStart"/>
      <w:r>
        <w:t>sampt</w:t>
      </w:r>
      <w:proofErr w:type="spellEnd"/>
      <w:r>
        <w:t xml:space="preserve"> allen an- </w:t>
      </w:r>
      <w:proofErr w:type="spellStart"/>
      <w:r>
        <w:t>unnd</w:t>
      </w:r>
      <w:proofErr w:type="spellEnd"/>
      <w:r>
        <w:t xml:space="preserve"> </w:t>
      </w:r>
      <w:proofErr w:type="spellStart"/>
      <w:r>
        <w:t>zuverwandten</w:t>
      </w:r>
      <w:proofErr w:type="spellEnd"/>
      <w:r>
        <w:t xml:space="preserve"> / wie auch die </w:t>
      </w:r>
      <w:proofErr w:type="spellStart"/>
      <w:r>
        <w:t>beyde</w:t>
      </w:r>
      <w:proofErr w:type="spellEnd"/>
      <w:r>
        <w:t xml:space="preserve"> Fürstliche Herren Statthalter in der Nieder und Obern </w:t>
      </w:r>
      <w:proofErr w:type="spellStart"/>
      <w:r>
        <w:t>Churfürstl</w:t>
      </w:r>
      <w:proofErr w:type="spellEnd"/>
      <w:r>
        <w:t xml:space="preserve">. </w:t>
      </w:r>
      <w:proofErr w:type="spellStart"/>
      <w:r>
        <w:t>Pfaltz</w:t>
      </w:r>
      <w:proofErr w:type="spellEnd"/>
      <w:r>
        <w:t xml:space="preserve">. Segne die löblichen </w:t>
      </w:r>
      <w:proofErr w:type="spellStart"/>
      <w:r>
        <w:t>Ständes</w:t>
      </w:r>
      <w:proofErr w:type="spellEnd"/>
      <w:r>
        <w:t xml:space="preserve"> dieses Königreichs </w:t>
      </w:r>
      <w:proofErr w:type="spellStart"/>
      <w:r>
        <w:t>unnd</w:t>
      </w:r>
      <w:proofErr w:type="spellEnd"/>
      <w:r>
        <w:t xml:space="preserve"> der </w:t>
      </w:r>
      <w:proofErr w:type="spellStart"/>
      <w:r>
        <w:t>demselbigen</w:t>
      </w:r>
      <w:proofErr w:type="spellEnd"/>
      <w:r>
        <w:t xml:space="preserve"> einverleibten Länder. Gib glück und Sieg allen denen / die für dein Wort </w:t>
      </w:r>
      <w:proofErr w:type="spellStart"/>
      <w:r>
        <w:t>unnd</w:t>
      </w:r>
      <w:proofErr w:type="spellEnd"/>
      <w:r>
        <w:t xml:space="preserve"> das </w:t>
      </w:r>
      <w:proofErr w:type="spellStart"/>
      <w:r>
        <w:t>Vatterlandt</w:t>
      </w:r>
      <w:proofErr w:type="spellEnd"/>
      <w:r>
        <w:t xml:space="preserve"> streiten. Insonderheit </w:t>
      </w:r>
      <w:proofErr w:type="spellStart"/>
      <w:r>
        <w:t>nimb</w:t>
      </w:r>
      <w:proofErr w:type="spellEnd"/>
      <w:r>
        <w:t xml:space="preserve"> dich in </w:t>
      </w:r>
      <w:proofErr w:type="spellStart"/>
      <w:r>
        <w:t>gnaden</w:t>
      </w:r>
      <w:proofErr w:type="spellEnd"/>
      <w:r>
        <w:t xml:space="preserve"> an deren / die hin und wider / </w:t>
      </w:r>
      <w:proofErr w:type="spellStart"/>
      <w:r>
        <w:t>umb</w:t>
      </w:r>
      <w:proofErr w:type="spellEnd"/>
      <w:r>
        <w:t xml:space="preserve"> der </w:t>
      </w:r>
      <w:proofErr w:type="spellStart"/>
      <w:r>
        <w:t>bekantniß</w:t>
      </w:r>
      <w:proofErr w:type="spellEnd"/>
      <w:r>
        <w:t xml:space="preserve"> deß Evangelii willen / </w:t>
      </w:r>
      <w:proofErr w:type="spellStart"/>
      <w:r>
        <w:t>trangsal</w:t>
      </w:r>
      <w:proofErr w:type="spellEnd"/>
      <w:r>
        <w:t xml:space="preserve"> leiden: Tröste sie durch den Tröster den Heiligen Geist / und erhalte sie in wahrem Glauben und beständiger Hoffnung / </w:t>
      </w:r>
      <w:proofErr w:type="spellStart"/>
      <w:r>
        <w:t>biß</w:t>
      </w:r>
      <w:proofErr w:type="spellEnd"/>
      <w:r>
        <w:t xml:space="preserve"> an ihr seliges Ende. </w:t>
      </w:r>
      <w:proofErr w:type="spellStart"/>
      <w:r>
        <w:t>Endtlich</w:t>
      </w:r>
      <w:proofErr w:type="spellEnd"/>
      <w:r>
        <w:t xml:space="preserve"> </w:t>
      </w:r>
      <w:proofErr w:type="spellStart"/>
      <w:r>
        <w:t>stärcke</w:t>
      </w:r>
      <w:proofErr w:type="spellEnd"/>
      <w:r>
        <w:t xml:space="preserve"> alle schwache / </w:t>
      </w:r>
      <w:proofErr w:type="spellStart"/>
      <w:r>
        <w:t>erfrewe</w:t>
      </w:r>
      <w:proofErr w:type="spellEnd"/>
      <w:r>
        <w:t xml:space="preserve"> alle </w:t>
      </w:r>
      <w:proofErr w:type="spellStart"/>
      <w:r>
        <w:t>trawriche</w:t>
      </w:r>
      <w:proofErr w:type="spellEnd"/>
      <w:r>
        <w:t xml:space="preserve"> / erquicke alle angefochtene </w:t>
      </w:r>
      <w:proofErr w:type="spellStart"/>
      <w:r>
        <w:t>hertzen</w:t>
      </w:r>
      <w:proofErr w:type="spellEnd"/>
      <w:r>
        <w:t xml:space="preserve"> / </w:t>
      </w:r>
      <w:proofErr w:type="spellStart"/>
      <w:r>
        <w:t>unnd</w:t>
      </w:r>
      <w:proofErr w:type="spellEnd"/>
      <w:r>
        <w:t xml:space="preserve"> sende uns </w:t>
      </w:r>
      <w:proofErr w:type="spellStart"/>
      <w:r>
        <w:t>unnd</w:t>
      </w:r>
      <w:proofErr w:type="spellEnd"/>
      <w:r>
        <w:t xml:space="preserve"> ihnen den zeitlichen </w:t>
      </w:r>
      <w:proofErr w:type="spellStart"/>
      <w:r>
        <w:t>unnd</w:t>
      </w:r>
      <w:proofErr w:type="spellEnd"/>
      <w:r>
        <w:t xml:space="preserve"> ewigen Frieden / durch Jesum Christum deinen Sohn / unsern Herrn. Welcher uns hat befohlen / dich in seinem </w:t>
      </w:r>
      <w:proofErr w:type="spellStart"/>
      <w:r>
        <w:t>namen</w:t>
      </w:r>
      <w:proofErr w:type="spellEnd"/>
      <w:r>
        <w:t xml:space="preserve"> ferner also </w:t>
      </w:r>
      <w:proofErr w:type="spellStart"/>
      <w:r>
        <w:t>anzuruffen</w:t>
      </w:r>
      <w:proofErr w:type="spellEnd"/>
      <w:r>
        <w:t xml:space="preserve">: Unser Vatter / etc. </w:t>
      </w:r>
    </w:p>
    <w:p w14:paraId="635D7078" w14:textId="77777777" w:rsidR="00453595" w:rsidRDefault="00453595" w:rsidP="00453595">
      <w:pPr>
        <w:pStyle w:val="berschrift1"/>
        <w:rPr>
          <w:sz w:val="48"/>
        </w:rPr>
      </w:pPr>
      <w:proofErr w:type="spellStart"/>
      <w:r>
        <w:t>Newe</w:t>
      </w:r>
      <w:proofErr w:type="spellEnd"/>
      <w:r>
        <w:t xml:space="preserve"> Jahrs Predigt:</w:t>
      </w:r>
    </w:p>
    <w:p w14:paraId="12B09339" w14:textId="77777777" w:rsidR="00453595" w:rsidRDefault="00453595" w:rsidP="00453595">
      <w:pPr>
        <w:pStyle w:val="StandardWeb"/>
      </w:pPr>
      <w:r>
        <w:t xml:space="preserve">Das ist / </w:t>
      </w:r>
    </w:p>
    <w:p w14:paraId="1B0CAD34" w14:textId="77777777" w:rsidR="00453595" w:rsidRDefault="00453595" w:rsidP="00453595">
      <w:pPr>
        <w:pStyle w:val="StandardWeb"/>
      </w:pPr>
      <w:r>
        <w:t xml:space="preserve">Historischer Bericht / wie </w:t>
      </w:r>
      <w:proofErr w:type="spellStart"/>
      <w:r>
        <w:t>wunderbarlich</w:t>
      </w:r>
      <w:proofErr w:type="spellEnd"/>
      <w:r>
        <w:t xml:space="preserve"> Gott der HERR die </w:t>
      </w:r>
      <w:proofErr w:type="spellStart"/>
      <w:r>
        <w:t>verschienene</w:t>
      </w:r>
      <w:proofErr w:type="spellEnd"/>
      <w:r>
        <w:t xml:space="preserve"> hundert Jahr seine Kirche reformiert / regiert / und </w:t>
      </w:r>
      <w:proofErr w:type="spellStart"/>
      <w:r>
        <w:t>biß</w:t>
      </w:r>
      <w:proofErr w:type="spellEnd"/>
      <w:r>
        <w:t xml:space="preserve"> daher erhalten. </w:t>
      </w:r>
    </w:p>
    <w:p w14:paraId="505D5FE8" w14:textId="77777777" w:rsidR="00453595" w:rsidRDefault="00453595" w:rsidP="00453595">
      <w:pPr>
        <w:pStyle w:val="StandardWeb"/>
      </w:pPr>
      <w:r>
        <w:t xml:space="preserve">Durch Abraham Schultetum. </w:t>
      </w:r>
    </w:p>
    <w:p w14:paraId="29353414" w14:textId="77777777" w:rsidR="00453595" w:rsidRDefault="00453595" w:rsidP="00453595">
      <w:pPr>
        <w:pStyle w:val="StandardWeb"/>
      </w:pPr>
      <w:r>
        <w:t xml:space="preserve">Gedruckt zu </w:t>
      </w:r>
      <w:proofErr w:type="spellStart"/>
      <w:r>
        <w:t>Heydelberg</w:t>
      </w:r>
      <w:proofErr w:type="spellEnd"/>
      <w:r>
        <w:t xml:space="preserve"> / bey Johann </w:t>
      </w:r>
      <w:proofErr w:type="spellStart"/>
      <w:r>
        <w:t>Lancellot</w:t>
      </w:r>
      <w:proofErr w:type="spellEnd"/>
      <w:r>
        <w:t xml:space="preserve"> / In Verlegung </w:t>
      </w:r>
      <w:proofErr w:type="spellStart"/>
      <w:r>
        <w:t>Jonae</w:t>
      </w:r>
      <w:proofErr w:type="spellEnd"/>
      <w:r>
        <w:t xml:space="preserve"> Rosen zu </w:t>
      </w:r>
      <w:proofErr w:type="spellStart"/>
      <w:r>
        <w:t>Franckfurt</w:t>
      </w:r>
      <w:proofErr w:type="spellEnd"/>
      <w:r>
        <w:t xml:space="preserve">. </w:t>
      </w:r>
    </w:p>
    <w:p w14:paraId="791BB336" w14:textId="77777777" w:rsidR="00453595" w:rsidRDefault="00453595" w:rsidP="00453595">
      <w:pPr>
        <w:pStyle w:val="StandardWeb"/>
      </w:pPr>
      <w:r>
        <w:t xml:space="preserve">Im Jahr / 1617. </w:t>
      </w:r>
    </w:p>
    <w:p w14:paraId="36B7178D" w14:textId="77777777" w:rsidR="00453595" w:rsidRDefault="00453595" w:rsidP="00453595">
      <w:pPr>
        <w:pStyle w:val="StandardWeb"/>
      </w:pPr>
      <w:proofErr w:type="spellStart"/>
      <w:r>
        <w:t>Newjahrs</w:t>
      </w:r>
      <w:proofErr w:type="spellEnd"/>
      <w:r>
        <w:t xml:space="preserve"> Predigt. </w:t>
      </w:r>
    </w:p>
    <w:p w14:paraId="290F5CA8" w14:textId="77777777" w:rsidR="00453595" w:rsidRDefault="00453595" w:rsidP="00453595">
      <w:pPr>
        <w:pStyle w:val="StandardWeb"/>
      </w:pPr>
      <w:r>
        <w:lastRenderedPageBreak/>
        <w:t xml:space="preserve">Das walt unser HERR und Heyland Jesus Christus / geliebet und gelobet in alle Ewigkeit / Amen. </w:t>
      </w:r>
    </w:p>
    <w:p w14:paraId="4D626A1A" w14:textId="77777777" w:rsidR="00453595" w:rsidRDefault="00453595" w:rsidP="00453595">
      <w:pPr>
        <w:pStyle w:val="StandardWeb"/>
      </w:pPr>
      <w:r>
        <w:t xml:space="preserve">Ich wünsche euch allen ein glückseliges / friedsames und </w:t>
      </w:r>
      <w:proofErr w:type="spellStart"/>
      <w:r>
        <w:t>fröliches</w:t>
      </w:r>
      <w:proofErr w:type="spellEnd"/>
      <w:r>
        <w:t xml:space="preserve"> </w:t>
      </w:r>
      <w:proofErr w:type="spellStart"/>
      <w:r>
        <w:t>Newes</w:t>
      </w:r>
      <w:proofErr w:type="spellEnd"/>
      <w:r>
        <w:t xml:space="preserve"> Jahr / und bitte den </w:t>
      </w:r>
      <w:proofErr w:type="spellStart"/>
      <w:r>
        <w:t>getrewen</w:t>
      </w:r>
      <w:proofErr w:type="spellEnd"/>
      <w:r>
        <w:t xml:space="preserve"> Gott / dem ich am Evangelio diene / was ich euch von </w:t>
      </w:r>
      <w:proofErr w:type="spellStart"/>
      <w:r>
        <w:t>Hertzen</w:t>
      </w:r>
      <w:proofErr w:type="spellEnd"/>
      <w:r>
        <w:t xml:space="preserve"> wünsche / das wölle er euch reichlich geben. </w:t>
      </w:r>
    </w:p>
    <w:p w14:paraId="538D55D0" w14:textId="77777777" w:rsidR="00453595" w:rsidRDefault="00453595" w:rsidP="00453595">
      <w:pPr>
        <w:pStyle w:val="StandardWeb"/>
      </w:pPr>
      <w:r>
        <w:t xml:space="preserve">Gott der himmlische Vatter bewahre </w:t>
      </w:r>
      <w:proofErr w:type="spellStart"/>
      <w:r>
        <w:t>ewren</w:t>
      </w:r>
      <w:proofErr w:type="spellEnd"/>
      <w:r>
        <w:t xml:space="preserve"> </w:t>
      </w:r>
      <w:proofErr w:type="spellStart"/>
      <w:r>
        <w:t>Außgang</w:t>
      </w:r>
      <w:proofErr w:type="spellEnd"/>
      <w:r>
        <w:t xml:space="preserve">. </w:t>
      </w:r>
    </w:p>
    <w:p w14:paraId="7021FBC1" w14:textId="77777777" w:rsidR="00453595" w:rsidRDefault="00453595" w:rsidP="00453595">
      <w:pPr>
        <w:pStyle w:val="StandardWeb"/>
      </w:pPr>
      <w:r>
        <w:t xml:space="preserve">Jesus der </w:t>
      </w:r>
      <w:proofErr w:type="spellStart"/>
      <w:r>
        <w:t>grosse</w:t>
      </w:r>
      <w:proofErr w:type="spellEnd"/>
      <w:r>
        <w:t xml:space="preserve"> Heyland behüte </w:t>
      </w:r>
      <w:proofErr w:type="spellStart"/>
      <w:r>
        <w:t>ewren</w:t>
      </w:r>
      <w:proofErr w:type="spellEnd"/>
      <w:r>
        <w:t xml:space="preserve"> Eingang. </w:t>
      </w:r>
    </w:p>
    <w:p w14:paraId="62C40A3B" w14:textId="77777777" w:rsidR="00453595" w:rsidRDefault="00453595" w:rsidP="00453595">
      <w:pPr>
        <w:pStyle w:val="StandardWeb"/>
      </w:pPr>
      <w:r>
        <w:t xml:space="preserve">Der heilige Geist regiere / </w:t>
      </w:r>
      <w:proofErr w:type="spellStart"/>
      <w:r>
        <w:t>leyte</w:t>
      </w:r>
      <w:proofErr w:type="spellEnd"/>
      <w:r>
        <w:t xml:space="preserve"> </w:t>
      </w:r>
      <w:proofErr w:type="spellStart"/>
      <w:r>
        <w:t>unnd</w:t>
      </w:r>
      <w:proofErr w:type="spellEnd"/>
      <w:r>
        <w:t xml:space="preserve"> führe uns </w:t>
      </w:r>
      <w:proofErr w:type="spellStart"/>
      <w:r>
        <w:t>auff</w:t>
      </w:r>
      <w:proofErr w:type="spellEnd"/>
      <w:r>
        <w:t xml:space="preserve"> allen Wegen und Stegen / damit der Name deß </w:t>
      </w:r>
      <w:proofErr w:type="spellStart"/>
      <w:r>
        <w:t>HERren</w:t>
      </w:r>
      <w:proofErr w:type="spellEnd"/>
      <w:r>
        <w:t xml:space="preserve"> durch uns </w:t>
      </w:r>
      <w:proofErr w:type="spellStart"/>
      <w:r>
        <w:t>geheiliget</w:t>
      </w:r>
      <w:proofErr w:type="spellEnd"/>
      <w:r>
        <w:t xml:space="preserve"> / und wir je länger je mehr dessen versichert werden / wann die </w:t>
      </w:r>
      <w:proofErr w:type="spellStart"/>
      <w:r>
        <w:t>kurtze</w:t>
      </w:r>
      <w:proofErr w:type="spellEnd"/>
      <w:r>
        <w:t xml:space="preserve"> Jahr unsers Elends werden </w:t>
      </w:r>
      <w:proofErr w:type="spellStart"/>
      <w:r>
        <w:t>auffhören</w:t>
      </w:r>
      <w:proofErr w:type="spellEnd"/>
      <w:r>
        <w:t xml:space="preserve"> / daß alsdann die lange Jahr der himmlischen </w:t>
      </w:r>
      <w:proofErr w:type="spellStart"/>
      <w:r>
        <w:t>Frewde</w:t>
      </w:r>
      <w:proofErr w:type="spellEnd"/>
      <w:r>
        <w:t xml:space="preserve"> werden angehen. </w:t>
      </w:r>
    </w:p>
    <w:p w14:paraId="15C961A9" w14:textId="77777777" w:rsidR="00453595" w:rsidRDefault="00453595" w:rsidP="00453595">
      <w:pPr>
        <w:pStyle w:val="StandardWeb"/>
      </w:pPr>
      <w:r>
        <w:t xml:space="preserve">Und demnach es ein löblicher Gebrauch ist / daß man das </w:t>
      </w:r>
      <w:proofErr w:type="spellStart"/>
      <w:r>
        <w:t>newe</w:t>
      </w:r>
      <w:proofErr w:type="spellEnd"/>
      <w:r>
        <w:t xml:space="preserve"> Jahr von Anhörung göttliches Worts / und dem lieben </w:t>
      </w:r>
      <w:proofErr w:type="spellStart"/>
      <w:r>
        <w:t>Gebett</w:t>
      </w:r>
      <w:proofErr w:type="spellEnd"/>
      <w:r>
        <w:t xml:space="preserve"> / anfähet / als wöllen wir solchem Gebrauch auch nachleben / und zu </w:t>
      </w:r>
      <w:proofErr w:type="spellStart"/>
      <w:r>
        <w:t>vorderst</w:t>
      </w:r>
      <w:proofErr w:type="spellEnd"/>
      <w:r>
        <w:t xml:space="preserve"> den </w:t>
      </w:r>
      <w:proofErr w:type="spellStart"/>
      <w:r>
        <w:t>trewen</w:t>
      </w:r>
      <w:proofErr w:type="spellEnd"/>
      <w:r>
        <w:t xml:space="preserve"> Gott bitten / daß er zu </w:t>
      </w:r>
      <w:proofErr w:type="spellStart"/>
      <w:r>
        <w:t>beyder</w:t>
      </w:r>
      <w:proofErr w:type="spellEnd"/>
      <w:r>
        <w:t xml:space="preserve"> Stücke </w:t>
      </w:r>
      <w:proofErr w:type="spellStart"/>
      <w:r>
        <w:t>fruchtbarlicher</w:t>
      </w:r>
      <w:proofErr w:type="spellEnd"/>
      <w:r>
        <w:t xml:space="preserve"> Verrichtung / uns seinen reichen Segen mittheilen wölle. </w:t>
      </w:r>
    </w:p>
    <w:p w14:paraId="69B45D45" w14:textId="77777777" w:rsidR="00453595" w:rsidRDefault="00453595" w:rsidP="00453595">
      <w:pPr>
        <w:pStyle w:val="StandardWeb"/>
      </w:pPr>
      <w:r>
        <w:t xml:space="preserve">Unser Vatter / etc. </w:t>
      </w:r>
    </w:p>
    <w:p w14:paraId="476B07D8" w14:textId="77777777" w:rsidR="00453595" w:rsidRDefault="00453595" w:rsidP="00453595">
      <w:pPr>
        <w:pStyle w:val="berschrift1"/>
      </w:pPr>
      <w:proofErr w:type="spellStart"/>
      <w:r>
        <w:t>Textus</w:t>
      </w:r>
      <w:proofErr w:type="spellEnd"/>
      <w:r>
        <w:t>.</w:t>
      </w:r>
    </w:p>
    <w:p w14:paraId="7018B2E5" w14:textId="77777777" w:rsidR="00453595" w:rsidRDefault="00453595" w:rsidP="00453595">
      <w:pPr>
        <w:pStyle w:val="StandardWeb"/>
      </w:pPr>
      <w:r>
        <w:t xml:space="preserve">Und da acht Tage </w:t>
      </w:r>
      <w:proofErr w:type="spellStart"/>
      <w:r>
        <w:t>umb</w:t>
      </w:r>
      <w:proofErr w:type="spellEnd"/>
      <w:r>
        <w:t xml:space="preserve"> waren / daß das Kind beschnitten wurde / da ward sein </w:t>
      </w:r>
      <w:proofErr w:type="spellStart"/>
      <w:r>
        <w:t>Nahme</w:t>
      </w:r>
      <w:proofErr w:type="spellEnd"/>
      <w:r>
        <w:t xml:space="preserve"> genennet Jesus / welcher genennet war von dem Engel / ehe dann er in Mutterleibe empfangen ward. </w:t>
      </w:r>
    </w:p>
    <w:p w14:paraId="7E93FBB1" w14:textId="77777777" w:rsidR="00453595" w:rsidRDefault="00453595" w:rsidP="00453595">
      <w:pPr>
        <w:pStyle w:val="berschrift1"/>
      </w:pPr>
      <w:r>
        <w:t>Predigt.</w:t>
      </w:r>
    </w:p>
    <w:p w14:paraId="0E2BA2ED" w14:textId="77777777" w:rsidR="00453595" w:rsidRDefault="00453595" w:rsidP="00453595">
      <w:pPr>
        <w:pStyle w:val="StandardWeb"/>
      </w:pPr>
      <w:proofErr w:type="spellStart"/>
      <w:r>
        <w:t>Freylich</w:t>
      </w:r>
      <w:proofErr w:type="spellEnd"/>
      <w:r>
        <w:t xml:space="preserve"> ist ihm also / wie im 145. Psalm geschrieben stehet: Die Güte </w:t>
      </w:r>
      <w:proofErr w:type="spellStart"/>
      <w:r>
        <w:t>GOttes</w:t>
      </w:r>
      <w:proofErr w:type="spellEnd"/>
      <w:r>
        <w:t xml:space="preserve"> gehet </w:t>
      </w:r>
      <w:proofErr w:type="spellStart"/>
      <w:r>
        <w:t>uber</w:t>
      </w:r>
      <w:proofErr w:type="spellEnd"/>
      <w:r>
        <w:t xml:space="preserve"> alle seine andere </w:t>
      </w:r>
      <w:proofErr w:type="spellStart"/>
      <w:r>
        <w:t>Wercke</w:t>
      </w:r>
      <w:proofErr w:type="spellEnd"/>
      <w:r>
        <w:t xml:space="preserve">. </w:t>
      </w:r>
    </w:p>
    <w:p w14:paraId="3B1607AF" w14:textId="77777777" w:rsidR="00453595" w:rsidRDefault="00453595" w:rsidP="00453595">
      <w:pPr>
        <w:pStyle w:val="StandardWeb"/>
      </w:pPr>
      <w:r>
        <w:t xml:space="preserve">Dann dieser Güte haben wir es zu </w:t>
      </w:r>
      <w:proofErr w:type="spellStart"/>
      <w:r>
        <w:t>dancken</w:t>
      </w:r>
      <w:proofErr w:type="spellEnd"/>
      <w:r>
        <w:t xml:space="preserve"> / daß wir das </w:t>
      </w:r>
      <w:proofErr w:type="spellStart"/>
      <w:r>
        <w:t>newe</w:t>
      </w:r>
      <w:proofErr w:type="spellEnd"/>
      <w:r>
        <w:t xml:space="preserve"> Jahr frisch </w:t>
      </w:r>
      <w:proofErr w:type="spellStart"/>
      <w:r>
        <w:t>unnd</w:t>
      </w:r>
      <w:proofErr w:type="spellEnd"/>
      <w:r>
        <w:t xml:space="preserve"> gesund erlebt haben. </w:t>
      </w:r>
    </w:p>
    <w:p w14:paraId="57319725" w14:textId="77777777" w:rsidR="00453595" w:rsidRDefault="00453595" w:rsidP="00453595">
      <w:pPr>
        <w:pStyle w:val="StandardWeb"/>
      </w:pPr>
      <w:r>
        <w:t xml:space="preserve">Dieser Güte haben wir es </w:t>
      </w:r>
      <w:proofErr w:type="spellStart"/>
      <w:r>
        <w:t>zudancken</w:t>
      </w:r>
      <w:proofErr w:type="spellEnd"/>
      <w:r>
        <w:t xml:space="preserve"> / daß wir </w:t>
      </w:r>
      <w:proofErr w:type="spellStart"/>
      <w:r>
        <w:t>biß</w:t>
      </w:r>
      <w:proofErr w:type="spellEnd"/>
      <w:r>
        <w:t xml:space="preserve"> </w:t>
      </w:r>
      <w:proofErr w:type="spellStart"/>
      <w:r>
        <w:t>dahero</w:t>
      </w:r>
      <w:proofErr w:type="spellEnd"/>
      <w:r>
        <w:t xml:space="preserve"> vor </w:t>
      </w:r>
      <w:proofErr w:type="spellStart"/>
      <w:r>
        <w:t>Thewrung</w:t>
      </w:r>
      <w:proofErr w:type="spellEnd"/>
      <w:r>
        <w:t xml:space="preserve"> und Pestilenz / vor Krieg und </w:t>
      </w:r>
      <w:proofErr w:type="spellStart"/>
      <w:r>
        <w:t>Blutvergiessen</w:t>
      </w:r>
      <w:proofErr w:type="spellEnd"/>
      <w:r>
        <w:t xml:space="preserve"> / wie auch vor andern </w:t>
      </w:r>
      <w:proofErr w:type="spellStart"/>
      <w:r>
        <w:t>Landtplagen</w:t>
      </w:r>
      <w:proofErr w:type="spellEnd"/>
      <w:r>
        <w:t xml:space="preserve"> sind gesichert gewesen. </w:t>
      </w:r>
    </w:p>
    <w:p w14:paraId="248046BA" w14:textId="77777777" w:rsidR="00453595" w:rsidRDefault="00453595" w:rsidP="00453595">
      <w:pPr>
        <w:pStyle w:val="StandardWeb"/>
      </w:pPr>
      <w:r>
        <w:t xml:space="preserve">Dieser Güte haben wir es </w:t>
      </w:r>
      <w:proofErr w:type="spellStart"/>
      <w:r>
        <w:t>zudancken</w:t>
      </w:r>
      <w:proofErr w:type="spellEnd"/>
      <w:r>
        <w:t xml:space="preserve"> / daß wir die vergangene Tage haben können mit einander </w:t>
      </w:r>
      <w:proofErr w:type="spellStart"/>
      <w:r>
        <w:t>Weynachten</w:t>
      </w:r>
      <w:proofErr w:type="spellEnd"/>
      <w:r>
        <w:t xml:space="preserve"> halten / und allda hören / wie Christus geboren / die Engel uns angesungen / die </w:t>
      </w:r>
      <w:proofErr w:type="spellStart"/>
      <w:r>
        <w:t>Bethlehemitische</w:t>
      </w:r>
      <w:proofErr w:type="spellEnd"/>
      <w:r>
        <w:t xml:space="preserve"> Hirten </w:t>
      </w:r>
      <w:proofErr w:type="spellStart"/>
      <w:r>
        <w:t>gefrolocket</w:t>
      </w:r>
      <w:proofErr w:type="spellEnd"/>
      <w:r>
        <w:t xml:space="preserve"> / Simeon und Hanna den </w:t>
      </w:r>
      <w:proofErr w:type="spellStart"/>
      <w:r>
        <w:t>gebornen</w:t>
      </w:r>
      <w:proofErr w:type="spellEnd"/>
      <w:r>
        <w:t xml:space="preserve"> Heyland der Welt </w:t>
      </w:r>
      <w:proofErr w:type="spellStart"/>
      <w:r>
        <w:t>gehertzet</w:t>
      </w:r>
      <w:proofErr w:type="spellEnd"/>
      <w:r>
        <w:t xml:space="preserve"> und </w:t>
      </w:r>
      <w:proofErr w:type="spellStart"/>
      <w:r>
        <w:t>geküsset</w:t>
      </w:r>
      <w:proofErr w:type="spellEnd"/>
      <w:r>
        <w:t xml:space="preserve"> haben. </w:t>
      </w:r>
    </w:p>
    <w:p w14:paraId="682610B4" w14:textId="77777777" w:rsidR="00453595" w:rsidRDefault="00453595" w:rsidP="00453595">
      <w:pPr>
        <w:pStyle w:val="StandardWeb"/>
      </w:pPr>
      <w:proofErr w:type="spellStart"/>
      <w:r>
        <w:t>Darumb</w:t>
      </w:r>
      <w:proofErr w:type="spellEnd"/>
      <w:r>
        <w:t xml:space="preserve"> </w:t>
      </w:r>
      <w:proofErr w:type="spellStart"/>
      <w:r>
        <w:t>preyse</w:t>
      </w:r>
      <w:proofErr w:type="spellEnd"/>
      <w:r>
        <w:t xml:space="preserve"> / o </w:t>
      </w:r>
      <w:proofErr w:type="spellStart"/>
      <w:r>
        <w:t>Pfaltz</w:t>
      </w:r>
      <w:proofErr w:type="spellEnd"/>
      <w:r>
        <w:t xml:space="preserve"> / den </w:t>
      </w:r>
      <w:proofErr w:type="spellStart"/>
      <w:r>
        <w:t>HErren</w:t>
      </w:r>
      <w:proofErr w:type="spellEnd"/>
      <w:r>
        <w:t xml:space="preserve"> deinen Gott / und lobe / o </w:t>
      </w:r>
      <w:proofErr w:type="spellStart"/>
      <w:r>
        <w:t>Heydelberg</w:t>
      </w:r>
      <w:proofErr w:type="spellEnd"/>
      <w:r>
        <w:t xml:space="preserve"> / seinen </w:t>
      </w:r>
      <w:proofErr w:type="spellStart"/>
      <w:r>
        <w:t>werthen</w:t>
      </w:r>
      <w:proofErr w:type="spellEnd"/>
      <w:r>
        <w:t xml:space="preserve"> Nahmen. </w:t>
      </w:r>
    </w:p>
    <w:p w14:paraId="175BC001" w14:textId="77777777" w:rsidR="00453595" w:rsidRDefault="00453595" w:rsidP="00453595">
      <w:pPr>
        <w:pStyle w:val="StandardWeb"/>
      </w:pPr>
      <w:r>
        <w:t xml:space="preserve">Und weil </w:t>
      </w:r>
      <w:proofErr w:type="spellStart"/>
      <w:r>
        <w:t>diß</w:t>
      </w:r>
      <w:proofErr w:type="spellEnd"/>
      <w:r>
        <w:t xml:space="preserve"> das hundertste Jahr ist von der Zeit an / da der ewige allmächtige Gott unsere Vorfahren in Gnaden angesehen / </w:t>
      </w:r>
      <w:proofErr w:type="spellStart"/>
      <w:r>
        <w:t>unnd</w:t>
      </w:r>
      <w:proofErr w:type="spellEnd"/>
      <w:r>
        <w:t xml:space="preserve"> sie </w:t>
      </w:r>
      <w:proofErr w:type="spellStart"/>
      <w:r>
        <w:t>auß</w:t>
      </w:r>
      <w:proofErr w:type="spellEnd"/>
      <w:r>
        <w:t xml:space="preserve"> dem schrecklichen </w:t>
      </w:r>
      <w:proofErr w:type="spellStart"/>
      <w:r>
        <w:t>Finsternuß</w:t>
      </w:r>
      <w:proofErr w:type="spellEnd"/>
      <w:r>
        <w:t xml:space="preserve"> deß </w:t>
      </w:r>
      <w:proofErr w:type="spellStart"/>
      <w:r>
        <w:lastRenderedPageBreak/>
        <w:t>Bapstthumbs</w:t>
      </w:r>
      <w:proofErr w:type="spellEnd"/>
      <w:r>
        <w:t xml:space="preserve"> gerissen / und in das helle </w:t>
      </w:r>
      <w:proofErr w:type="spellStart"/>
      <w:r>
        <w:t>Liecht</w:t>
      </w:r>
      <w:proofErr w:type="spellEnd"/>
      <w:r>
        <w:t xml:space="preserve"> deß </w:t>
      </w:r>
      <w:proofErr w:type="spellStart"/>
      <w:r>
        <w:t>Evangelions</w:t>
      </w:r>
      <w:proofErr w:type="spellEnd"/>
      <w:r>
        <w:t xml:space="preserve"> geführet hat / so halte ich / thun wir recht daran / daß wir ein wenig zurück gehen / und </w:t>
      </w:r>
      <w:proofErr w:type="spellStart"/>
      <w:r>
        <w:t>bedencken</w:t>
      </w:r>
      <w:proofErr w:type="spellEnd"/>
      <w:r>
        <w:t xml:space="preserve"> / was Gott diese hundert Jahr </w:t>
      </w:r>
      <w:proofErr w:type="spellStart"/>
      <w:r>
        <w:t>uber</w:t>
      </w:r>
      <w:proofErr w:type="spellEnd"/>
      <w:r>
        <w:t xml:space="preserve"> bey seiner Kirchen gethan / wie </w:t>
      </w:r>
      <w:proofErr w:type="spellStart"/>
      <w:r>
        <w:t>wunderbarlich</w:t>
      </w:r>
      <w:proofErr w:type="spellEnd"/>
      <w:r>
        <w:t xml:space="preserve"> er sie hin </w:t>
      </w:r>
      <w:proofErr w:type="spellStart"/>
      <w:r>
        <w:t>unnd</w:t>
      </w:r>
      <w:proofErr w:type="spellEnd"/>
      <w:r>
        <w:t xml:space="preserve"> wider </w:t>
      </w:r>
      <w:proofErr w:type="spellStart"/>
      <w:r>
        <w:t>gesamlet</w:t>
      </w:r>
      <w:proofErr w:type="spellEnd"/>
      <w:r>
        <w:t xml:space="preserve"> / wie </w:t>
      </w:r>
      <w:proofErr w:type="spellStart"/>
      <w:r>
        <w:t>wunderbarlich</w:t>
      </w:r>
      <w:proofErr w:type="spellEnd"/>
      <w:r>
        <w:t xml:space="preserve"> er sie erhalten. Dann also werden wir inne werden / daß der HERR Christus den Namen mit der That führe / welcher </w:t>
      </w:r>
      <w:proofErr w:type="spellStart"/>
      <w:r>
        <w:t>ihme</w:t>
      </w:r>
      <w:proofErr w:type="spellEnd"/>
      <w:r>
        <w:t xml:space="preserve"> in der Beschneidung gegeben ist / </w:t>
      </w:r>
      <w:proofErr w:type="spellStart"/>
      <w:r>
        <w:t>unnd</w:t>
      </w:r>
      <w:proofErr w:type="spellEnd"/>
      <w:r>
        <w:t xml:space="preserve"> daß er ein rechter Jesus / Heyland und </w:t>
      </w:r>
      <w:proofErr w:type="spellStart"/>
      <w:r>
        <w:t>Helffer</w:t>
      </w:r>
      <w:proofErr w:type="spellEnd"/>
      <w:r>
        <w:t xml:space="preserve"> sey / nicht allein wegen seines </w:t>
      </w:r>
      <w:proofErr w:type="spellStart"/>
      <w:r>
        <w:t>thewren</w:t>
      </w:r>
      <w:proofErr w:type="spellEnd"/>
      <w:r>
        <w:t xml:space="preserve"> Verdiensts / sondern auch wegen seiner </w:t>
      </w:r>
      <w:proofErr w:type="spellStart"/>
      <w:r>
        <w:t>kräfftigen</w:t>
      </w:r>
      <w:proofErr w:type="spellEnd"/>
      <w:r>
        <w:t xml:space="preserve"> </w:t>
      </w:r>
      <w:proofErr w:type="spellStart"/>
      <w:r>
        <w:t>Wirckung</w:t>
      </w:r>
      <w:proofErr w:type="spellEnd"/>
      <w:r>
        <w:t xml:space="preserve"> in und bey seiner Gemeinde </w:t>
      </w:r>
      <w:proofErr w:type="spellStart"/>
      <w:r>
        <w:t>auff</w:t>
      </w:r>
      <w:proofErr w:type="spellEnd"/>
      <w:r>
        <w:t xml:space="preserve"> Erden. Wir werden auch </w:t>
      </w:r>
      <w:proofErr w:type="spellStart"/>
      <w:r>
        <w:t>ursach</w:t>
      </w:r>
      <w:proofErr w:type="spellEnd"/>
      <w:r>
        <w:t xml:space="preserve"> </w:t>
      </w:r>
      <w:proofErr w:type="spellStart"/>
      <w:r>
        <w:t>gnug</w:t>
      </w:r>
      <w:proofErr w:type="spellEnd"/>
      <w:r>
        <w:t xml:space="preserve"> </w:t>
      </w:r>
      <w:proofErr w:type="spellStart"/>
      <w:r>
        <w:t>uberkommen</w:t>
      </w:r>
      <w:proofErr w:type="spellEnd"/>
      <w:r>
        <w:t xml:space="preserve"> / seinen </w:t>
      </w:r>
      <w:proofErr w:type="spellStart"/>
      <w:r>
        <w:t>werthen</w:t>
      </w:r>
      <w:proofErr w:type="spellEnd"/>
      <w:r>
        <w:t xml:space="preserve"> Namen zu </w:t>
      </w:r>
      <w:proofErr w:type="spellStart"/>
      <w:r>
        <w:t>preysen</w:t>
      </w:r>
      <w:proofErr w:type="spellEnd"/>
      <w:r>
        <w:t xml:space="preserve"> / weil seine </w:t>
      </w:r>
      <w:proofErr w:type="spellStart"/>
      <w:r>
        <w:t>Weißheit</w:t>
      </w:r>
      <w:proofErr w:type="spellEnd"/>
      <w:r>
        <w:t xml:space="preserve"> / Allmacht / Gütigkeit / und Gerechtigkeit sich in diesem hundertjährigen Kirchenregiment an allen orten weit hat herfür gethan. </w:t>
      </w:r>
    </w:p>
    <w:p w14:paraId="35E1AE72" w14:textId="77777777" w:rsidR="00453595" w:rsidRDefault="00453595" w:rsidP="00453595">
      <w:pPr>
        <w:pStyle w:val="StandardWeb"/>
      </w:pPr>
      <w:r>
        <w:t xml:space="preserve">Kurtz </w:t>
      </w:r>
      <w:proofErr w:type="spellStart"/>
      <w:r>
        <w:t>darvon</w:t>
      </w:r>
      <w:proofErr w:type="spellEnd"/>
      <w:r>
        <w:t xml:space="preserve"> zu reden / </w:t>
      </w:r>
      <w:proofErr w:type="spellStart"/>
      <w:r>
        <w:t>auff</w:t>
      </w:r>
      <w:proofErr w:type="spellEnd"/>
      <w:r>
        <w:t xml:space="preserve"> was weise Gott durch Christum / die Apostel / und ihre Nachfolger vorzeiten die Welt </w:t>
      </w:r>
      <w:proofErr w:type="spellStart"/>
      <w:r>
        <w:t>reformirt</w:t>
      </w:r>
      <w:proofErr w:type="spellEnd"/>
      <w:r>
        <w:t xml:space="preserve"> / und die Kirche erhalten: fast </w:t>
      </w:r>
      <w:proofErr w:type="spellStart"/>
      <w:r>
        <w:t>auff</w:t>
      </w:r>
      <w:proofErr w:type="spellEnd"/>
      <w:r>
        <w:t xml:space="preserve"> solche weise hat er auch vor hundert Jahren angefangen die Kirche zu </w:t>
      </w:r>
      <w:proofErr w:type="spellStart"/>
      <w:r>
        <w:t>reformiren</w:t>
      </w:r>
      <w:proofErr w:type="spellEnd"/>
      <w:r>
        <w:t xml:space="preserve"> und zu regieren. </w:t>
      </w:r>
    </w:p>
    <w:p w14:paraId="2DEE1B37" w14:textId="77777777" w:rsidR="00453595" w:rsidRDefault="00453595" w:rsidP="00453595">
      <w:pPr>
        <w:pStyle w:val="StandardWeb"/>
      </w:pPr>
      <w:r>
        <w:t xml:space="preserve">Das alles wollen wir </w:t>
      </w:r>
      <w:proofErr w:type="spellStart"/>
      <w:r>
        <w:t>darthun</w:t>
      </w:r>
      <w:proofErr w:type="spellEnd"/>
      <w:r>
        <w:t xml:space="preserve"> und beweisen. </w:t>
      </w:r>
    </w:p>
    <w:p w14:paraId="2296D19E" w14:textId="77777777" w:rsidR="00453595" w:rsidRDefault="00453595" w:rsidP="00453595">
      <w:pPr>
        <w:pStyle w:val="berschrift2"/>
      </w:pPr>
      <w:r>
        <w:t>I.</w:t>
      </w:r>
    </w:p>
    <w:p w14:paraId="0EF45C90" w14:textId="77777777" w:rsidR="00453595" w:rsidRDefault="00453595" w:rsidP="00453595">
      <w:pPr>
        <w:pStyle w:val="StandardWeb"/>
      </w:pPr>
      <w:r>
        <w:t xml:space="preserve">Als Christus vor </w:t>
      </w:r>
      <w:proofErr w:type="spellStart"/>
      <w:r>
        <w:t>tausent</w:t>
      </w:r>
      <w:proofErr w:type="spellEnd"/>
      <w:r>
        <w:t xml:space="preserve"> sechshundert und </w:t>
      </w:r>
      <w:proofErr w:type="spellStart"/>
      <w:r>
        <w:t>siebenzehen</w:t>
      </w:r>
      <w:proofErr w:type="spellEnd"/>
      <w:r>
        <w:t xml:space="preserve"> Jahren </w:t>
      </w:r>
      <w:proofErr w:type="spellStart"/>
      <w:r>
        <w:t>solte</w:t>
      </w:r>
      <w:proofErr w:type="spellEnd"/>
      <w:r>
        <w:t xml:space="preserve"> geboren werden / schickte GOTT </w:t>
      </w:r>
      <w:proofErr w:type="spellStart"/>
      <w:r>
        <w:t>Johannem</w:t>
      </w:r>
      <w:proofErr w:type="spellEnd"/>
      <w:r>
        <w:t xml:space="preserve"> den </w:t>
      </w:r>
      <w:proofErr w:type="spellStart"/>
      <w:r>
        <w:t>Tauffer</w:t>
      </w:r>
      <w:proofErr w:type="spellEnd"/>
      <w:r>
        <w:t xml:space="preserve"> vor ihm her / dem </w:t>
      </w:r>
      <w:proofErr w:type="spellStart"/>
      <w:r>
        <w:t>HErrn</w:t>
      </w:r>
      <w:proofErr w:type="spellEnd"/>
      <w:r>
        <w:t xml:space="preserve"> den Weg zu bereiten. Als Christus vor hundert Jahren </w:t>
      </w:r>
      <w:proofErr w:type="spellStart"/>
      <w:r>
        <w:t>solte</w:t>
      </w:r>
      <w:proofErr w:type="spellEnd"/>
      <w:r>
        <w:t xml:space="preserve"> gleichsam wider geboren werden / machte Gott der </w:t>
      </w:r>
      <w:proofErr w:type="spellStart"/>
      <w:r>
        <w:t>HErr</w:t>
      </w:r>
      <w:proofErr w:type="spellEnd"/>
      <w:r>
        <w:t xml:space="preserve"> zuvor </w:t>
      </w:r>
      <w:proofErr w:type="spellStart"/>
      <w:r>
        <w:t>allerley</w:t>
      </w:r>
      <w:proofErr w:type="spellEnd"/>
      <w:r>
        <w:t xml:space="preserve"> Vorbereitung / als daß die </w:t>
      </w:r>
      <w:proofErr w:type="spellStart"/>
      <w:r>
        <w:t>freye</w:t>
      </w:r>
      <w:proofErr w:type="spellEnd"/>
      <w:r>
        <w:t xml:space="preserve"> Künste </w:t>
      </w:r>
      <w:proofErr w:type="spellStart"/>
      <w:r>
        <w:t>unnd</w:t>
      </w:r>
      <w:proofErr w:type="spellEnd"/>
      <w:r>
        <w:t xml:space="preserve"> Sprachen hin und wider </w:t>
      </w:r>
      <w:proofErr w:type="spellStart"/>
      <w:r>
        <w:t>fleissig</w:t>
      </w:r>
      <w:proofErr w:type="spellEnd"/>
      <w:r>
        <w:t xml:space="preserve"> getrieben / daß hohe und </w:t>
      </w:r>
      <w:proofErr w:type="spellStart"/>
      <w:r>
        <w:t>particular</w:t>
      </w:r>
      <w:proofErr w:type="spellEnd"/>
      <w:r>
        <w:t xml:space="preserve"> schulen </w:t>
      </w:r>
      <w:proofErr w:type="spellStart"/>
      <w:r>
        <w:t>auffgerichtet</w:t>
      </w:r>
      <w:proofErr w:type="spellEnd"/>
      <w:r>
        <w:t xml:space="preserve"> wurden / </w:t>
      </w:r>
      <w:proofErr w:type="spellStart"/>
      <w:r>
        <w:t>daßd</w:t>
      </w:r>
      <w:proofErr w:type="spellEnd"/>
      <w:r>
        <w:t xml:space="preserve"> </w:t>
      </w:r>
      <w:proofErr w:type="spellStart"/>
      <w:r>
        <w:t>ie</w:t>
      </w:r>
      <w:proofErr w:type="spellEnd"/>
      <w:r>
        <w:t xml:space="preserve"> Kunst der </w:t>
      </w:r>
      <w:proofErr w:type="spellStart"/>
      <w:r>
        <w:t>Buchtruckerey</w:t>
      </w:r>
      <w:proofErr w:type="spellEnd"/>
      <w:r>
        <w:t xml:space="preserve"> an tag kam / durch welche Mittel nachmals </w:t>
      </w:r>
      <w:proofErr w:type="spellStart"/>
      <w:r>
        <w:t>Lutheri</w:t>
      </w:r>
      <w:proofErr w:type="spellEnd"/>
      <w:r>
        <w:t xml:space="preserve"> Bücher weit und breit verschicket / und von unterschiedenen Nationen </w:t>
      </w:r>
      <w:proofErr w:type="spellStart"/>
      <w:r>
        <w:t>seynd</w:t>
      </w:r>
      <w:proofErr w:type="spellEnd"/>
      <w:r>
        <w:t xml:space="preserve"> gelesen worden / daß endlich im Jahr ein </w:t>
      </w:r>
      <w:proofErr w:type="spellStart"/>
      <w:r>
        <w:t>tausent</w:t>
      </w:r>
      <w:proofErr w:type="spellEnd"/>
      <w:r>
        <w:t xml:space="preserve"> </w:t>
      </w:r>
      <w:proofErr w:type="spellStart"/>
      <w:r>
        <w:t>fünffhundert</w:t>
      </w:r>
      <w:proofErr w:type="spellEnd"/>
      <w:r>
        <w:t xml:space="preserve"> und </w:t>
      </w:r>
      <w:proofErr w:type="spellStart"/>
      <w:r>
        <w:t>fünffzehen</w:t>
      </w:r>
      <w:proofErr w:type="spellEnd"/>
      <w:r>
        <w:t xml:space="preserve"> das alte Testament in der ursprünglichen </w:t>
      </w:r>
      <w:proofErr w:type="spellStart"/>
      <w:r>
        <w:t>Hebraischen</w:t>
      </w:r>
      <w:proofErr w:type="spellEnd"/>
      <w:r>
        <w:t xml:space="preserve"> Sprache durch </w:t>
      </w:r>
      <w:proofErr w:type="spellStart"/>
      <w:r>
        <w:t>Franciscum</w:t>
      </w:r>
      <w:proofErr w:type="spellEnd"/>
      <w:r>
        <w:t xml:space="preserve"> </w:t>
      </w:r>
      <w:proofErr w:type="spellStart"/>
      <w:r>
        <w:t>Ximenium</w:t>
      </w:r>
      <w:proofErr w:type="spellEnd"/>
      <w:r>
        <w:t xml:space="preserve">, Cardinal zu </w:t>
      </w:r>
      <w:proofErr w:type="spellStart"/>
      <w:r>
        <w:t>Toleto</w:t>
      </w:r>
      <w:proofErr w:type="spellEnd"/>
      <w:r>
        <w:t xml:space="preserve">, das </w:t>
      </w:r>
      <w:proofErr w:type="spellStart"/>
      <w:r>
        <w:t>newe</w:t>
      </w:r>
      <w:proofErr w:type="spellEnd"/>
      <w:r>
        <w:t xml:space="preserve"> Testament aber / das folgende </w:t>
      </w:r>
      <w:proofErr w:type="spellStart"/>
      <w:r>
        <w:t>tausent</w:t>
      </w:r>
      <w:proofErr w:type="spellEnd"/>
      <w:r>
        <w:t xml:space="preserve"> </w:t>
      </w:r>
      <w:proofErr w:type="spellStart"/>
      <w:r>
        <w:t>fünffhundert</w:t>
      </w:r>
      <w:proofErr w:type="spellEnd"/>
      <w:r>
        <w:t xml:space="preserve"> </w:t>
      </w:r>
      <w:proofErr w:type="spellStart"/>
      <w:r>
        <w:t>unnd</w:t>
      </w:r>
      <w:proofErr w:type="spellEnd"/>
      <w:r>
        <w:t xml:space="preserve"> </w:t>
      </w:r>
      <w:proofErr w:type="spellStart"/>
      <w:r>
        <w:t>sechszehende</w:t>
      </w:r>
      <w:proofErr w:type="spellEnd"/>
      <w:r>
        <w:t xml:space="preserve"> Jahr durch </w:t>
      </w:r>
      <w:proofErr w:type="spellStart"/>
      <w:r>
        <w:t>Erasmum</w:t>
      </w:r>
      <w:proofErr w:type="spellEnd"/>
      <w:r>
        <w:t xml:space="preserve"> </w:t>
      </w:r>
      <w:proofErr w:type="spellStart"/>
      <w:r>
        <w:t>Roterodamum</w:t>
      </w:r>
      <w:proofErr w:type="spellEnd"/>
      <w:r>
        <w:t xml:space="preserve"> ans </w:t>
      </w:r>
      <w:proofErr w:type="spellStart"/>
      <w:r>
        <w:t>liecht</w:t>
      </w:r>
      <w:proofErr w:type="spellEnd"/>
      <w:r>
        <w:t xml:space="preserve"> gebracht. Welche Bücher nachmals ihren vielen die Augen </w:t>
      </w:r>
      <w:proofErr w:type="spellStart"/>
      <w:r>
        <w:t>auffgethan</w:t>
      </w:r>
      <w:proofErr w:type="spellEnd"/>
      <w:r>
        <w:t xml:space="preserve"> / daß sie </w:t>
      </w:r>
      <w:proofErr w:type="spellStart"/>
      <w:r>
        <w:t>erkant</w:t>
      </w:r>
      <w:proofErr w:type="spellEnd"/>
      <w:r>
        <w:t xml:space="preserve"> haben / wie weit der Bapst von der </w:t>
      </w:r>
      <w:proofErr w:type="spellStart"/>
      <w:r>
        <w:t>Schrifft</w:t>
      </w:r>
      <w:proofErr w:type="spellEnd"/>
      <w:r>
        <w:t xml:space="preserve"> </w:t>
      </w:r>
      <w:proofErr w:type="spellStart"/>
      <w:r>
        <w:t>abgetretten</w:t>
      </w:r>
      <w:proofErr w:type="spellEnd"/>
      <w:r>
        <w:t xml:space="preserve">. </w:t>
      </w:r>
    </w:p>
    <w:p w14:paraId="4F8FC2B3" w14:textId="77777777" w:rsidR="00453595" w:rsidRDefault="00453595" w:rsidP="00453595">
      <w:pPr>
        <w:pStyle w:val="berschrift2"/>
      </w:pPr>
      <w:r>
        <w:t>II.</w:t>
      </w:r>
    </w:p>
    <w:p w14:paraId="592D2451" w14:textId="77777777" w:rsidR="00453595" w:rsidRDefault="00453595" w:rsidP="00453595">
      <w:pPr>
        <w:pStyle w:val="StandardWeb"/>
      </w:pPr>
      <w:r>
        <w:t xml:space="preserve">Vor </w:t>
      </w:r>
      <w:proofErr w:type="spellStart"/>
      <w:r>
        <w:t>zeiten</w:t>
      </w:r>
      <w:proofErr w:type="spellEnd"/>
      <w:r>
        <w:t xml:space="preserve"> / als Christus die Welt </w:t>
      </w:r>
      <w:proofErr w:type="spellStart"/>
      <w:r>
        <w:t>wolte</w:t>
      </w:r>
      <w:proofErr w:type="spellEnd"/>
      <w:r>
        <w:t xml:space="preserve"> </w:t>
      </w:r>
      <w:proofErr w:type="spellStart"/>
      <w:r>
        <w:t>reformiren</w:t>
      </w:r>
      <w:proofErr w:type="spellEnd"/>
      <w:r>
        <w:t xml:space="preserve"> / gebrauchte er nicht darzu die </w:t>
      </w:r>
      <w:proofErr w:type="spellStart"/>
      <w:r>
        <w:t>ansehenliche</w:t>
      </w:r>
      <w:proofErr w:type="spellEnd"/>
      <w:r>
        <w:t xml:space="preserve"> </w:t>
      </w:r>
      <w:proofErr w:type="spellStart"/>
      <w:r>
        <w:t>Phariseer</w:t>
      </w:r>
      <w:proofErr w:type="spellEnd"/>
      <w:r>
        <w:t xml:space="preserve"> und </w:t>
      </w:r>
      <w:proofErr w:type="spellStart"/>
      <w:r>
        <w:t>Schrifftgelehrten</w:t>
      </w:r>
      <w:proofErr w:type="spellEnd"/>
      <w:r>
        <w:t xml:space="preserve"> / sondern </w:t>
      </w:r>
      <w:proofErr w:type="spellStart"/>
      <w:r>
        <w:t>zwölff</w:t>
      </w:r>
      <w:proofErr w:type="spellEnd"/>
      <w:r>
        <w:t xml:space="preserve"> vor der Welt verachte Männer / </w:t>
      </w:r>
      <w:proofErr w:type="spellStart"/>
      <w:r>
        <w:t>mehrertheils</w:t>
      </w:r>
      <w:proofErr w:type="spellEnd"/>
      <w:r>
        <w:t xml:space="preserve"> Fischer. </w:t>
      </w:r>
    </w:p>
    <w:p w14:paraId="33D728B8" w14:textId="77777777" w:rsidR="00453595" w:rsidRDefault="00453595" w:rsidP="00453595">
      <w:pPr>
        <w:pStyle w:val="StandardWeb"/>
      </w:pPr>
      <w:r>
        <w:t xml:space="preserve">Vor hundert Jahren / als Christus eine </w:t>
      </w:r>
      <w:proofErr w:type="spellStart"/>
      <w:r>
        <w:t>newe</w:t>
      </w:r>
      <w:proofErr w:type="spellEnd"/>
      <w:r>
        <w:t xml:space="preserve"> Reformation </w:t>
      </w:r>
      <w:proofErr w:type="spellStart"/>
      <w:r>
        <w:t>wolte</w:t>
      </w:r>
      <w:proofErr w:type="spellEnd"/>
      <w:r>
        <w:t xml:space="preserve"> anstellen / brauchte er nicht darzu </w:t>
      </w:r>
      <w:proofErr w:type="spellStart"/>
      <w:r>
        <w:t>ansehenliche</w:t>
      </w:r>
      <w:proofErr w:type="spellEnd"/>
      <w:r>
        <w:t xml:space="preserve"> </w:t>
      </w:r>
      <w:proofErr w:type="spellStart"/>
      <w:r>
        <w:t>Cardinäl</w:t>
      </w:r>
      <w:proofErr w:type="spellEnd"/>
      <w:r>
        <w:t xml:space="preserve"> / </w:t>
      </w:r>
      <w:proofErr w:type="spellStart"/>
      <w:r>
        <w:t>Bischoffe</w:t>
      </w:r>
      <w:proofErr w:type="spellEnd"/>
      <w:r>
        <w:t xml:space="preserve"> oder </w:t>
      </w:r>
      <w:proofErr w:type="spellStart"/>
      <w:r>
        <w:t>Praelaten</w:t>
      </w:r>
      <w:proofErr w:type="spellEnd"/>
      <w:r>
        <w:t xml:space="preserve"> / sondern </w:t>
      </w:r>
      <w:proofErr w:type="spellStart"/>
      <w:r>
        <w:t>Martinum</w:t>
      </w:r>
      <w:proofErr w:type="spellEnd"/>
      <w:r>
        <w:t xml:space="preserve"> </w:t>
      </w:r>
      <w:proofErr w:type="spellStart"/>
      <w:r>
        <w:t>Lutherum</w:t>
      </w:r>
      <w:proofErr w:type="spellEnd"/>
      <w:r>
        <w:t xml:space="preserve">, einen Augustiner Mönch / </w:t>
      </w:r>
      <w:proofErr w:type="spellStart"/>
      <w:r>
        <w:t>Philippum</w:t>
      </w:r>
      <w:proofErr w:type="spellEnd"/>
      <w:r>
        <w:t xml:space="preserve"> </w:t>
      </w:r>
      <w:proofErr w:type="spellStart"/>
      <w:r>
        <w:t>Melanchthonem</w:t>
      </w:r>
      <w:proofErr w:type="spellEnd"/>
      <w:r>
        <w:t xml:space="preserve">, der Griechischen Sprache </w:t>
      </w:r>
      <w:proofErr w:type="spellStart"/>
      <w:r>
        <w:t>Professorem</w:t>
      </w:r>
      <w:proofErr w:type="spellEnd"/>
      <w:r>
        <w:t xml:space="preserve"> in der </w:t>
      </w:r>
      <w:proofErr w:type="spellStart"/>
      <w:r>
        <w:t>Wittembergischen</w:t>
      </w:r>
      <w:proofErr w:type="spellEnd"/>
      <w:r>
        <w:t xml:space="preserve"> Schule / und zween schlechte Priester / </w:t>
      </w:r>
      <w:proofErr w:type="spellStart"/>
      <w:r>
        <w:t>Ulricum</w:t>
      </w:r>
      <w:proofErr w:type="spellEnd"/>
      <w:r>
        <w:t xml:space="preserve"> </w:t>
      </w:r>
      <w:proofErr w:type="spellStart"/>
      <w:r>
        <w:t>Zwinglium</w:t>
      </w:r>
      <w:proofErr w:type="spellEnd"/>
      <w:r>
        <w:t xml:space="preserve">, und </w:t>
      </w:r>
      <w:proofErr w:type="spellStart"/>
      <w:r>
        <w:t>Johannem</w:t>
      </w:r>
      <w:proofErr w:type="spellEnd"/>
      <w:r>
        <w:t xml:space="preserve"> </w:t>
      </w:r>
      <w:proofErr w:type="spellStart"/>
      <w:r>
        <w:t>Oecolampadium</w:t>
      </w:r>
      <w:proofErr w:type="spellEnd"/>
      <w:r>
        <w:t xml:space="preserve">. </w:t>
      </w:r>
    </w:p>
    <w:p w14:paraId="6041E6E5" w14:textId="77777777" w:rsidR="00453595" w:rsidRDefault="00453595" w:rsidP="00453595">
      <w:pPr>
        <w:pStyle w:val="berschrift2"/>
      </w:pPr>
      <w:r>
        <w:t>III.</w:t>
      </w:r>
    </w:p>
    <w:p w14:paraId="5B43C70A" w14:textId="77777777" w:rsidR="00453595" w:rsidRDefault="00453595" w:rsidP="00453595">
      <w:pPr>
        <w:pStyle w:val="StandardWeb"/>
      </w:pPr>
      <w:r>
        <w:t xml:space="preserve">Wie nun vor </w:t>
      </w:r>
      <w:proofErr w:type="spellStart"/>
      <w:r>
        <w:t>zeiten</w:t>
      </w:r>
      <w:proofErr w:type="spellEnd"/>
      <w:r>
        <w:t xml:space="preserve"> die Lehr deß Evangelii mit </w:t>
      </w:r>
      <w:proofErr w:type="spellStart"/>
      <w:r>
        <w:t>gewalt</w:t>
      </w:r>
      <w:proofErr w:type="spellEnd"/>
      <w:r>
        <w:t xml:space="preserve"> </w:t>
      </w:r>
      <w:proofErr w:type="spellStart"/>
      <w:r>
        <w:t>durchtrang</w:t>
      </w:r>
      <w:proofErr w:type="spellEnd"/>
      <w:r>
        <w:t xml:space="preserve"> / </w:t>
      </w:r>
      <w:proofErr w:type="spellStart"/>
      <w:r>
        <w:t>unnd</w:t>
      </w:r>
      <w:proofErr w:type="spellEnd"/>
      <w:r>
        <w:t xml:space="preserve"> geschwinde / wie ein Blitz die Welt durchleuchtete / der </w:t>
      </w:r>
      <w:proofErr w:type="spellStart"/>
      <w:r>
        <w:t>gestalt</w:t>
      </w:r>
      <w:proofErr w:type="spellEnd"/>
      <w:r>
        <w:t xml:space="preserve"> / daß Christus allbereit zur zeit deß uralten Kirchenlehrers </w:t>
      </w:r>
      <w:proofErr w:type="spellStart"/>
      <w:r>
        <w:t>Irenaei</w:t>
      </w:r>
      <w:proofErr w:type="spellEnd"/>
      <w:r>
        <w:t xml:space="preserve"> den </w:t>
      </w:r>
      <w:proofErr w:type="spellStart"/>
      <w:r>
        <w:t>Völckern</w:t>
      </w:r>
      <w:proofErr w:type="spellEnd"/>
      <w:r>
        <w:t xml:space="preserve"> gegen Abend und Morgen wohnenden </w:t>
      </w:r>
      <w:proofErr w:type="spellStart"/>
      <w:r>
        <w:t>bekandt</w:t>
      </w:r>
      <w:proofErr w:type="spellEnd"/>
      <w:r>
        <w:t xml:space="preserve"> gewesen: Also nachdem man vor hundert Jahren hat angefangen die </w:t>
      </w:r>
      <w:proofErr w:type="spellStart"/>
      <w:r>
        <w:t>Grewel</w:t>
      </w:r>
      <w:proofErr w:type="spellEnd"/>
      <w:r>
        <w:t xml:space="preserve"> deß </w:t>
      </w:r>
      <w:proofErr w:type="spellStart"/>
      <w:r>
        <w:t>Bapstthumbs</w:t>
      </w:r>
      <w:proofErr w:type="spellEnd"/>
      <w:r>
        <w:t xml:space="preserve"> zu </w:t>
      </w:r>
      <w:r>
        <w:lastRenderedPageBreak/>
        <w:t xml:space="preserve">entdecken / und die zerschlagene </w:t>
      </w:r>
      <w:proofErr w:type="spellStart"/>
      <w:r>
        <w:t>Hertzen</w:t>
      </w:r>
      <w:proofErr w:type="spellEnd"/>
      <w:r>
        <w:t xml:space="preserve"> von ihrem Verdienst </w:t>
      </w:r>
      <w:proofErr w:type="spellStart"/>
      <w:r>
        <w:t>auff</w:t>
      </w:r>
      <w:proofErr w:type="spellEnd"/>
      <w:r>
        <w:t xml:space="preserve"> Christi Tode zu weisen / ist diese Lehr so mächtig durchgedrungen / daß sie von den Städten / von der Ritterschafft / von Fürsten / Königen und </w:t>
      </w:r>
      <w:proofErr w:type="spellStart"/>
      <w:r>
        <w:t>Keysern</w:t>
      </w:r>
      <w:proofErr w:type="spellEnd"/>
      <w:r>
        <w:t xml:space="preserve"> ist </w:t>
      </w:r>
      <w:proofErr w:type="spellStart"/>
      <w:r>
        <w:t>gebilliget</w:t>
      </w:r>
      <w:proofErr w:type="spellEnd"/>
      <w:r>
        <w:t xml:space="preserve"> und angenommen worden. </w:t>
      </w:r>
    </w:p>
    <w:p w14:paraId="5237C165" w14:textId="77777777" w:rsidR="00453595" w:rsidRDefault="00453595" w:rsidP="00453595">
      <w:pPr>
        <w:pStyle w:val="StandardWeb"/>
      </w:pPr>
      <w:r>
        <w:t xml:space="preserve">Unter den Städten haben </w:t>
      </w:r>
      <w:proofErr w:type="spellStart"/>
      <w:r>
        <w:t>hierinne</w:t>
      </w:r>
      <w:proofErr w:type="spellEnd"/>
      <w:r>
        <w:t xml:space="preserve"> den ersten Ruhm Straßburg / Bremen / Nürnberg / </w:t>
      </w:r>
      <w:proofErr w:type="spellStart"/>
      <w:r>
        <w:t>Wormbs</w:t>
      </w:r>
      <w:proofErr w:type="spellEnd"/>
      <w:r>
        <w:t xml:space="preserve"> / Erfurt / </w:t>
      </w:r>
      <w:proofErr w:type="spellStart"/>
      <w:r>
        <w:t>Goßlar</w:t>
      </w:r>
      <w:proofErr w:type="spellEnd"/>
      <w:r>
        <w:t xml:space="preserve"> / </w:t>
      </w:r>
      <w:proofErr w:type="spellStart"/>
      <w:r>
        <w:t>Embden</w:t>
      </w:r>
      <w:proofErr w:type="spellEnd"/>
      <w:r>
        <w:t xml:space="preserve"> in </w:t>
      </w:r>
      <w:proofErr w:type="spellStart"/>
      <w:r>
        <w:t>Frießland</w:t>
      </w:r>
      <w:proofErr w:type="spellEnd"/>
      <w:r>
        <w:t xml:space="preserve"> / welche bald anfangs des Evangelion angenommen. Diesen sind bald </w:t>
      </w:r>
      <w:proofErr w:type="spellStart"/>
      <w:r>
        <w:t>darauff</w:t>
      </w:r>
      <w:proofErr w:type="spellEnd"/>
      <w:r>
        <w:t xml:space="preserve"> </w:t>
      </w:r>
      <w:proofErr w:type="spellStart"/>
      <w:r>
        <w:t>gefolget</w:t>
      </w:r>
      <w:proofErr w:type="spellEnd"/>
      <w:r>
        <w:t xml:space="preserve"> / Magdeburg / Hamburg / Lübeck / Braunschweig / Wißmar / Rostock / </w:t>
      </w:r>
      <w:proofErr w:type="spellStart"/>
      <w:r>
        <w:t>unnd</w:t>
      </w:r>
      <w:proofErr w:type="spellEnd"/>
      <w:r>
        <w:t xml:space="preserve"> fast alle Reichsstätte / wenig </w:t>
      </w:r>
      <w:proofErr w:type="spellStart"/>
      <w:r>
        <w:t>außgenommen</w:t>
      </w:r>
      <w:proofErr w:type="spellEnd"/>
      <w:r>
        <w:t xml:space="preserve">. Item in </w:t>
      </w:r>
      <w:proofErr w:type="spellStart"/>
      <w:r>
        <w:t>Liesslandt</w:t>
      </w:r>
      <w:proofErr w:type="spellEnd"/>
      <w:r>
        <w:t xml:space="preserve"> / Riga / </w:t>
      </w:r>
      <w:proofErr w:type="spellStart"/>
      <w:r>
        <w:t>Derpt</w:t>
      </w:r>
      <w:proofErr w:type="spellEnd"/>
      <w:r>
        <w:t xml:space="preserve"> / </w:t>
      </w:r>
      <w:proofErr w:type="spellStart"/>
      <w:r>
        <w:t>Revel</w:t>
      </w:r>
      <w:proofErr w:type="spellEnd"/>
      <w:r>
        <w:t xml:space="preserve">. </w:t>
      </w:r>
      <w:proofErr w:type="spellStart"/>
      <w:r>
        <w:t>Unnd</w:t>
      </w:r>
      <w:proofErr w:type="spellEnd"/>
      <w:r>
        <w:t xml:space="preserve"> in der </w:t>
      </w:r>
      <w:proofErr w:type="spellStart"/>
      <w:r>
        <w:t>Schweitz</w:t>
      </w:r>
      <w:proofErr w:type="spellEnd"/>
      <w:r>
        <w:t xml:space="preserve"> / Basel / Schaffhausen / Zürich / Bern / und andere / welche alle mit </w:t>
      </w:r>
      <w:proofErr w:type="spellStart"/>
      <w:r>
        <w:t>grossem</w:t>
      </w:r>
      <w:proofErr w:type="spellEnd"/>
      <w:r>
        <w:t xml:space="preserve"> </w:t>
      </w:r>
      <w:proofErr w:type="spellStart"/>
      <w:r>
        <w:t>frolocken</w:t>
      </w:r>
      <w:proofErr w:type="spellEnd"/>
      <w:r>
        <w:t xml:space="preserve"> die Lehr deß Evangelii </w:t>
      </w:r>
      <w:proofErr w:type="spellStart"/>
      <w:r>
        <w:t>auffgenommen</w:t>
      </w:r>
      <w:proofErr w:type="spellEnd"/>
      <w:r>
        <w:t xml:space="preserve"> / wie dann sonderlich von den Bernern </w:t>
      </w:r>
      <w:proofErr w:type="spellStart"/>
      <w:r>
        <w:t>Wolffgangus</w:t>
      </w:r>
      <w:proofErr w:type="spellEnd"/>
      <w:r>
        <w:t xml:space="preserve"> </w:t>
      </w:r>
      <w:proofErr w:type="spellStart"/>
      <w:r>
        <w:t>Capito</w:t>
      </w:r>
      <w:proofErr w:type="spellEnd"/>
      <w:r>
        <w:t xml:space="preserve"> schreibet: daß sie damals alle ihre Gefangene </w:t>
      </w:r>
      <w:proofErr w:type="spellStart"/>
      <w:r>
        <w:t>loß</w:t>
      </w:r>
      <w:proofErr w:type="spellEnd"/>
      <w:r>
        <w:t xml:space="preserve"> gelassen / und denen vor der zeit </w:t>
      </w:r>
      <w:proofErr w:type="spellStart"/>
      <w:r>
        <w:t>auß</w:t>
      </w:r>
      <w:proofErr w:type="spellEnd"/>
      <w:r>
        <w:t xml:space="preserve"> ihrem Lande verwiesenen / ein frey / sicher Geleit / wider zu kommen / gegeben / mit diesem schönen vorwenden: wann ein König zu ihnen </w:t>
      </w:r>
      <w:proofErr w:type="spellStart"/>
      <w:r>
        <w:t>kähme</w:t>
      </w:r>
      <w:proofErr w:type="spellEnd"/>
      <w:r>
        <w:t xml:space="preserve"> / würden sie </w:t>
      </w:r>
      <w:proofErr w:type="spellStart"/>
      <w:r>
        <w:t>ihme</w:t>
      </w:r>
      <w:proofErr w:type="spellEnd"/>
      <w:r>
        <w:t xml:space="preserve"> zu ehren etliche Gefangene / oder </w:t>
      </w:r>
      <w:proofErr w:type="spellStart"/>
      <w:r>
        <w:t>Ubelthäter</w:t>
      </w:r>
      <w:proofErr w:type="spellEnd"/>
      <w:r>
        <w:t xml:space="preserve"> </w:t>
      </w:r>
      <w:proofErr w:type="spellStart"/>
      <w:r>
        <w:t>loß</w:t>
      </w:r>
      <w:proofErr w:type="spellEnd"/>
      <w:r>
        <w:t xml:space="preserve"> lassen. Nun </w:t>
      </w:r>
      <w:proofErr w:type="spellStart"/>
      <w:r>
        <w:t>were</w:t>
      </w:r>
      <w:proofErr w:type="spellEnd"/>
      <w:r>
        <w:t xml:space="preserve"> </w:t>
      </w:r>
      <w:proofErr w:type="spellStart"/>
      <w:r>
        <w:t>jetzund</w:t>
      </w:r>
      <w:proofErr w:type="spellEnd"/>
      <w:r>
        <w:t xml:space="preserve"> zu ihnen kommen der König der Ehren </w:t>
      </w:r>
      <w:r>
        <w:rPr>
          <w:rStyle w:val="Fett"/>
          <w:rFonts w:eastAsiaTheme="majorEastAsia"/>
        </w:rPr>
        <w:t>Jesus Christus</w:t>
      </w:r>
      <w:r>
        <w:t xml:space="preserve">, der ihnen eine ewige Erlösung mitbracht. Derowegen </w:t>
      </w:r>
      <w:proofErr w:type="spellStart"/>
      <w:r>
        <w:t>wolten</w:t>
      </w:r>
      <w:proofErr w:type="spellEnd"/>
      <w:r>
        <w:t xml:space="preserve"> sie / </w:t>
      </w:r>
      <w:proofErr w:type="spellStart"/>
      <w:r>
        <w:t>wanns</w:t>
      </w:r>
      <w:proofErr w:type="spellEnd"/>
      <w:r>
        <w:t xml:space="preserve"> </w:t>
      </w:r>
      <w:proofErr w:type="spellStart"/>
      <w:r>
        <w:t>müglig</w:t>
      </w:r>
      <w:proofErr w:type="spellEnd"/>
      <w:r>
        <w:t xml:space="preserve"> </w:t>
      </w:r>
      <w:proofErr w:type="spellStart"/>
      <w:r>
        <w:t>were</w:t>
      </w:r>
      <w:proofErr w:type="spellEnd"/>
      <w:r>
        <w:t xml:space="preserve"> / daß alle Menschen solcher </w:t>
      </w:r>
      <w:proofErr w:type="spellStart"/>
      <w:r>
        <w:t>Frewde</w:t>
      </w:r>
      <w:proofErr w:type="spellEnd"/>
      <w:r>
        <w:t xml:space="preserve"> und Erlösung </w:t>
      </w:r>
      <w:proofErr w:type="spellStart"/>
      <w:r>
        <w:t>theilhafftig</w:t>
      </w:r>
      <w:proofErr w:type="spellEnd"/>
      <w:r>
        <w:t xml:space="preserve"> würden. </w:t>
      </w:r>
    </w:p>
    <w:p w14:paraId="400315B6" w14:textId="77777777" w:rsidR="00453595" w:rsidRDefault="00453595" w:rsidP="00453595">
      <w:pPr>
        <w:pStyle w:val="StandardWeb"/>
      </w:pPr>
      <w:r>
        <w:t xml:space="preserve">Unter der Ritterschafft haben ein [Text nicht lesbar – 3 Worte-] / der Edle Frantz von Sickingen / Ulrich von Hutten / und Sylvester von </w:t>
      </w:r>
      <w:proofErr w:type="spellStart"/>
      <w:r>
        <w:t>Schavenburg</w:t>
      </w:r>
      <w:proofErr w:type="spellEnd"/>
      <w:r>
        <w:t xml:space="preserve"> / welche sich deß vom Bapst </w:t>
      </w:r>
      <w:proofErr w:type="spellStart"/>
      <w:r>
        <w:t>ubel</w:t>
      </w:r>
      <w:proofErr w:type="spellEnd"/>
      <w:r>
        <w:t xml:space="preserve"> geplagten </w:t>
      </w:r>
      <w:proofErr w:type="spellStart"/>
      <w:r>
        <w:t>Lutheri</w:t>
      </w:r>
      <w:proofErr w:type="spellEnd"/>
      <w:r>
        <w:t xml:space="preserve"> mit </w:t>
      </w:r>
      <w:proofErr w:type="spellStart"/>
      <w:r>
        <w:t>gewalt</w:t>
      </w:r>
      <w:proofErr w:type="spellEnd"/>
      <w:r>
        <w:t xml:space="preserve"> angenommen / also daß / da </w:t>
      </w:r>
      <w:proofErr w:type="spellStart"/>
      <w:r>
        <w:t>Lutherus</w:t>
      </w:r>
      <w:proofErr w:type="spellEnd"/>
      <w:r>
        <w:t xml:space="preserve"> in Bann gethan / und gesinnet war / in Böhmen zu fliehen / </w:t>
      </w:r>
      <w:proofErr w:type="spellStart"/>
      <w:r>
        <w:t>gemelter</w:t>
      </w:r>
      <w:proofErr w:type="spellEnd"/>
      <w:r>
        <w:t xml:space="preserve"> von </w:t>
      </w:r>
      <w:proofErr w:type="spellStart"/>
      <w:r>
        <w:t>Schavenburg</w:t>
      </w:r>
      <w:proofErr w:type="spellEnd"/>
      <w:r>
        <w:t xml:space="preserve"> ihn zu sich kommen </w:t>
      </w:r>
      <w:proofErr w:type="spellStart"/>
      <w:r>
        <w:t>heissen</w:t>
      </w:r>
      <w:proofErr w:type="spellEnd"/>
      <w:r>
        <w:t xml:space="preserve"> / mit gewisser </w:t>
      </w:r>
      <w:proofErr w:type="spellStart"/>
      <w:r>
        <w:t>vertröstung</w:t>
      </w:r>
      <w:proofErr w:type="spellEnd"/>
      <w:r>
        <w:t xml:space="preserve"> / er </w:t>
      </w:r>
      <w:proofErr w:type="spellStart"/>
      <w:r>
        <w:t>solte</w:t>
      </w:r>
      <w:proofErr w:type="spellEnd"/>
      <w:r>
        <w:t xml:space="preserve"> bey ihm mit hundert </w:t>
      </w:r>
      <w:proofErr w:type="spellStart"/>
      <w:r>
        <w:t>Fränckischen</w:t>
      </w:r>
      <w:proofErr w:type="spellEnd"/>
      <w:r>
        <w:t xml:space="preserve"> </w:t>
      </w:r>
      <w:proofErr w:type="spellStart"/>
      <w:r>
        <w:t>Reutern</w:t>
      </w:r>
      <w:proofErr w:type="spellEnd"/>
      <w:r>
        <w:t xml:space="preserve"> verwahret seyn. </w:t>
      </w:r>
    </w:p>
    <w:p w14:paraId="5164AEAC" w14:textId="77777777" w:rsidR="00453595" w:rsidRDefault="00453595" w:rsidP="00453595">
      <w:pPr>
        <w:pStyle w:val="StandardWeb"/>
      </w:pPr>
      <w:r>
        <w:t xml:space="preserve">Hieher gehören die </w:t>
      </w:r>
      <w:proofErr w:type="spellStart"/>
      <w:r>
        <w:t>Landtschaden</w:t>
      </w:r>
      <w:proofErr w:type="spellEnd"/>
      <w:r>
        <w:t xml:space="preserve"> von Steinach / die </w:t>
      </w:r>
      <w:proofErr w:type="spellStart"/>
      <w:r>
        <w:t>Helmstätter</w:t>
      </w:r>
      <w:proofErr w:type="spellEnd"/>
      <w:r>
        <w:t xml:space="preserve"> / </w:t>
      </w:r>
      <w:proofErr w:type="spellStart"/>
      <w:r>
        <w:t>Gemminger</w:t>
      </w:r>
      <w:proofErr w:type="spellEnd"/>
      <w:r>
        <w:t xml:space="preserve"> / </w:t>
      </w:r>
      <w:proofErr w:type="spellStart"/>
      <w:r>
        <w:t>unn</w:t>
      </w:r>
      <w:proofErr w:type="spellEnd"/>
      <w:r>
        <w:t xml:space="preserve"> </w:t>
      </w:r>
      <w:proofErr w:type="spellStart"/>
      <w:r>
        <w:t>Mentzinger</w:t>
      </w:r>
      <w:proofErr w:type="spellEnd"/>
      <w:r>
        <w:t xml:space="preserve"> / welche allbereit im Jahr </w:t>
      </w:r>
      <w:proofErr w:type="spellStart"/>
      <w:r>
        <w:t>tausent</w:t>
      </w:r>
      <w:proofErr w:type="spellEnd"/>
      <w:r>
        <w:t xml:space="preserve"> </w:t>
      </w:r>
      <w:proofErr w:type="spellStart"/>
      <w:r>
        <w:t>fünffhundert</w:t>
      </w:r>
      <w:proofErr w:type="spellEnd"/>
      <w:r>
        <w:t xml:space="preserve"> ein und </w:t>
      </w:r>
      <w:proofErr w:type="spellStart"/>
      <w:r>
        <w:t>zwantzig</w:t>
      </w:r>
      <w:proofErr w:type="spellEnd"/>
      <w:r>
        <w:t xml:space="preserve"> / </w:t>
      </w:r>
      <w:proofErr w:type="spellStart"/>
      <w:r>
        <w:t>unnd</w:t>
      </w:r>
      <w:proofErr w:type="spellEnd"/>
      <w:r>
        <w:t xml:space="preserve"> tausend </w:t>
      </w:r>
      <w:proofErr w:type="spellStart"/>
      <w:r>
        <w:t>fünffhundert</w:t>
      </w:r>
      <w:proofErr w:type="spellEnd"/>
      <w:r>
        <w:t xml:space="preserve"> zwey und </w:t>
      </w:r>
      <w:proofErr w:type="spellStart"/>
      <w:r>
        <w:t>zwantzig</w:t>
      </w:r>
      <w:proofErr w:type="spellEnd"/>
      <w:r>
        <w:t xml:space="preserve"> / das Evangelium pur und lauter / ein jeder in seinem Gebiet / haben predigen lassen / </w:t>
      </w:r>
      <w:proofErr w:type="spellStart"/>
      <w:r>
        <w:t>inmassen</w:t>
      </w:r>
      <w:proofErr w:type="spellEnd"/>
      <w:r>
        <w:t xml:space="preserve"> auch eben zur selbigen zeit Johann von </w:t>
      </w:r>
      <w:proofErr w:type="spellStart"/>
      <w:r>
        <w:t>Salhausen</w:t>
      </w:r>
      <w:proofErr w:type="spellEnd"/>
      <w:r>
        <w:t xml:space="preserve"> / in </w:t>
      </w:r>
      <w:proofErr w:type="spellStart"/>
      <w:r>
        <w:t>Böhmerlandt</w:t>
      </w:r>
      <w:proofErr w:type="spellEnd"/>
      <w:r>
        <w:t xml:space="preserve"> / gethan / welcher / als er </w:t>
      </w:r>
      <w:proofErr w:type="spellStart"/>
      <w:r>
        <w:t>deßwegen</w:t>
      </w:r>
      <w:proofErr w:type="spellEnd"/>
      <w:r>
        <w:t xml:space="preserve"> bey dem Ungarischen und Böhmischen Könige Ludovico verklaget worden / sich stattlich hat verantwortet. </w:t>
      </w:r>
    </w:p>
    <w:p w14:paraId="1E8DE83C" w14:textId="77777777" w:rsidR="00453595" w:rsidRDefault="00453595" w:rsidP="00453595">
      <w:pPr>
        <w:pStyle w:val="StandardWeb"/>
      </w:pPr>
      <w:r>
        <w:t xml:space="preserve">Unter den Fürsten sind die </w:t>
      </w:r>
      <w:proofErr w:type="spellStart"/>
      <w:r>
        <w:t>drey</w:t>
      </w:r>
      <w:proofErr w:type="spellEnd"/>
      <w:r>
        <w:t xml:space="preserve"> löbliche Sächsische Churfürsten allen andern vorgegangen / Friederich der weise / Johan der </w:t>
      </w:r>
      <w:proofErr w:type="spellStart"/>
      <w:r>
        <w:t>auffrichtige</w:t>
      </w:r>
      <w:proofErr w:type="spellEnd"/>
      <w:r>
        <w:t xml:space="preserve"> / </w:t>
      </w:r>
      <w:proofErr w:type="spellStart"/>
      <w:r>
        <w:t>unnd</w:t>
      </w:r>
      <w:proofErr w:type="spellEnd"/>
      <w:r>
        <w:t xml:space="preserve"> Johan Friederich der </w:t>
      </w:r>
      <w:proofErr w:type="spellStart"/>
      <w:r>
        <w:t>standthafftige</w:t>
      </w:r>
      <w:proofErr w:type="spellEnd"/>
      <w:r>
        <w:t xml:space="preserve"> / welcher Exempel bald anfangs </w:t>
      </w:r>
      <w:proofErr w:type="spellStart"/>
      <w:r>
        <w:t>gefolget</w:t>
      </w:r>
      <w:proofErr w:type="spellEnd"/>
      <w:r>
        <w:t xml:space="preserve"> sind / </w:t>
      </w:r>
      <w:proofErr w:type="spellStart"/>
      <w:r>
        <w:t>Pfaltzgrav</w:t>
      </w:r>
      <w:proofErr w:type="spellEnd"/>
      <w:r>
        <w:t xml:space="preserve"> Ludwig / Hertzog zu </w:t>
      </w:r>
      <w:proofErr w:type="spellStart"/>
      <w:r>
        <w:t>Zweybrück</w:t>
      </w:r>
      <w:proofErr w:type="spellEnd"/>
      <w:r>
        <w:t xml:space="preserve"> / </w:t>
      </w:r>
      <w:proofErr w:type="spellStart"/>
      <w:r>
        <w:t>Marggrave</w:t>
      </w:r>
      <w:proofErr w:type="spellEnd"/>
      <w:r>
        <w:t xml:space="preserve"> Georg zu </w:t>
      </w:r>
      <w:proofErr w:type="spellStart"/>
      <w:r>
        <w:t>Brandeburg</w:t>
      </w:r>
      <w:proofErr w:type="spellEnd"/>
      <w:r>
        <w:t xml:space="preserve"> / </w:t>
      </w:r>
      <w:proofErr w:type="spellStart"/>
      <w:r>
        <w:t>Marggrav</w:t>
      </w:r>
      <w:proofErr w:type="spellEnd"/>
      <w:r>
        <w:t xml:space="preserve"> Albrecht / Hertzog in </w:t>
      </w:r>
      <w:proofErr w:type="spellStart"/>
      <w:r>
        <w:t>Preussen</w:t>
      </w:r>
      <w:proofErr w:type="spellEnd"/>
      <w:r>
        <w:t xml:space="preserve"> / Ernst / Hertzog zu Braunschweig </w:t>
      </w:r>
      <w:proofErr w:type="spellStart"/>
      <w:r>
        <w:t>unn</w:t>
      </w:r>
      <w:proofErr w:type="spellEnd"/>
      <w:r>
        <w:t xml:space="preserve"> Lüneburg / Frantz / Hertzog zu Lüneburg / Philips / </w:t>
      </w:r>
      <w:proofErr w:type="spellStart"/>
      <w:r>
        <w:t>Landgrave</w:t>
      </w:r>
      <w:proofErr w:type="spellEnd"/>
      <w:r>
        <w:t xml:space="preserve"> zu Hessen / Johann und </w:t>
      </w:r>
      <w:proofErr w:type="spellStart"/>
      <w:r>
        <w:t>Wolffgang</w:t>
      </w:r>
      <w:proofErr w:type="spellEnd"/>
      <w:r>
        <w:t xml:space="preserve"> / Fürsten zu Anhalt / Friederich der </w:t>
      </w:r>
      <w:proofErr w:type="spellStart"/>
      <w:r>
        <w:t>ander</w:t>
      </w:r>
      <w:proofErr w:type="spellEnd"/>
      <w:r>
        <w:t xml:space="preserve"> / Hertzog in Schlesien. </w:t>
      </w:r>
      <w:proofErr w:type="spellStart"/>
      <w:r>
        <w:t>Hierauff</w:t>
      </w:r>
      <w:proofErr w:type="spellEnd"/>
      <w:r>
        <w:t xml:space="preserve"> ist der Schall deß Evangelii immer weiter gegangen / </w:t>
      </w:r>
      <w:proofErr w:type="spellStart"/>
      <w:r>
        <w:t>unnd</w:t>
      </w:r>
      <w:proofErr w:type="spellEnd"/>
      <w:r>
        <w:t xml:space="preserve"> haben dem </w:t>
      </w:r>
      <w:proofErr w:type="spellStart"/>
      <w:r>
        <w:t>HErren</w:t>
      </w:r>
      <w:proofErr w:type="spellEnd"/>
      <w:r>
        <w:t xml:space="preserve"> Christo in ihren Landen die Thür </w:t>
      </w:r>
      <w:proofErr w:type="spellStart"/>
      <w:r>
        <w:t>auffgethan</w:t>
      </w:r>
      <w:proofErr w:type="spellEnd"/>
      <w:r>
        <w:t xml:space="preserve"> / Johannes / Hertzog zu Cleve / und Wilhelm / sein Nachfahr / (wiewohl sie </w:t>
      </w:r>
      <w:proofErr w:type="spellStart"/>
      <w:r>
        <w:t>umb</w:t>
      </w:r>
      <w:proofErr w:type="spellEnd"/>
      <w:r>
        <w:t xml:space="preserve"> allerhand </w:t>
      </w:r>
      <w:proofErr w:type="spellStart"/>
      <w:r>
        <w:t>ursachen</w:t>
      </w:r>
      <w:proofErr w:type="spellEnd"/>
      <w:r>
        <w:t xml:space="preserve"> willen / zu einer völligen Reformation in ihren Landen niemals haben gelangen können) Ulrich / Hertzog zu </w:t>
      </w:r>
      <w:proofErr w:type="spellStart"/>
      <w:r>
        <w:t>Würtemberg</w:t>
      </w:r>
      <w:proofErr w:type="spellEnd"/>
      <w:r>
        <w:t xml:space="preserve"> / wie auch sein Bruder / </w:t>
      </w:r>
      <w:proofErr w:type="spellStart"/>
      <w:r>
        <w:t>Grav</w:t>
      </w:r>
      <w:proofErr w:type="spellEnd"/>
      <w:r>
        <w:t xml:space="preserve"> Georg zu </w:t>
      </w:r>
      <w:proofErr w:type="spellStart"/>
      <w:r>
        <w:t>Würtemberg</w:t>
      </w:r>
      <w:proofErr w:type="spellEnd"/>
      <w:r>
        <w:t xml:space="preserve"> und </w:t>
      </w:r>
      <w:proofErr w:type="spellStart"/>
      <w:r>
        <w:t>Mompelgard</w:t>
      </w:r>
      <w:proofErr w:type="spellEnd"/>
      <w:r>
        <w:t xml:space="preserve"> / </w:t>
      </w:r>
      <w:proofErr w:type="spellStart"/>
      <w:r>
        <w:t>Barnimus</w:t>
      </w:r>
      <w:proofErr w:type="spellEnd"/>
      <w:r>
        <w:t xml:space="preserve"> und Philippus, </w:t>
      </w:r>
      <w:proofErr w:type="spellStart"/>
      <w:r>
        <w:t>beyde</w:t>
      </w:r>
      <w:proofErr w:type="spellEnd"/>
      <w:r>
        <w:t xml:space="preserve"> </w:t>
      </w:r>
      <w:proofErr w:type="spellStart"/>
      <w:r>
        <w:t>Hertzogen</w:t>
      </w:r>
      <w:proofErr w:type="spellEnd"/>
      <w:r>
        <w:t xml:space="preserve"> in Pommern / Joachim der </w:t>
      </w:r>
      <w:proofErr w:type="spellStart"/>
      <w:r>
        <w:t>ander</w:t>
      </w:r>
      <w:proofErr w:type="spellEnd"/>
      <w:r>
        <w:t xml:space="preserve"> / Churfürst zu </w:t>
      </w:r>
      <w:proofErr w:type="spellStart"/>
      <w:r>
        <w:t>Brandeburg</w:t>
      </w:r>
      <w:proofErr w:type="spellEnd"/>
      <w:r>
        <w:t xml:space="preserve"> / und sein Herr Bruder / Johannes der ernste / Heinrich / Hertzog in Sachsen / Churfürst </w:t>
      </w:r>
      <w:proofErr w:type="spellStart"/>
      <w:r>
        <w:t>Moritzen</w:t>
      </w:r>
      <w:proofErr w:type="spellEnd"/>
      <w:r>
        <w:t xml:space="preserve"> und Augusti Vatter / Herman / </w:t>
      </w:r>
      <w:proofErr w:type="spellStart"/>
      <w:r>
        <w:t>Ertzbischoff</w:t>
      </w:r>
      <w:proofErr w:type="spellEnd"/>
      <w:r>
        <w:t xml:space="preserve"> zu Cölln / Carl / </w:t>
      </w:r>
      <w:proofErr w:type="spellStart"/>
      <w:r>
        <w:t>Marggrave</w:t>
      </w:r>
      <w:proofErr w:type="spellEnd"/>
      <w:r>
        <w:t xml:space="preserve"> zu Baden / Julius, Hertzog zu Braunschweig / </w:t>
      </w:r>
      <w:proofErr w:type="spellStart"/>
      <w:r>
        <w:t>Gotthardus</w:t>
      </w:r>
      <w:proofErr w:type="spellEnd"/>
      <w:r>
        <w:t xml:space="preserve">, Hertzog in </w:t>
      </w:r>
      <w:proofErr w:type="spellStart"/>
      <w:r>
        <w:t>Churlandt</w:t>
      </w:r>
      <w:proofErr w:type="spellEnd"/>
      <w:r>
        <w:t xml:space="preserve"> / Wilhelm / </w:t>
      </w:r>
      <w:proofErr w:type="spellStart"/>
      <w:r>
        <w:t>Printz</w:t>
      </w:r>
      <w:proofErr w:type="spellEnd"/>
      <w:r>
        <w:t xml:space="preserve"> zu Oranien / welchem die </w:t>
      </w:r>
      <w:proofErr w:type="spellStart"/>
      <w:r>
        <w:t>Niderländer</w:t>
      </w:r>
      <w:proofErr w:type="spellEnd"/>
      <w:r>
        <w:t xml:space="preserve"> derentwegen viel zu </w:t>
      </w:r>
      <w:proofErr w:type="spellStart"/>
      <w:r>
        <w:t>dancken</w:t>
      </w:r>
      <w:proofErr w:type="spellEnd"/>
      <w:r>
        <w:t xml:space="preserve"> haben. </w:t>
      </w:r>
    </w:p>
    <w:p w14:paraId="451300EA" w14:textId="77777777" w:rsidR="00453595" w:rsidRDefault="00453595" w:rsidP="00453595">
      <w:pPr>
        <w:pStyle w:val="StandardWeb"/>
      </w:pPr>
      <w:r>
        <w:t xml:space="preserve">In der Chur </w:t>
      </w:r>
      <w:proofErr w:type="spellStart"/>
      <w:r>
        <w:t>Pfaltz</w:t>
      </w:r>
      <w:proofErr w:type="spellEnd"/>
      <w:r>
        <w:t xml:space="preserve"> hat Churfürst Friederich der </w:t>
      </w:r>
      <w:proofErr w:type="spellStart"/>
      <w:r>
        <w:t>ander</w:t>
      </w:r>
      <w:proofErr w:type="spellEnd"/>
      <w:r>
        <w:t xml:space="preserve"> / der Reformation einen Anfang gemacht / Churfürst Otto Heinrich hat sie fortgesetzt / Churfürst Friederich der dritte / hat sie löblich </w:t>
      </w:r>
      <w:r>
        <w:lastRenderedPageBreak/>
        <w:t xml:space="preserve">zu ende geführet / </w:t>
      </w:r>
      <w:proofErr w:type="spellStart"/>
      <w:r>
        <w:t>wiewol</w:t>
      </w:r>
      <w:proofErr w:type="spellEnd"/>
      <w:r>
        <w:t xml:space="preserve"> auch Churfürst Ludwig der friedfertige dem Evangelio nicht </w:t>
      </w:r>
      <w:proofErr w:type="spellStart"/>
      <w:r>
        <w:t>ubel</w:t>
      </w:r>
      <w:proofErr w:type="spellEnd"/>
      <w:r>
        <w:t xml:space="preserve"> gewogen gewesen / als welcher neben seinem Bruder / Hertzog Friederichen den acht </w:t>
      </w:r>
      <w:proofErr w:type="spellStart"/>
      <w:r>
        <w:t>Gezirckstätten</w:t>
      </w:r>
      <w:proofErr w:type="spellEnd"/>
      <w:r>
        <w:t xml:space="preserve"> in der </w:t>
      </w:r>
      <w:proofErr w:type="spellStart"/>
      <w:r>
        <w:t>obern</w:t>
      </w:r>
      <w:proofErr w:type="spellEnd"/>
      <w:r>
        <w:t xml:space="preserve"> </w:t>
      </w:r>
      <w:proofErr w:type="spellStart"/>
      <w:r>
        <w:t>Pfaltz</w:t>
      </w:r>
      <w:proofErr w:type="spellEnd"/>
      <w:r>
        <w:t xml:space="preserve"> / als Amberg / </w:t>
      </w:r>
      <w:proofErr w:type="spellStart"/>
      <w:r>
        <w:t>Newnmarckt</w:t>
      </w:r>
      <w:proofErr w:type="spellEnd"/>
      <w:r>
        <w:t xml:space="preserve"> / Kam / </w:t>
      </w:r>
      <w:proofErr w:type="spellStart"/>
      <w:r>
        <w:t>Napurg</w:t>
      </w:r>
      <w:proofErr w:type="spellEnd"/>
      <w:r>
        <w:t xml:space="preserve"> / Weiden / </w:t>
      </w:r>
      <w:proofErr w:type="spellStart"/>
      <w:r>
        <w:t>Newburg</w:t>
      </w:r>
      <w:proofErr w:type="spellEnd"/>
      <w:r>
        <w:t xml:space="preserve"> / </w:t>
      </w:r>
      <w:proofErr w:type="spellStart"/>
      <w:r>
        <w:t>Aurbach</w:t>
      </w:r>
      <w:proofErr w:type="spellEnd"/>
      <w:r>
        <w:t xml:space="preserve"> und </w:t>
      </w:r>
      <w:proofErr w:type="spellStart"/>
      <w:r>
        <w:t>Chemnat</w:t>
      </w:r>
      <w:proofErr w:type="spellEnd"/>
      <w:r>
        <w:t xml:space="preserve"> / das </w:t>
      </w:r>
      <w:proofErr w:type="spellStart"/>
      <w:r>
        <w:t>freye</w:t>
      </w:r>
      <w:proofErr w:type="spellEnd"/>
      <w:r>
        <w:t xml:space="preserve"> </w:t>
      </w:r>
      <w:proofErr w:type="spellStart"/>
      <w:r>
        <w:t>exercitium</w:t>
      </w:r>
      <w:proofErr w:type="spellEnd"/>
      <w:r>
        <w:t xml:space="preserve"> der Evangelischen Religion zugelassen. </w:t>
      </w:r>
    </w:p>
    <w:p w14:paraId="0516F6EA" w14:textId="77777777" w:rsidR="00453595" w:rsidRDefault="00453595" w:rsidP="00453595">
      <w:pPr>
        <w:pStyle w:val="StandardWeb"/>
      </w:pPr>
      <w:r>
        <w:t xml:space="preserve">Und ist zumal </w:t>
      </w:r>
      <w:proofErr w:type="spellStart"/>
      <w:r>
        <w:t>denckwürdig</w:t>
      </w:r>
      <w:proofErr w:type="spellEnd"/>
      <w:r>
        <w:t xml:space="preserve"> / daß ein Reichsfürst / </w:t>
      </w:r>
      <w:proofErr w:type="spellStart"/>
      <w:r>
        <w:t>nemlich</w:t>
      </w:r>
      <w:proofErr w:type="spellEnd"/>
      <w:r>
        <w:t xml:space="preserve"> / der gottselige Fürst Georg zu Anhalt / die Evangelische Lehr so lieb gewonnen / daß er sie selber seinen Unterthanen geprediget / wie er dann auch Churfürst </w:t>
      </w:r>
      <w:proofErr w:type="spellStart"/>
      <w:r>
        <w:t>Augustum</w:t>
      </w:r>
      <w:proofErr w:type="spellEnd"/>
      <w:r>
        <w:t xml:space="preserve"> </w:t>
      </w:r>
      <w:proofErr w:type="spellStart"/>
      <w:r>
        <w:t>unnd</w:t>
      </w:r>
      <w:proofErr w:type="spellEnd"/>
      <w:r>
        <w:t xml:space="preserve"> seine Gemahlin zusammen gegeben / und die Hochzeitpredigt gethan: Darüber die Königin </w:t>
      </w:r>
      <w:proofErr w:type="spellStart"/>
      <w:r>
        <w:t>auß</w:t>
      </w:r>
      <w:proofErr w:type="spellEnd"/>
      <w:r>
        <w:t xml:space="preserve"> </w:t>
      </w:r>
      <w:proofErr w:type="spellStart"/>
      <w:r>
        <w:t>Dennemarck</w:t>
      </w:r>
      <w:proofErr w:type="spellEnd"/>
      <w:r>
        <w:t xml:space="preserve"> ihrer Tochter / der Hochzeiterin / mit </w:t>
      </w:r>
      <w:proofErr w:type="spellStart"/>
      <w:r>
        <w:t>Frewden</w:t>
      </w:r>
      <w:proofErr w:type="spellEnd"/>
      <w:r>
        <w:t xml:space="preserve"> glück </w:t>
      </w:r>
      <w:proofErr w:type="spellStart"/>
      <w:r>
        <w:t>gewünschet</w:t>
      </w:r>
      <w:proofErr w:type="spellEnd"/>
      <w:r>
        <w:t xml:space="preserve"> / mit vermelden / daß ihr keine </w:t>
      </w:r>
      <w:proofErr w:type="spellStart"/>
      <w:r>
        <w:t>grössere</w:t>
      </w:r>
      <w:proofErr w:type="spellEnd"/>
      <w:r>
        <w:t xml:space="preserve"> Ehre in dieser Welt hätte können widerfahren. </w:t>
      </w:r>
    </w:p>
    <w:p w14:paraId="5D0B23AE" w14:textId="77777777" w:rsidR="00453595" w:rsidRDefault="00453595" w:rsidP="00453595">
      <w:pPr>
        <w:pStyle w:val="StandardWeb"/>
      </w:pPr>
      <w:r>
        <w:t xml:space="preserve">Unter den Königen ist Friederich König in </w:t>
      </w:r>
      <w:proofErr w:type="spellStart"/>
      <w:r>
        <w:t>Dennemarck</w:t>
      </w:r>
      <w:proofErr w:type="spellEnd"/>
      <w:r>
        <w:t xml:space="preserve"> der erste gewesen / welcher dem </w:t>
      </w:r>
      <w:proofErr w:type="spellStart"/>
      <w:r>
        <w:t>Bapstthumb</w:t>
      </w:r>
      <w:proofErr w:type="spellEnd"/>
      <w:r>
        <w:t xml:space="preserve"> </w:t>
      </w:r>
      <w:proofErr w:type="spellStart"/>
      <w:r>
        <w:t>abgesaget</w:t>
      </w:r>
      <w:proofErr w:type="spellEnd"/>
      <w:r>
        <w:t xml:space="preserve"> / </w:t>
      </w:r>
      <w:proofErr w:type="spellStart"/>
      <w:r>
        <w:t>unnd</w:t>
      </w:r>
      <w:proofErr w:type="spellEnd"/>
      <w:r>
        <w:t xml:space="preserve"> sich zu der reinen Lehr göttliches Worts </w:t>
      </w:r>
      <w:proofErr w:type="spellStart"/>
      <w:r>
        <w:t>bekandt</w:t>
      </w:r>
      <w:proofErr w:type="spellEnd"/>
      <w:r>
        <w:t xml:space="preserve"> hat. Diesem ist bald </w:t>
      </w:r>
      <w:proofErr w:type="spellStart"/>
      <w:r>
        <w:t>gefolget</w:t>
      </w:r>
      <w:proofErr w:type="spellEnd"/>
      <w:r>
        <w:t xml:space="preserve"> </w:t>
      </w:r>
      <w:proofErr w:type="spellStart"/>
      <w:r>
        <w:t>Gustavus</w:t>
      </w:r>
      <w:proofErr w:type="spellEnd"/>
      <w:r>
        <w:t xml:space="preserve"> ab </w:t>
      </w:r>
      <w:proofErr w:type="spellStart"/>
      <w:r>
        <w:t>Erxen</w:t>
      </w:r>
      <w:proofErr w:type="spellEnd"/>
      <w:r>
        <w:t xml:space="preserve"> König in Schweden / Maria Königin in Ungern / Keyser Carls Schwester / Margaretha </w:t>
      </w:r>
      <w:proofErr w:type="spellStart"/>
      <w:r>
        <w:t>Valesia</w:t>
      </w:r>
      <w:proofErr w:type="spellEnd"/>
      <w:r>
        <w:t xml:space="preserve"> Königin zu Navarra / </w:t>
      </w:r>
      <w:proofErr w:type="spellStart"/>
      <w:r>
        <w:t>Francisci</w:t>
      </w:r>
      <w:proofErr w:type="spellEnd"/>
      <w:r>
        <w:t xml:space="preserve">, Königs in </w:t>
      </w:r>
      <w:proofErr w:type="spellStart"/>
      <w:r>
        <w:t>Franckreich</w:t>
      </w:r>
      <w:proofErr w:type="spellEnd"/>
      <w:r>
        <w:t xml:space="preserve"> Schwester / welche gleichsam eine Mutter gewesen ist der vertriebenen Christen in </w:t>
      </w:r>
      <w:proofErr w:type="spellStart"/>
      <w:r>
        <w:t>Franckreich</w:t>
      </w:r>
      <w:proofErr w:type="spellEnd"/>
      <w:r>
        <w:t xml:space="preserve"> / und bey ihrem Herrn Bruder </w:t>
      </w:r>
      <w:proofErr w:type="spellStart"/>
      <w:r>
        <w:t>offt</w:t>
      </w:r>
      <w:proofErr w:type="spellEnd"/>
      <w:r>
        <w:t xml:space="preserve"> das beste </w:t>
      </w:r>
      <w:proofErr w:type="spellStart"/>
      <w:r>
        <w:t>for</w:t>
      </w:r>
      <w:proofErr w:type="spellEnd"/>
      <w:r>
        <w:t xml:space="preserve"> sie geredt </w:t>
      </w:r>
      <w:proofErr w:type="spellStart"/>
      <w:r>
        <w:t>hatt</w:t>
      </w:r>
      <w:proofErr w:type="spellEnd"/>
      <w:r>
        <w:t xml:space="preserve">. Renata Ludwigs deß </w:t>
      </w:r>
      <w:proofErr w:type="spellStart"/>
      <w:r>
        <w:t>zwölfften</w:t>
      </w:r>
      <w:proofErr w:type="spellEnd"/>
      <w:r>
        <w:t xml:space="preserve"> Königs in </w:t>
      </w:r>
      <w:proofErr w:type="spellStart"/>
      <w:r>
        <w:t>Franckreich</w:t>
      </w:r>
      <w:proofErr w:type="spellEnd"/>
      <w:r>
        <w:t xml:space="preserve"> Tochter / welche als sie </w:t>
      </w:r>
      <w:proofErr w:type="spellStart"/>
      <w:r>
        <w:t>Herculi</w:t>
      </w:r>
      <w:proofErr w:type="spellEnd"/>
      <w:r>
        <w:t xml:space="preserve">, dem </w:t>
      </w:r>
      <w:proofErr w:type="spellStart"/>
      <w:r>
        <w:t>Hertzogen</w:t>
      </w:r>
      <w:proofErr w:type="spellEnd"/>
      <w:r>
        <w:t xml:space="preserve"> zu </w:t>
      </w:r>
      <w:proofErr w:type="spellStart"/>
      <w:r>
        <w:t>Ferrar</w:t>
      </w:r>
      <w:proofErr w:type="spellEnd"/>
      <w:r>
        <w:t xml:space="preserve"> vermählet worden / das </w:t>
      </w:r>
      <w:proofErr w:type="spellStart"/>
      <w:r>
        <w:t>Liecht</w:t>
      </w:r>
      <w:proofErr w:type="spellEnd"/>
      <w:r>
        <w:t xml:space="preserve"> deß </w:t>
      </w:r>
      <w:proofErr w:type="spellStart"/>
      <w:r>
        <w:t>Evangelions</w:t>
      </w:r>
      <w:proofErr w:type="spellEnd"/>
      <w:r>
        <w:t xml:space="preserve"> auch in das finstere </w:t>
      </w:r>
      <w:proofErr w:type="spellStart"/>
      <w:r>
        <w:t>Italiam</w:t>
      </w:r>
      <w:proofErr w:type="spellEnd"/>
      <w:r>
        <w:t xml:space="preserve"> gebracht / und da sie nachmals in ihrem Witwenstand </w:t>
      </w:r>
      <w:proofErr w:type="spellStart"/>
      <w:r>
        <w:t>widerumb</w:t>
      </w:r>
      <w:proofErr w:type="spellEnd"/>
      <w:r>
        <w:t xml:space="preserve"> in </w:t>
      </w:r>
      <w:proofErr w:type="spellStart"/>
      <w:r>
        <w:t>Franckreich</w:t>
      </w:r>
      <w:proofErr w:type="spellEnd"/>
      <w:r>
        <w:t xml:space="preserve"> kommen / und anno ein </w:t>
      </w:r>
      <w:proofErr w:type="spellStart"/>
      <w:r>
        <w:t>tausent</w:t>
      </w:r>
      <w:proofErr w:type="spellEnd"/>
      <w:r>
        <w:t xml:space="preserve"> </w:t>
      </w:r>
      <w:proofErr w:type="spellStart"/>
      <w:r>
        <w:t>fünffhundert</w:t>
      </w:r>
      <w:proofErr w:type="spellEnd"/>
      <w:r>
        <w:t xml:space="preserve"> </w:t>
      </w:r>
      <w:proofErr w:type="spellStart"/>
      <w:r>
        <w:t>unnd</w:t>
      </w:r>
      <w:proofErr w:type="spellEnd"/>
      <w:r>
        <w:t xml:space="preserve"> zwey und </w:t>
      </w:r>
      <w:proofErr w:type="spellStart"/>
      <w:r>
        <w:t>siebentzig</w:t>
      </w:r>
      <w:proofErr w:type="spellEnd"/>
      <w:r>
        <w:t xml:space="preserve"> das Blutbad zu </w:t>
      </w:r>
      <w:proofErr w:type="spellStart"/>
      <w:r>
        <w:t>Pariß</w:t>
      </w:r>
      <w:proofErr w:type="spellEnd"/>
      <w:r>
        <w:t xml:space="preserve"> / und </w:t>
      </w:r>
      <w:proofErr w:type="spellStart"/>
      <w:r>
        <w:t>anderwo</w:t>
      </w:r>
      <w:proofErr w:type="spellEnd"/>
      <w:r>
        <w:t xml:space="preserve"> vorgegangen / viel </w:t>
      </w:r>
      <w:proofErr w:type="spellStart"/>
      <w:r>
        <w:t>Hülfflosen</w:t>
      </w:r>
      <w:proofErr w:type="spellEnd"/>
      <w:r>
        <w:t xml:space="preserve"> Christen die </w:t>
      </w:r>
      <w:proofErr w:type="spellStart"/>
      <w:r>
        <w:t>hand</w:t>
      </w:r>
      <w:proofErr w:type="spellEnd"/>
      <w:r>
        <w:t xml:space="preserve"> </w:t>
      </w:r>
      <w:proofErr w:type="spellStart"/>
      <w:r>
        <w:t>gebotten</w:t>
      </w:r>
      <w:proofErr w:type="spellEnd"/>
      <w:r>
        <w:t xml:space="preserve"> / und unter andern den gottseligen Herrn </w:t>
      </w:r>
      <w:proofErr w:type="spellStart"/>
      <w:r>
        <w:t>Doctorem</w:t>
      </w:r>
      <w:proofErr w:type="spellEnd"/>
      <w:r>
        <w:t xml:space="preserve"> </w:t>
      </w:r>
      <w:proofErr w:type="spellStart"/>
      <w:r>
        <w:t>Danielem</w:t>
      </w:r>
      <w:proofErr w:type="spellEnd"/>
      <w:r>
        <w:t xml:space="preserve"> </w:t>
      </w:r>
      <w:proofErr w:type="spellStart"/>
      <w:r>
        <w:t>Tossanum</w:t>
      </w:r>
      <w:proofErr w:type="spellEnd"/>
      <w:r>
        <w:t xml:space="preserve"> mit Weib und Kind beherberget und beschützet hat. </w:t>
      </w:r>
    </w:p>
    <w:p w14:paraId="0F64BEA7" w14:textId="77777777" w:rsidR="00453595" w:rsidRDefault="00453595" w:rsidP="00453595">
      <w:pPr>
        <w:pStyle w:val="StandardWeb"/>
      </w:pPr>
      <w:r>
        <w:t xml:space="preserve">Die Kirchen in Engelland hat der fromme König </w:t>
      </w:r>
      <w:proofErr w:type="spellStart"/>
      <w:r>
        <w:t>Eduardu</w:t>
      </w:r>
      <w:proofErr w:type="spellEnd"/>
      <w:r>
        <w:t xml:space="preserve"> mit </w:t>
      </w:r>
      <w:proofErr w:type="spellStart"/>
      <w:r>
        <w:t>grossem</w:t>
      </w:r>
      <w:proofErr w:type="spellEnd"/>
      <w:r>
        <w:t xml:space="preserve"> ernst und </w:t>
      </w:r>
      <w:proofErr w:type="spellStart"/>
      <w:r>
        <w:t>eyffer</w:t>
      </w:r>
      <w:proofErr w:type="spellEnd"/>
      <w:r>
        <w:t xml:space="preserve"> von den </w:t>
      </w:r>
      <w:proofErr w:type="spellStart"/>
      <w:r>
        <w:t>Bäpstischen</w:t>
      </w:r>
      <w:proofErr w:type="spellEnd"/>
      <w:r>
        <w:t xml:space="preserve"> </w:t>
      </w:r>
      <w:proofErr w:type="spellStart"/>
      <w:r>
        <w:t>Greweln</w:t>
      </w:r>
      <w:proofErr w:type="spellEnd"/>
      <w:r>
        <w:t xml:space="preserve"> </w:t>
      </w:r>
      <w:proofErr w:type="spellStart"/>
      <w:r>
        <w:t>gereiniget</w:t>
      </w:r>
      <w:proofErr w:type="spellEnd"/>
      <w:r>
        <w:t xml:space="preserve"> / wie dann nicht weniger nach der zeit seine Schwester / die Königin Elisabetha auch gethan. </w:t>
      </w:r>
    </w:p>
    <w:p w14:paraId="26F2CA7C" w14:textId="77777777" w:rsidR="00453595" w:rsidRDefault="00453595" w:rsidP="00453595">
      <w:pPr>
        <w:pStyle w:val="StandardWeb"/>
      </w:pPr>
      <w:r>
        <w:t xml:space="preserve">In Schottland hat der Königliche Statthalter Jacobus </w:t>
      </w:r>
      <w:proofErr w:type="spellStart"/>
      <w:r>
        <w:t>Hamiltonius</w:t>
      </w:r>
      <w:proofErr w:type="spellEnd"/>
      <w:r>
        <w:t xml:space="preserve"> zum allerersten zugelassen / daß ein jeder die Bibel in Englischer Sprache lesen / und seines </w:t>
      </w:r>
      <w:proofErr w:type="spellStart"/>
      <w:r>
        <w:t>gefallens</w:t>
      </w:r>
      <w:proofErr w:type="spellEnd"/>
      <w:r>
        <w:t xml:space="preserve"> beten möchte. </w:t>
      </w:r>
      <w:proofErr w:type="spellStart"/>
      <w:r>
        <w:t>Darauff</w:t>
      </w:r>
      <w:proofErr w:type="spellEnd"/>
      <w:r>
        <w:t xml:space="preserve"> die Christliche Religion / so sehr zugenommen / daß die Stände anno ein </w:t>
      </w:r>
      <w:proofErr w:type="spellStart"/>
      <w:r>
        <w:t>tausent</w:t>
      </w:r>
      <w:proofErr w:type="spellEnd"/>
      <w:r>
        <w:t xml:space="preserve"> </w:t>
      </w:r>
      <w:proofErr w:type="spellStart"/>
      <w:r>
        <w:t>fünffhundert</w:t>
      </w:r>
      <w:proofErr w:type="spellEnd"/>
      <w:r>
        <w:t xml:space="preserve"> ein und </w:t>
      </w:r>
      <w:proofErr w:type="spellStart"/>
      <w:r>
        <w:t>sechtzig</w:t>
      </w:r>
      <w:proofErr w:type="spellEnd"/>
      <w:r>
        <w:t xml:space="preserve"> ein allgemein </w:t>
      </w:r>
      <w:proofErr w:type="spellStart"/>
      <w:r>
        <w:t>Edict</w:t>
      </w:r>
      <w:proofErr w:type="spellEnd"/>
      <w:r>
        <w:t xml:space="preserve"> gemacht / man </w:t>
      </w:r>
      <w:proofErr w:type="spellStart"/>
      <w:r>
        <w:t>solte</w:t>
      </w:r>
      <w:proofErr w:type="spellEnd"/>
      <w:r>
        <w:t xml:space="preserve"> </w:t>
      </w:r>
      <w:proofErr w:type="spellStart"/>
      <w:r>
        <w:t>hinführo</w:t>
      </w:r>
      <w:proofErr w:type="spellEnd"/>
      <w:r>
        <w:t xml:space="preserve"> niemand wegen der Religion gefährden. </w:t>
      </w:r>
    </w:p>
    <w:p w14:paraId="4B4ECB44" w14:textId="77777777" w:rsidR="00453595" w:rsidRDefault="00453595" w:rsidP="00453595">
      <w:pPr>
        <w:pStyle w:val="StandardWeb"/>
      </w:pPr>
      <w:proofErr w:type="spellStart"/>
      <w:r>
        <w:t>Beweißlich</w:t>
      </w:r>
      <w:proofErr w:type="spellEnd"/>
      <w:r>
        <w:t xml:space="preserve"> ist es auch / daß </w:t>
      </w:r>
      <w:proofErr w:type="spellStart"/>
      <w:r>
        <w:t>drey</w:t>
      </w:r>
      <w:proofErr w:type="spellEnd"/>
      <w:r>
        <w:t xml:space="preserve"> Römische Keyser nacheinander / </w:t>
      </w:r>
      <w:proofErr w:type="spellStart"/>
      <w:r>
        <w:t>nemlich</w:t>
      </w:r>
      <w:proofErr w:type="spellEnd"/>
      <w:r>
        <w:t xml:space="preserve"> Keyser Carl der </w:t>
      </w:r>
      <w:proofErr w:type="spellStart"/>
      <w:r>
        <w:t>fünffte</w:t>
      </w:r>
      <w:proofErr w:type="spellEnd"/>
      <w:r>
        <w:t xml:space="preserve"> / </w:t>
      </w:r>
      <w:proofErr w:type="spellStart"/>
      <w:r>
        <w:t>Ferdinandus</w:t>
      </w:r>
      <w:proofErr w:type="spellEnd"/>
      <w:r>
        <w:t xml:space="preserve"> und </w:t>
      </w:r>
      <w:proofErr w:type="spellStart"/>
      <w:r>
        <w:t>Maximilianus</w:t>
      </w:r>
      <w:proofErr w:type="spellEnd"/>
      <w:r>
        <w:t xml:space="preserve"> der </w:t>
      </w:r>
      <w:proofErr w:type="spellStart"/>
      <w:r>
        <w:t>ander</w:t>
      </w:r>
      <w:proofErr w:type="spellEnd"/>
      <w:r>
        <w:t xml:space="preserve"> / eben in dem Glauben und Trost gestorben sind / welchen Glauben und Trost Doctor Luther den Leuten </w:t>
      </w:r>
      <w:proofErr w:type="spellStart"/>
      <w:r>
        <w:t>auß</w:t>
      </w:r>
      <w:proofErr w:type="spellEnd"/>
      <w:r>
        <w:t xml:space="preserve"> den Biblischen </w:t>
      </w:r>
      <w:proofErr w:type="spellStart"/>
      <w:r>
        <w:t>Schrifften</w:t>
      </w:r>
      <w:proofErr w:type="spellEnd"/>
      <w:r>
        <w:t xml:space="preserve"> hat </w:t>
      </w:r>
      <w:proofErr w:type="spellStart"/>
      <w:r>
        <w:t>vorgeleget</w:t>
      </w:r>
      <w:proofErr w:type="spellEnd"/>
      <w:r>
        <w:t xml:space="preserve"> / daß </w:t>
      </w:r>
      <w:proofErr w:type="spellStart"/>
      <w:r>
        <w:t>nemlich</w:t>
      </w:r>
      <w:proofErr w:type="spellEnd"/>
      <w:r>
        <w:t xml:space="preserve"> Christo Todt unser Leben sey. </w:t>
      </w:r>
    </w:p>
    <w:p w14:paraId="28D8CFD6" w14:textId="77777777" w:rsidR="00453595" w:rsidRDefault="00453595" w:rsidP="00453595">
      <w:pPr>
        <w:pStyle w:val="berschrift2"/>
      </w:pPr>
      <w:r>
        <w:t>IV.</w:t>
      </w:r>
    </w:p>
    <w:p w14:paraId="20AA204F" w14:textId="77777777" w:rsidR="00453595" w:rsidRDefault="00453595" w:rsidP="00453595">
      <w:pPr>
        <w:pStyle w:val="StandardWeb"/>
      </w:pPr>
      <w:r>
        <w:t xml:space="preserve">Ferners / wie </w:t>
      </w:r>
      <w:proofErr w:type="spellStart"/>
      <w:r>
        <w:t>GOtt</w:t>
      </w:r>
      <w:proofErr w:type="spellEnd"/>
      <w:r>
        <w:t xml:space="preserve"> nach der Apostel </w:t>
      </w:r>
      <w:proofErr w:type="spellStart"/>
      <w:r>
        <w:t>zeiten</w:t>
      </w:r>
      <w:proofErr w:type="spellEnd"/>
      <w:r>
        <w:t xml:space="preserve"> einen vortrefflichen Lehrer nach dem andern erweckt hat: als da sind gewesen / Ignatius, </w:t>
      </w:r>
      <w:proofErr w:type="spellStart"/>
      <w:r>
        <w:t>Polycarpus</w:t>
      </w:r>
      <w:proofErr w:type="spellEnd"/>
      <w:r>
        <w:t xml:space="preserve">, Justinus </w:t>
      </w:r>
      <w:proofErr w:type="spellStart"/>
      <w:r>
        <w:t>Martyr</w:t>
      </w:r>
      <w:proofErr w:type="spellEnd"/>
      <w:r>
        <w:t xml:space="preserve">, Clemens </w:t>
      </w:r>
      <w:proofErr w:type="spellStart"/>
      <w:r>
        <w:t>Alexandrinus</w:t>
      </w:r>
      <w:proofErr w:type="spellEnd"/>
      <w:r>
        <w:t xml:space="preserve">, </w:t>
      </w:r>
      <w:proofErr w:type="spellStart"/>
      <w:r>
        <w:t>Athenagoras</w:t>
      </w:r>
      <w:proofErr w:type="spellEnd"/>
      <w:r>
        <w:t xml:space="preserve">, Origenes, Cyprianus, </w:t>
      </w:r>
      <w:proofErr w:type="spellStart"/>
      <w:r>
        <w:t>Tertullianus</w:t>
      </w:r>
      <w:proofErr w:type="spellEnd"/>
      <w:r>
        <w:t xml:space="preserve">, Athanasius, </w:t>
      </w:r>
      <w:proofErr w:type="spellStart"/>
      <w:r>
        <w:t>Epiphanius</w:t>
      </w:r>
      <w:proofErr w:type="spellEnd"/>
      <w:r>
        <w:t xml:space="preserve">, Hilarius, </w:t>
      </w:r>
      <w:proofErr w:type="spellStart"/>
      <w:r>
        <w:t>Basulius</w:t>
      </w:r>
      <w:proofErr w:type="spellEnd"/>
      <w:r>
        <w:t xml:space="preserve">, </w:t>
      </w:r>
      <w:proofErr w:type="spellStart"/>
      <w:r>
        <w:t>Nazianzenus</w:t>
      </w:r>
      <w:proofErr w:type="spellEnd"/>
      <w:r>
        <w:t xml:space="preserve">, Hieronymus, Augustinus, Ambrosius, Chrysostomus, durch welche er die von den Apostel angefangene Reformation vollführet hat: </w:t>
      </w:r>
      <w:proofErr w:type="spellStart"/>
      <w:r>
        <w:t>ebenmässiger</w:t>
      </w:r>
      <w:proofErr w:type="spellEnd"/>
      <w:r>
        <w:t xml:space="preserve"> weise hat Gott zu unserer Zeit neben und nach </w:t>
      </w:r>
      <w:proofErr w:type="spellStart"/>
      <w:r>
        <w:t>Luthero</w:t>
      </w:r>
      <w:proofErr w:type="spellEnd"/>
      <w:r>
        <w:t xml:space="preserve">, </w:t>
      </w:r>
      <w:proofErr w:type="spellStart"/>
      <w:r>
        <w:t>Melanchthone</w:t>
      </w:r>
      <w:proofErr w:type="spellEnd"/>
      <w:r>
        <w:t xml:space="preserve">, </w:t>
      </w:r>
      <w:proofErr w:type="spellStart"/>
      <w:r>
        <w:t>Zwinglio</w:t>
      </w:r>
      <w:proofErr w:type="spellEnd"/>
      <w:r>
        <w:t xml:space="preserve">, </w:t>
      </w:r>
      <w:proofErr w:type="spellStart"/>
      <w:r>
        <w:t>Oecolampadio</w:t>
      </w:r>
      <w:proofErr w:type="spellEnd"/>
      <w:r>
        <w:t xml:space="preserve">, viel herrliche Männer erwecket / welche die </w:t>
      </w:r>
      <w:proofErr w:type="spellStart"/>
      <w:r>
        <w:t>Grewel</w:t>
      </w:r>
      <w:proofErr w:type="spellEnd"/>
      <w:r>
        <w:t xml:space="preserve"> deß </w:t>
      </w:r>
      <w:proofErr w:type="spellStart"/>
      <w:r>
        <w:t>Bapstthumbs</w:t>
      </w:r>
      <w:proofErr w:type="spellEnd"/>
      <w:r>
        <w:t xml:space="preserve"> je länger je mehr geoffenbaret / </w:t>
      </w:r>
      <w:proofErr w:type="spellStart"/>
      <w:r>
        <w:t>unnd</w:t>
      </w:r>
      <w:proofErr w:type="spellEnd"/>
      <w:r>
        <w:t xml:space="preserve"> die Biblische </w:t>
      </w:r>
      <w:proofErr w:type="spellStart"/>
      <w:r>
        <w:t>Schrifften</w:t>
      </w:r>
      <w:proofErr w:type="spellEnd"/>
      <w:r>
        <w:t xml:space="preserve"> je länger je besser erkläret haben. </w:t>
      </w:r>
    </w:p>
    <w:p w14:paraId="39A628D4" w14:textId="77777777" w:rsidR="00453595" w:rsidRDefault="00453595" w:rsidP="00453595">
      <w:pPr>
        <w:pStyle w:val="StandardWeb"/>
      </w:pPr>
      <w:r>
        <w:lastRenderedPageBreak/>
        <w:t xml:space="preserve">In </w:t>
      </w:r>
      <w:proofErr w:type="spellStart"/>
      <w:r>
        <w:t>Schweitz</w:t>
      </w:r>
      <w:proofErr w:type="spellEnd"/>
      <w:r>
        <w:t xml:space="preserve"> sind </w:t>
      </w:r>
      <w:proofErr w:type="spellStart"/>
      <w:r>
        <w:t>auffgetretten</w:t>
      </w:r>
      <w:proofErr w:type="spellEnd"/>
      <w:r>
        <w:t xml:space="preserve"> / </w:t>
      </w:r>
      <w:proofErr w:type="spellStart"/>
      <w:r>
        <w:t>nd</w:t>
      </w:r>
      <w:proofErr w:type="spellEnd"/>
      <w:r>
        <w:t xml:space="preserve"> haben so </w:t>
      </w:r>
      <w:proofErr w:type="spellStart"/>
      <w:r>
        <w:t>schrifftlich</w:t>
      </w:r>
      <w:proofErr w:type="spellEnd"/>
      <w:r>
        <w:t xml:space="preserve"> so </w:t>
      </w:r>
      <w:proofErr w:type="spellStart"/>
      <w:r>
        <w:t>mündlcih</w:t>
      </w:r>
      <w:proofErr w:type="spellEnd"/>
      <w:r>
        <w:t xml:space="preserve"> bey der Kirche das beste gethan / Henricus Bullinger, </w:t>
      </w:r>
      <w:proofErr w:type="spellStart"/>
      <w:r>
        <w:t>Rudolphus</w:t>
      </w:r>
      <w:proofErr w:type="spellEnd"/>
      <w:r>
        <w:t xml:space="preserve"> </w:t>
      </w:r>
      <w:proofErr w:type="spellStart"/>
      <w:r>
        <w:t>Gualtherus</w:t>
      </w:r>
      <w:proofErr w:type="spellEnd"/>
      <w:r>
        <w:t xml:space="preserve">, </w:t>
      </w:r>
      <w:proofErr w:type="spellStart"/>
      <w:r>
        <w:t>Oswaldus</w:t>
      </w:r>
      <w:proofErr w:type="spellEnd"/>
      <w:r>
        <w:t xml:space="preserve"> </w:t>
      </w:r>
      <w:proofErr w:type="spellStart"/>
      <w:r>
        <w:t>Myconius</w:t>
      </w:r>
      <w:proofErr w:type="spellEnd"/>
      <w:r>
        <w:t xml:space="preserve">, </w:t>
      </w:r>
      <w:proofErr w:type="spellStart"/>
      <w:r>
        <w:t>Conradus</w:t>
      </w:r>
      <w:proofErr w:type="spellEnd"/>
      <w:r>
        <w:t xml:space="preserve"> </w:t>
      </w:r>
      <w:proofErr w:type="spellStart"/>
      <w:r>
        <w:t>Pellicanus</w:t>
      </w:r>
      <w:proofErr w:type="spellEnd"/>
      <w:r>
        <w:t xml:space="preserve">, </w:t>
      </w:r>
      <w:proofErr w:type="spellStart"/>
      <w:r>
        <w:t>Bertholdus</w:t>
      </w:r>
      <w:proofErr w:type="spellEnd"/>
      <w:r>
        <w:t xml:space="preserve"> </w:t>
      </w:r>
      <w:proofErr w:type="spellStart"/>
      <w:r>
        <w:t>Hallerus</w:t>
      </w:r>
      <w:proofErr w:type="spellEnd"/>
      <w:r>
        <w:t xml:space="preserve">, Caspar </w:t>
      </w:r>
      <w:proofErr w:type="spellStart"/>
      <w:r>
        <w:t>Megander</w:t>
      </w:r>
      <w:proofErr w:type="spellEnd"/>
      <w:r>
        <w:t xml:space="preserve">, Leo </w:t>
      </w:r>
      <w:proofErr w:type="spellStart"/>
      <w:r>
        <w:t>Judae</w:t>
      </w:r>
      <w:proofErr w:type="spellEnd"/>
      <w:r>
        <w:t xml:space="preserve"> Benedictus </w:t>
      </w:r>
      <w:proofErr w:type="spellStart"/>
      <w:r>
        <w:t>Aretius</w:t>
      </w:r>
      <w:proofErr w:type="spellEnd"/>
      <w:r>
        <w:t xml:space="preserve">, Joannes </w:t>
      </w:r>
      <w:proofErr w:type="spellStart"/>
      <w:r>
        <w:t>Wolfius</w:t>
      </w:r>
      <w:proofErr w:type="spellEnd"/>
      <w:r>
        <w:t xml:space="preserve">, </w:t>
      </w:r>
      <w:proofErr w:type="spellStart"/>
      <w:r>
        <w:t>Ludovicus</w:t>
      </w:r>
      <w:proofErr w:type="spellEnd"/>
      <w:r>
        <w:t xml:space="preserve"> </w:t>
      </w:r>
      <w:proofErr w:type="spellStart"/>
      <w:r>
        <w:t>Lavaterus</w:t>
      </w:r>
      <w:proofErr w:type="spellEnd"/>
      <w:r>
        <w:t xml:space="preserve">, Josias </w:t>
      </w:r>
      <w:proofErr w:type="spellStart"/>
      <w:r>
        <w:t>Simlerus</w:t>
      </w:r>
      <w:proofErr w:type="spellEnd"/>
      <w:r>
        <w:t xml:space="preserve">, </w:t>
      </w:r>
      <w:proofErr w:type="spellStart"/>
      <w:r>
        <w:t>Bibliander</w:t>
      </w:r>
      <w:proofErr w:type="spellEnd"/>
      <w:r>
        <w:t xml:space="preserve">, </w:t>
      </w:r>
      <w:proofErr w:type="spellStart"/>
      <w:r>
        <w:t>Guilielmus</w:t>
      </w:r>
      <w:proofErr w:type="spellEnd"/>
      <w:r>
        <w:t xml:space="preserve"> </w:t>
      </w:r>
      <w:proofErr w:type="spellStart"/>
      <w:r>
        <w:t>Stuckius</w:t>
      </w:r>
      <w:proofErr w:type="spellEnd"/>
      <w:r>
        <w:t xml:space="preserve">. </w:t>
      </w:r>
    </w:p>
    <w:p w14:paraId="36791459" w14:textId="77777777" w:rsidR="00453595" w:rsidRDefault="00453595" w:rsidP="00453595">
      <w:pPr>
        <w:pStyle w:val="StandardWeb"/>
      </w:pPr>
      <w:r>
        <w:t xml:space="preserve">In </w:t>
      </w:r>
      <w:proofErr w:type="spellStart"/>
      <w:r>
        <w:t>Oberteutschland</w:t>
      </w:r>
      <w:proofErr w:type="spellEnd"/>
      <w:r>
        <w:t xml:space="preserve"> Ambrosius </w:t>
      </w:r>
      <w:proofErr w:type="spellStart"/>
      <w:r>
        <w:t>Blaurer</w:t>
      </w:r>
      <w:proofErr w:type="spellEnd"/>
      <w:r>
        <w:t xml:space="preserve">, Joannes Zwick, Martinus </w:t>
      </w:r>
      <w:proofErr w:type="spellStart"/>
      <w:r>
        <w:t>Bucerus</w:t>
      </w:r>
      <w:proofErr w:type="spellEnd"/>
      <w:r>
        <w:t xml:space="preserve">, Matthias </w:t>
      </w:r>
      <w:proofErr w:type="spellStart"/>
      <w:r>
        <w:t>Cellius</w:t>
      </w:r>
      <w:proofErr w:type="spellEnd"/>
      <w:r>
        <w:t xml:space="preserve">, </w:t>
      </w:r>
      <w:proofErr w:type="spellStart"/>
      <w:r>
        <w:t>Wolffgangus</w:t>
      </w:r>
      <w:proofErr w:type="spellEnd"/>
      <w:r>
        <w:t xml:space="preserve"> </w:t>
      </w:r>
      <w:proofErr w:type="spellStart"/>
      <w:r>
        <w:t>Capito</w:t>
      </w:r>
      <w:proofErr w:type="spellEnd"/>
      <w:r>
        <w:t xml:space="preserve">, Caspar </w:t>
      </w:r>
      <w:proofErr w:type="spellStart"/>
      <w:r>
        <w:t>Hedio</w:t>
      </w:r>
      <w:proofErr w:type="spellEnd"/>
      <w:r>
        <w:t xml:space="preserve">, Andreas Osiander zu Schwäbischen Hall / </w:t>
      </w:r>
      <w:proofErr w:type="spellStart"/>
      <w:r>
        <w:t>Erhardus</w:t>
      </w:r>
      <w:proofErr w:type="spellEnd"/>
      <w:r>
        <w:t xml:space="preserve"> </w:t>
      </w:r>
      <w:proofErr w:type="spellStart"/>
      <w:r>
        <w:t>Schnepfius</w:t>
      </w:r>
      <w:proofErr w:type="spellEnd"/>
      <w:r>
        <w:t xml:space="preserve">; und Martinus </w:t>
      </w:r>
      <w:proofErr w:type="spellStart"/>
      <w:r>
        <w:t>Frechtius</w:t>
      </w:r>
      <w:proofErr w:type="spellEnd"/>
      <w:r>
        <w:t xml:space="preserve"> zu Tübingen / Ambrosius </w:t>
      </w:r>
      <w:proofErr w:type="spellStart"/>
      <w:r>
        <w:t>Moibamus</w:t>
      </w:r>
      <w:proofErr w:type="spellEnd"/>
      <w:r>
        <w:t xml:space="preserve"> und Joannes </w:t>
      </w:r>
      <w:proofErr w:type="spellStart"/>
      <w:r>
        <w:t>Hessus</w:t>
      </w:r>
      <w:proofErr w:type="spellEnd"/>
      <w:r>
        <w:t xml:space="preserve"> zu </w:t>
      </w:r>
      <w:proofErr w:type="spellStart"/>
      <w:r>
        <w:t>Breßlaw</w:t>
      </w:r>
      <w:proofErr w:type="spellEnd"/>
      <w:r>
        <w:t xml:space="preserve"> / </w:t>
      </w:r>
      <w:proofErr w:type="spellStart"/>
      <w:r>
        <w:t>Conradus</w:t>
      </w:r>
      <w:proofErr w:type="spellEnd"/>
      <w:r>
        <w:t xml:space="preserve"> </w:t>
      </w:r>
      <w:proofErr w:type="spellStart"/>
      <w:r>
        <w:t>Somius</w:t>
      </w:r>
      <w:proofErr w:type="spellEnd"/>
      <w:r>
        <w:t xml:space="preserve"> zu Ulm / </w:t>
      </w:r>
      <w:proofErr w:type="spellStart"/>
      <w:r>
        <w:t>Wolffgangus</w:t>
      </w:r>
      <w:proofErr w:type="spellEnd"/>
      <w:r>
        <w:t xml:space="preserve"> Musculus zu </w:t>
      </w:r>
      <w:proofErr w:type="spellStart"/>
      <w:r>
        <w:t>Augspurg</w:t>
      </w:r>
      <w:proofErr w:type="spellEnd"/>
      <w:r>
        <w:t xml:space="preserve"> / Franciscus Lambertus, Andreas </w:t>
      </w:r>
      <w:proofErr w:type="spellStart"/>
      <w:r>
        <w:t>Hyperius</w:t>
      </w:r>
      <w:proofErr w:type="spellEnd"/>
      <w:r>
        <w:t xml:space="preserve">, Joannes </w:t>
      </w:r>
      <w:proofErr w:type="spellStart"/>
      <w:r>
        <w:t>Pincier</w:t>
      </w:r>
      <w:proofErr w:type="spellEnd"/>
      <w:r>
        <w:t xml:space="preserve">, Dionysius </w:t>
      </w:r>
      <w:proofErr w:type="spellStart"/>
      <w:r>
        <w:t>Melander</w:t>
      </w:r>
      <w:proofErr w:type="spellEnd"/>
      <w:r>
        <w:t xml:space="preserve"> in Hessen: Caspar </w:t>
      </w:r>
      <w:proofErr w:type="spellStart"/>
      <w:r>
        <w:t>Cruciger</w:t>
      </w:r>
      <w:proofErr w:type="spellEnd"/>
      <w:r>
        <w:t xml:space="preserve"> Vatter und Sohn / Georgius </w:t>
      </w:r>
      <w:proofErr w:type="spellStart"/>
      <w:r>
        <w:t>Maior</w:t>
      </w:r>
      <w:proofErr w:type="spellEnd"/>
      <w:r>
        <w:t xml:space="preserve">, Joannes </w:t>
      </w:r>
      <w:proofErr w:type="spellStart"/>
      <w:r>
        <w:t>Bugenhagius</w:t>
      </w:r>
      <w:proofErr w:type="spellEnd"/>
      <w:r>
        <w:t xml:space="preserve">, Paulus </w:t>
      </w:r>
      <w:proofErr w:type="spellStart"/>
      <w:r>
        <w:t>Eberus</w:t>
      </w:r>
      <w:proofErr w:type="spellEnd"/>
      <w:r>
        <w:t xml:space="preserve">, Joannes </w:t>
      </w:r>
      <w:proofErr w:type="spellStart"/>
      <w:r>
        <w:t>Forsterus</w:t>
      </w:r>
      <w:proofErr w:type="spellEnd"/>
      <w:r>
        <w:t xml:space="preserve">, Joannes Avenarius, Henricus </w:t>
      </w:r>
      <w:proofErr w:type="spellStart"/>
      <w:r>
        <w:t>Mollerus</w:t>
      </w:r>
      <w:proofErr w:type="spellEnd"/>
      <w:r>
        <w:t xml:space="preserve">, </w:t>
      </w:r>
      <w:proofErr w:type="spellStart"/>
      <w:r>
        <w:t>Fridericus</w:t>
      </w:r>
      <w:proofErr w:type="spellEnd"/>
      <w:r>
        <w:t xml:space="preserve"> </w:t>
      </w:r>
      <w:proofErr w:type="spellStart"/>
      <w:r>
        <w:t>Widebramus</w:t>
      </w:r>
      <w:proofErr w:type="spellEnd"/>
      <w:r>
        <w:t xml:space="preserve">, Christophorus </w:t>
      </w:r>
      <w:proofErr w:type="spellStart"/>
      <w:r>
        <w:t>Pezelius</w:t>
      </w:r>
      <w:proofErr w:type="spellEnd"/>
      <w:r>
        <w:t xml:space="preserve">, zu </w:t>
      </w:r>
      <w:proofErr w:type="spellStart"/>
      <w:r>
        <w:t>Wittemberg</w:t>
      </w:r>
      <w:proofErr w:type="spellEnd"/>
      <w:r>
        <w:t xml:space="preserve">. </w:t>
      </w:r>
    </w:p>
    <w:p w14:paraId="5E0E712C" w14:textId="77777777" w:rsidR="00453595" w:rsidRDefault="00453595" w:rsidP="00453595">
      <w:pPr>
        <w:pStyle w:val="StandardWeb"/>
      </w:pPr>
      <w:r>
        <w:t xml:space="preserve">In </w:t>
      </w:r>
      <w:proofErr w:type="spellStart"/>
      <w:r>
        <w:t>Liffland</w:t>
      </w:r>
      <w:proofErr w:type="spellEnd"/>
      <w:r>
        <w:t xml:space="preserve"> / Andreas </w:t>
      </w:r>
      <w:proofErr w:type="spellStart"/>
      <w:r>
        <w:t>Cnophius</w:t>
      </w:r>
      <w:proofErr w:type="spellEnd"/>
      <w:r>
        <w:t xml:space="preserve">: in </w:t>
      </w:r>
      <w:proofErr w:type="spellStart"/>
      <w:r>
        <w:t>Preussen</w:t>
      </w:r>
      <w:proofErr w:type="spellEnd"/>
      <w:r>
        <w:t xml:space="preserve"> / Paulus </w:t>
      </w:r>
      <w:proofErr w:type="spellStart"/>
      <w:r>
        <w:t>Speratur</w:t>
      </w:r>
      <w:proofErr w:type="spellEnd"/>
      <w:r>
        <w:t xml:space="preserve">, Joannes </w:t>
      </w:r>
      <w:proofErr w:type="spellStart"/>
      <w:r>
        <w:t>Polyander</w:t>
      </w:r>
      <w:proofErr w:type="spellEnd"/>
      <w:r>
        <w:t xml:space="preserve">, Joannes </w:t>
      </w:r>
      <w:proofErr w:type="spellStart"/>
      <w:r>
        <w:t>Busmannus</w:t>
      </w:r>
      <w:proofErr w:type="spellEnd"/>
      <w:r>
        <w:t xml:space="preserve">. In </w:t>
      </w:r>
      <w:proofErr w:type="spellStart"/>
      <w:r>
        <w:t>Nidersachsen</w:t>
      </w:r>
      <w:proofErr w:type="spellEnd"/>
      <w:r>
        <w:t xml:space="preserve"> / Urbanus Regius, Hermannus </w:t>
      </w:r>
      <w:proofErr w:type="spellStart"/>
      <w:r>
        <w:t>Bonnus</w:t>
      </w:r>
      <w:proofErr w:type="spellEnd"/>
      <w:r>
        <w:t xml:space="preserve">, Albertus </w:t>
      </w:r>
      <w:proofErr w:type="spellStart"/>
      <w:r>
        <w:t>Hardenbergius</w:t>
      </w:r>
      <w:proofErr w:type="spellEnd"/>
      <w:r>
        <w:t xml:space="preserve">: In </w:t>
      </w:r>
      <w:proofErr w:type="spellStart"/>
      <w:r>
        <w:t>Frießland</w:t>
      </w:r>
      <w:proofErr w:type="spellEnd"/>
      <w:r>
        <w:t xml:space="preserve"> </w:t>
      </w:r>
      <w:proofErr w:type="spellStart"/>
      <w:r>
        <w:t>Micronius</w:t>
      </w:r>
      <w:proofErr w:type="spellEnd"/>
      <w:r>
        <w:t xml:space="preserve">, </w:t>
      </w:r>
      <w:hyperlink r:id="rId9" w:tooltip="autoren:s:scultetus:mensoalting" w:history="1">
        <w:proofErr w:type="spellStart"/>
        <w:r>
          <w:rPr>
            <w:rStyle w:val="Hyperlink"/>
          </w:rPr>
          <w:t>MensoAlting</w:t>
        </w:r>
        <w:proofErr w:type="spellEnd"/>
      </w:hyperlink>
      <w:r>
        <w:t xml:space="preserve">, und andere. </w:t>
      </w:r>
    </w:p>
    <w:p w14:paraId="6B1892D4" w14:textId="77777777" w:rsidR="00453595" w:rsidRDefault="00453595" w:rsidP="00453595">
      <w:pPr>
        <w:pStyle w:val="StandardWeb"/>
      </w:pPr>
      <w:r>
        <w:t xml:space="preserve">In </w:t>
      </w:r>
      <w:proofErr w:type="spellStart"/>
      <w:r>
        <w:t>Franckreich</w:t>
      </w:r>
      <w:proofErr w:type="spellEnd"/>
      <w:r>
        <w:t xml:space="preserve"> haben mit lehren </w:t>
      </w:r>
      <w:proofErr w:type="spellStart"/>
      <w:r>
        <w:t>unnd</w:t>
      </w:r>
      <w:proofErr w:type="spellEnd"/>
      <w:r>
        <w:t xml:space="preserve"> schreiben dem Bapst einen </w:t>
      </w:r>
      <w:proofErr w:type="spellStart"/>
      <w:r>
        <w:t>grossen</w:t>
      </w:r>
      <w:proofErr w:type="spellEnd"/>
      <w:r>
        <w:t xml:space="preserve"> Abbruch gethan / Wilhelmus </w:t>
      </w:r>
      <w:proofErr w:type="spellStart"/>
      <w:r>
        <w:t>Farcellus</w:t>
      </w:r>
      <w:proofErr w:type="spellEnd"/>
      <w:r>
        <w:t xml:space="preserve">, Petrus </w:t>
      </w:r>
      <w:proofErr w:type="spellStart"/>
      <w:r>
        <w:t>Viretus</w:t>
      </w:r>
      <w:proofErr w:type="spellEnd"/>
      <w:r>
        <w:t xml:space="preserve">, Joannes </w:t>
      </w:r>
      <w:proofErr w:type="spellStart"/>
      <w:r>
        <w:t>Calvinus</w:t>
      </w:r>
      <w:proofErr w:type="spellEnd"/>
      <w:r>
        <w:t xml:space="preserve">, Augustinus </w:t>
      </w:r>
      <w:proofErr w:type="spellStart"/>
      <w:r>
        <w:t>Marloraatus</w:t>
      </w:r>
      <w:proofErr w:type="spellEnd"/>
      <w:r>
        <w:t xml:space="preserve">, Theodorus </w:t>
      </w:r>
      <w:proofErr w:type="spellStart"/>
      <w:r>
        <w:t>Beza</w:t>
      </w:r>
      <w:proofErr w:type="spellEnd"/>
      <w:r>
        <w:t xml:space="preserve">, Antonius </w:t>
      </w:r>
      <w:proofErr w:type="spellStart"/>
      <w:r>
        <w:t>Sadeel</w:t>
      </w:r>
      <w:proofErr w:type="spellEnd"/>
      <w:r>
        <w:t xml:space="preserve">, Philippus </w:t>
      </w:r>
      <w:proofErr w:type="spellStart"/>
      <w:r>
        <w:t>Mornaeus</w:t>
      </w:r>
      <w:proofErr w:type="spellEnd"/>
      <w:r>
        <w:t xml:space="preserve"> </w:t>
      </w:r>
      <w:proofErr w:type="spellStart"/>
      <w:r>
        <w:t>Plessaeus</w:t>
      </w:r>
      <w:proofErr w:type="spellEnd"/>
      <w:r>
        <w:t xml:space="preserve">, und viel andere. </w:t>
      </w:r>
    </w:p>
    <w:p w14:paraId="28C5B3CC" w14:textId="77777777" w:rsidR="00453595" w:rsidRDefault="00453595" w:rsidP="00453595">
      <w:pPr>
        <w:pStyle w:val="StandardWeb"/>
      </w:pPr>
      <w:r>
        <w:t xml:space="preserve">Spanien hat uns gegeben die </w:t>
      </w:r>
      <w:proofErr w:type="spellStart"/>
      <w:r>
        <w:t>thewre</w:t>
      </w:r>
      <w:proofErr w:type="spellEnd"/>
      <w:r>
        <w:t xml:space="preserve"> Zeugen der Evangelischen </w:t>
      </w:r>
      <w:proofErr w:type="spellStart"/>
      <w:r>
        <w:t>Warheit</w:t>
      </w:r>
      <w:proofErr w:type="spellEnd"/>
      <w:r>
        <w:t xml:space="preserve"> / </w:t>
      </w:r>
      <w:proofErr w:type="spellStart"/>
      <w:r>
        <w:t>Franciscum</w:t>
      </w:r>
      <w:proofErr w:type="spellEnd"/>
      <w:r>
        <w:t xml:space="preserve"> </w:t>
      </w:r>
      <w:proofErr w:type="spellStart"/>
      <w:r>
        <w:t>Dryandrum</w:t>
      </w:r>
      <w:proofErr w:type="spellEnd"/>
      <w:r>
        <w:t xml:space="preserve">, </w:t>
      </w:r>
      <w:proofErr w:type="spellStart"/>
      <w:r>
        <w:t>Diazium</w:t>
      </w:r>
      <w:proofErr w:type="spellEnd"/>
      <w:r>
        <w:t xml:space="preserve">, Bruder </w:t>
      </w:r>
      <w:proofErr w:type="spellStart"/>
      <w:r>
        <w:t>Constantinum</w:t>
      </w:r>
      <w:proofErr w:type="spellEnd"/>
      <w:r>
        <w:t xml:space="preserve">, Keyser Carls deß </w:t>
      </w:r>
      <w:proofErr w:type="spellStart"/>
      <w:r>
        <w:t>fünfften</w:t>
      </w:r>
      <w:proofErr w:type="spellEnd"/>
      <w:r>
        <w:t xml:space="preserve"> </w:t>
      </w:r>
      <w:proofErr w:type="spellStart"/>
      <w:r>
        <w:t>Beichtvatter</w:t>
      </w:r>
      <w:proofErr w:type="spellEnd"/>
      <w:r>
        <w:t xml:space="preserve">: </w:t>
      </w:r>
      <w:proofErr w:type="spellStart"/>
      <w:r>
        <w:t>Antonium</w:t>
      </w:r>
      <w:proofErr w:type="spellEnd"/>
      <w:r>
        <w:t xml:space="preserve"> </w:t>
      </w:r>
      <w:proofErr w:type="spellStart"/>
      <w:r>
        <w:t>Corranum</w:t>
      </w:r>
      <w:proofErr w:type="spellEnd"/>
      <w:r>
        <w:t xml:space="preserve">. </w:t>
      </w:r>
    </w:p>
    <w:p w14:paraId="438F586D" w14:textId="77777777" w:rsidR="00453595" w:rsidRDefault="00453595" w:rsidP="00453595">
      <w:pPr>
        <w:pStyle w:val="StandardWeb"/>
      </w:pPr>
      <w:r>
        <w:t xml:space="preserve">Italien hat uns geschickt / </w:t>
      </w:r>
      <w:proofErr w:type="spellStart"/>
      <w:r>
        <w:t>Petrum</w:t>
      </w:r>
      <w:proofErr w:type="spellEnd"/>
      <w:r>
        <w:t xml:space="preserve"> </w:t>
      </w:r>
      <w:proofErr w:type="spellStart"/>
      <w:r>
        <w:t>Martyrem</w:t>
      </w:r>
      <w:proofErr w:type="spellEnd"/>
      <w:r>
        <w:t xml:space="preserve">, </w:t>
      </w:r>
      <w:proofErr w:type="spellStart"/>
      <w:r>
        <w:t>Hieronymum</w:t>
      </w:r>
      <w:proofErr w:type="spellEnd"/>
      <w:r>
        <w:t xml:space="preserve"> </w:t>
      </w:r>
      <w:proofErr w:type="spellStart"/>
      <w:r>
        <w:t>Zanchium</w:t>
      </w:r>
      <w:proofErr w:type="spellEnd"/>
      <w:r>
        <w:t xml:space="preserve">, </w:t>
      </w:r>
      <w:proofErr w:type="spellStart"/>
      <w:r>
        <w:t>Immanuelem</w:t>
      </w:r>
      <w:proofErr w:type="spellEnd"/>
      <w:r>
        <w:t xml:space="preserve"> </w:t>
      </w:r>
      <w:proofErr w:type="spellStart"/>
      <w:r>
        <w:t>Tremellium</w:t>
      </w:r>
      <w:proofErr w:type="spellEnd"/>
      <w:r>
        <w:t xml:space="preserve">. </w:t>
      </w:r>
    </w:p>
    <w:p w14:paraId="6D4013BA" w14:textId="77777777" w:rsidR="00453595" w:rsidRDefault="00453595" w:rsidP="00453595">
      <w:pPr>
        <w:pStyle w:val="StandardWeb"/>
      </w:pPr>
      <w:r>
        <w:t xml:space="preserve">In Schottland hat viel </w:t>
      </w:r>
      <w:proofErr w:type="spellStart"/>
      <w:r>
        <w:t>guts</w:t>
      </w:r>
      <w:proofErr w:type="spellEnd"/>
      <w:r>
        <w:t xml:space="preserve"> </w:t>
      </w:r>
      <w:proofErr w:type="spellStart"/>
      <w:r>
        <w:t>außgerichtet</w:t>
      </w:r>
      <w:proofErr w:type="spellEnd"/>
      <w:r>
        <w:t xml:space="preserve"> / Joannes </w:t>
      </w:r>
      <w:proofErr w:type="spellStart"/>
      <w:r>
        <w:t>Cnoxus</w:t>
      </w:r>
      <w:proofErr w:type="spellEnd"/>
      <w:r>
        <w:t xml:space="preserve">, Robertus </w:t>
      </w:r>
      <w:proofErr w:type="spellStart"/>
      <w:r>
        <w:t>Rollocus</w:t>
      </w:r>
      <w:proofErr w:type="spellEnd"/>
      <w:r>
        <w:t xml:space="preserve">, Andreas </w:t>
      </w:r>
      <w:proofErr w:type="spellStart"/>
      <w:r>
        <w:t>Melvinus</w:t>
      </w:r>
      <w:proofErr w:type="spellEnd"/>
      <w:r>
        <w:t xml:space="preserve">, Joannes </w:t>
      </w:r>
      <w:proofErr w:type="spellStart"/>
      <w:r>
        <w:t>Jonstonus</w:t>
      </w:r>
      <w:proofErr w:type="spellEnd"/>
      <w:r>
        <w:t xml:space="preserve">. </w:t>
      </w:r>
    </w:p>
    <w:p w14:paraId="4E41C75F" w14:textId="77777777" w:rsidR="00453595" w:rsidRDefault="00453595" w:rsidP="00453595">
      <w:pPr>
        <w:pStyle w:val="StandardWeb"/>
      </w:pPr>
      <w:r>
        <w:t xml:space="preserve">In Engelland hat Gott </w:t>
      </w:r>
      <w:proofErr w:type="spellStart"/>
      <w:r>
        <w:t>unzehlich</w:t>
      </w:r>
      <w:proofErr w:type="spellEnd"/>
      <w:r>
        <w:t xml:space="preserve"> viel gelehrter Leute </w:t>
      </w:r>
      <w:proofErr w:type="spellStart"/>
      <w:r>
        <w:t>auffgestellet</w:t>
      </w:r>
      <w:proofErr w:type="spellEnd"/>
      <w:r>
        <w:t xml:space="preserve"> / welche die Evangelische Lehr wider den Römischen Antichrist gewaltig </w:t>
      </w:r>
      <w:proofErr w:type="spellStart"/>
      <w:r>
        <w:t>verthätiget</w:t>
      </w:r>
      <w:proofErr w:type="spellEnd"/>
      <w:r>
        <w:t xml:space="preserve"> haben / als da sind gewesen / Thomas </w:t>
      </w:r>
      <w:proofErr w:type="spellStart"/>
      <w:r>
        <w:t>Crammerus</w:t>
      </w:r>
      <w:proofErr w:type="spellEnd"/>
      <w:r>
        <w:t xml:space="preserve">, </w:t>
      </w:r>
      <w:proofErr w:type="spellStart"/>
      <w:r>
        <w:t>Ertzbischoff</w:t>
      </w:r>
      <w:proofErr w:type="spellEnd"/>
      <w:r>
        <w:t xml:space="preserve"> zu </w:t>
      </w:r>
      <w:proofErr w:type="spellStart"/>
      <w:r>
        <w:t>Cantuarien</w:t>
      </w:r>
      <w:proofErr w:type="spellEnd"/>
      <w:r>
        <w:t xml:space="preserve">, Hugo </w:t>
      </w:r>
      <w:proofErr w:type="spellStart"/>
      <w:r>
        <w:t>Latimerus</w:t>
      </w:r>
      <w:proofErr w:type="spellEnd"/>
      <w:r>
        <w:t xml:space="preserve">, Joannes </w:t>
      </w:r>
      <w:proofErr w:type="spellStart"/>
      <w:r>
        <w:t>Hopperus</w:t>
      </w:r>
      <w:proofErr w:type="spellEnd"/>
      <w:r>
        <w:t xml:space="preserve">, Nicolaus </w:t>
      </w:r>
      <w:proofErr w:type="spellStart"/>
      <w:r>
        <w:t>Ridlaeus</w:t>
      </w:r>
      <w:proofErr w:type="spellEnd"/>
      <w:r>
        <w:t xml:space="preserve">, Joannes </w:t>
      </w:r>
      <w:proofErr w:type="spellStart"/>
      <w:r>
        <w:t>Rogerius</w:t>
      </w:r>
      <w:proofErr w:type="spellEnd"/>
      <w:r>
        <w:t xml:space="preserve">, Hugo </w:t>
      </w:r>
      <w:proofErr w:type="spellStart"/>
      <w:r>
        <w:t>Filpottus</w:t>
      </w:r>
      <w:proofErr w:type="spellEnd"/>
      <w:r>
        <w:t xml:space="preserve">, Joannes </w:t>
      </w:r>
      <w:proofErr w:type="spellStart"/>
      <w:r>
        <w:t>Ivellus</w:t>
      </w:r>
      <w:proofErr w:type="spellEnd"/>
      <w:r>
        <w:t xml:space="preserve">, Wilhelmus </w:t>
      </w:r>
      <w:proofErr w:type="spellStart"/>
      <w:r>
        <w:t>Wittakerus</w:t>
      </w:r>
      <w:proofErr w:type="spellEnd"/>
      <w:r>
        <w:t xml:space="preserve">, Joannes </w:t>
      </w:r>
      <w:proofErr w:type="spellStart"/>
      <w:r>
        <w:t>Ramoldus</w:t>
      </w:r>
      <w:proofErr w:type="spellEnd"/>
      <w:r>
        <w:t xml:space="preserve">, Wilhelmus </w:t>
      </w:r>
      <w:proofErr w:type="spellStart"/>
      <w:r>
        <w:t>Fulco</w:t>
      </w:r>
      <w:proofErr w:type="spellEnd"/>
      <w:r>
        <w:t xml:space="preserve">, Wilhelmus </w:t>
      </w:r>
      <w:proofErr w:type="spellStart"/>
      <w:r>
        <w:t>Perkinsus</w:t>
      </w:r>
      <w:proofErr w:type="spellEnd"/>
      <w:r>
        <w:t xml:space="preserve">. </w:t>
      </w:r>
    </w:p>
    <w:p w14:paraId="4C8A6AA4" w14:textId="77777777" w:rsidR="00453595" w:rsidRDefault="00453595" w:rsidP="00453595">
      <w:pPr>
        <w:pStyle w:val="StandardWeb"/>
      </w:pPr>
      <w:r>
        <w:t xml:space="preserve">Im Königreich </w:t>
      </w:r>
      <w:proofErr w:type="spellStart"/>
      <w:r>
        <w:t>Dennenmarck</w:t>
      </w:r>
      <w:proofErr w:type="spellEnd"/>
      <w:r>
        <w:t xml:space="preserve"> haben mit </w:t>
      </w:r>
      <w:proofErr w:type="spellStart"/>
      <w:r>
        <w:t>grossem</w:t>
      </w:r>
      <w:proofErr w:type="spellEnd"/>
      <w:r>
        <w:t xml:space="preserve"> Nutz gelehret / </w:t>
      </w:r>
      <w:proofErr w:type="spellStart"/>
      <w:r>
        <w:t>Palladius</w:t>
      </w:r>
      <w:proofErr w:type="spellEnd"/>
      <w:r>
        <w:t xml:space="preserve">, </w:t>
      </w:r>
      <w:proofErr w:type="spellStart"/>
      <w:r>
        <w:t>Hemmingius</w:t>
      </w:r>
      <w:proofErr w:type="spellEnd"/>
      <w:r>
        <w:t xml:space="preserve">, </w:t>
      </w:r>
      <w:proofErr w:type="spellStart"/>
      <w:r>
        <w:t>Macabaeus</w:t>
      </w:r>
      <w:proofErr w:type="spellEnd"/>
      <w:r>
        <w:t xml:space="preserve">. </w:t>
      </w:r>
    </w:p>
    <w:p w14:paraId="7529FB54" w14:textId="77777777" w:rsidR="00453595" w:rsidRDefault="00453595" w:rsidP="00453595">
      <w:pPr>
        <w:pStyle w:val="StandardWeb"/>
      </w:pPr>
      <w:r>
        <w:t xml:space="preserve">Im Ungern Michael </w:t>
      </w:r>
      <w:proofErr w:type="spellStart"/>
      <w:r>
        <w:t>Starinus</w:t>
      </w:r>
      <w:proofErr w:type="spellEnd"/>
      <w:r>
        <w:t xml:space="preserve">, welcher viel </w:t>
      </w:r>
      <w:proofErr w:type="spellStart"/>
      <w:r>
        <w:t>particular</w:t>
      </w:r>
      <w:proofErr w:type="spellEnd"/>
      <w:r>
        <w:t xml:space="preserve"> Kirchen daselbst </w:t>
      </w:r>
      <w:proofErr w:type="spellStart"/>
      <w:r>
        <w:t>reformirt</w:t>
      </w:r>
      <w:proofErr w:type="spellEnd"/>
      <w:r>
        <w:t xml:space="preserve"> / Kirchendiener </w:t>
      </w:r>
      <w:proofErr w:type="spellStart"/>
      <w:r>
        <w:t>ordinirt</w:t>
      </w:r>
      <w:proofErr w:type="spellEnd"/>
      <w:r>
        <w:t xml:space="preserve"> / </w:t>
      </w:r>
      <w:proofErr w:type="spellStart"/>
      <w:r>
        <w:t>unnd</w:t>
      </w:r>
      <w:proofErr w:type="spellEnd"/>
      <w:r>
        <w:t xml:space="preserve"> mit seiner Hand ihnen vorgeschrieben / wie sie </w:t>
      </w:r>
      <w:proofErr w:type="spellStart"/>
      <w:r>
        <w:t>fruchtbarliche</w:t>
      </w:r>
      <w:proofErr w:type="spellEnd"/>
      <w:r>
        <w:t xml:space="preserve"> Predigten thun / und die </w:t>
      </w:r>
      <w:proofErr w:type="spellStart"/>
      <w:r>
        <w:t>Sacramenta</w:t>
      </w:r>
      <w:proofErr w:type="spellEnd"/>
      <w:r>
        <w:t xml:space="preserve"> </w:t>
      </w:r>
      <w:proofErr w:type="spellStart"/>
      <w:r>
        <w:t>außspenden</w:t>
      </w:r>
      <w:proofErr w:type="spellEnd"/>
      <w:r>
        <w:t xml:space="preserve"> </w:t>
      </w:r>
      <w:proofErr w:type="spellStart"/>
      <w:r>
        <w:t>solten</w:t>
      </w:r>
      <w:proofErr w:type="spellEnd"/>
      <w:r>
        <w:t xml:space="preserve">: </w:t>
      </w:r>
      <w:proofErr w:type="spellStart"/>
      <w:r>
        <w:t>Stephanns</w:t>
      </w:r>
      <w:proofErr w:type="spellEnd"/>
      <w:r>
        <w:t xml:space="preserve"> </w:t>
      </w:r>
      <w:proofErr w:type="spellStart"/>
      <w:r>
        <w:t>Szegedinus</w:t>
      </w:r>
      <w:proofErr w:type="spellEnd"/>
      <w:r>
        <w:t xml:space="preserve">, Paulus </w:t>
      </w:r>
      <w:proofErr w:type="spellStart"/>
      <w:r>
        <w:t>Thuritus</w:t>
      </w:r>
      <w:proofErr w:type="spellEnd"/>
      <w:r>
        <w:t xml:space="preserve">, Caspar Caroli, Petrus </w:t>
      </w:r>
      <w:proofErr w:type="spellStart"/>
      <w:r>
        <w:t>Melius</w:t>
      </w:r>
      <w:proofErr w:type="spellEnd"/>
      <w:r>
        <w:t xml:space="preserve">, Valentinus </w:t>
      </w:r>
      <w:proofErr w:type="spellStart"/>
      <w:r>
        <w:t>Hellopeus</w:t>
      </w:r>
      <w:proofErr w:type="spellEnd"/>
      <w:r>
        <w:t xml:space="preserve">, </w:t>
      </w:r>
      <w:proofErr w:type="spellStart"/>
      <w:r>
        <w:t>Matthaeus</w:t>
      </w:r>
      <w:proofErr w:type="spellEnd"/>
      <w:r>
        <w:t xml:space="preserve"> </w:t>
      </w:r>
      <w:proofErr w:type="spellStart"/>
      <w:r>
        <w:t>Scavicaeus</w:t>
      </w:r>
      <w:proofErr w:type="spellEnd"/>
      <w:r>
        <w:t xml:space="preserve">, Thomas Fabricius </w:t>
      </w:r>
      <w:proofErr w:type="spellStart"/>
      <w:r>
        <w:t>Tholoneuisis</w:t>
      </w:r>
      <w:proofErr w:type="spellEnd"/>
      <w:r>
        <w:t xml:space="preserve">, und andere mehr. </w:t>
      </w:r>
    </w:p>
    <w:p w14:paraId="669BB8FA" w14:textId="77777777" w:rsidR="00453595" w:rsidRDefault="00453595" w:rsidP="00453595">
      <w:pPr>
        <w:pStyle w:val="StandardWeb"/>
      </w:pPr>
      <w:r>
        <w:t xml:space="preserve">Die Polnische Kirchen rühmen noch heut zu tag den </w:t>
      </w:r>
      <w:proofErr w:type="spellStart"/>
      <w:r>
        <w:t>Wolgebornen</w:t>
      </w:r>
      <w:proofErr w:type="spellEnd"/>
      <w:r>
        <w:t xml:space="preserve"> Herrn Johann von </w:t>
      </w:r>
      <w:proofErr w:type="spellStart"/>
      <w:r>
        <w:t>Laßkow</w:t>
      </w:r>
      <w:proofErr w:type="spellEnd"/>
      <w:r>
        <w:t xml:space="preserve"> / die </w:t>
      </w:r>
      <w:proofErr w:type="spellStart"/>
      <w:r>
        <w:t>Graven</w:t>
      </w:r>
      <w:proofErr w:type="spellEnd"/>
      <w:r>
        <w:t xml:space="preserve"> von </w:t>
      </w:r>
      <w:proofErr w:type="spellStart"/>
      <w:r>
        <w:t>Gorkaw</w:t>
      </w:r>
      <w:proofErr w:type="spellEnd"/>
      <w:r>
        <w:t xml:space="preserve"> / und die Herrn </w:t>
      </w:r>
      <w:proofErr w:type="spellStart"/>
      <w:r>
        <w:t>Osolinios</w:t>
      </w:r>
      <w:proofErr w:type="spellEnd"/>
      <w:r>
        <w:t xml:space="preserve">, welche der Evangelischen Lehr </w:t>
      </w:r>
      <w:proofErr w:type="spellStart"/>
      <w:r>
        <w:t>grossen</w:t>
      </w:r>
      <w:proofErr w:type="spellEnd"/>
      <w:r>
        <w:t xml:space="preserve"> </w:t>
      </w:r>
      <w:proofErr w:type="spellStart"/>
      <w:r>
        <w:t>vorschub</w:t>
      </w:r>
      <w:proofErr w:type="spellEnd"/>
      <w:r>
        <w:t xml:space="preserve"> gethan: </w:t>
      </w:r>
      <w:proofErr w:type="spellStart"/>
      <w:r>
        <w:t>Deßgleichen</w:t>
      </w:r>
      <w:proofErr w:type="spellEnd"/>
      <w:r>
        <w:t xml:space="preserve"> die Theologos, </w:t>
      </w:r>
      <w:proofErr w:type="spellStart"/>
      <w:r>
        <w:t>Erasmum</w:t>
      </w:r>
      <w:proofErr w:type="spellEnd"/>
      <w:r>
        <w:t xml:space="preserve"> </w:t>
      </w:r>
      <w:proofErr w:type="spellStart"/>
      <w:r>
        <w:t>Gliziierum</w:t>
      </w:r>
      <w:proofErr w:type="spellEnd"/>
      <w:r>
        <w:t xml:space="preserve">, Georgium Israel, </w:t>
      </w:r>
      <w:proofErr w:type="spellStart"/>
      <w:r>
        <w:t>Joannem</w:t>
      </w:r>
      <w:proofErr w:type="spellEnd"/>
      <w:r>
        <w:t xml:space="preserve"> </w:t>
      </w:r>
      <w:proofErr w:type="spellStart"/>
      <w:r>
        <w:t>Laurentium</w:t>
      </w:r>
      <w:proofErr w:type="spellEnd"/>
      <w:r>
        <w:t xml:space="preserve">, </w:t>
      </w:r>
      <w:proofErr w:type="spellStart"/>
      <w:r>
        <w:t>Balthasarem</w:t>
      </w:r>
      <w:proofErr w:type="spellEnd"/>
      <w:r>
        <w:t xml:space="preserve"> </w:t>
      </w:r>
      <w:proofErr w:type="spellStart"/>
      <w:r>
        <w:t>Euchnerum</w:t>
      </w:r>
      <w:proofErr w:type="spellEnd"/>
      <w:r>
        <w:t xml:space="preserve">, </w:t>
      </w:r>
      <w:proofErr w:type="spellStart"/>
      <w:r>
        <w:t>Joannem</w:t>
      </w:r>
      <w:proofErr w:type="spellEnd"/>
      <w:r>
        <w:t xml:space="preserve"> </w:t>
      </w:r>
      <w:proofErr w:type="spellStart"/>
      <w:r>
        <w:t>Turnovium</w:t>
      </w:r>
      <w:proofErr w:type="spellEnd"/>
      <w:r>
        <w:t xml:space="preserve">, und andere. </w:t>
      </w:r>
    </w:p>
    <w:p w14:paraId="7F144B93" w14:textId="77777777" w:rsidR="00453595" w:rsidRDefault="00453595" w:rsidP="00453595">
      <w:pPr>
        <w:pStyle w:val="berschrift2"/>
      </w:pPr>
      <w:r>
        <w:lastRenderedPageBreak/>
        <w:t>V.</w:t>
      </w:r>
    </w:p>
    <w:p w14:paraId="48A430CD" w14:textId="77777777" w:rsidR="00453595" w:rsidRDefault="00453595" w:rsidP="00453595">
      <w:pPr>
        <w:pStyle w:val="StandardWeb"/>
      </w:pPr>
      <w:r>
        <w:t xml:space="preserve">Weiter / gleich wie vor </w:t>
      </w:r>
      <w:proofErr w:type="spellStart"/>
      <w:r>
        <w:t>zeiten</w:t>
      </w:r>
      <w:proofErr w:type="spellEnd"/>
      <w:r>
        <w:t xml:space="preserve"> Gott der HERR das Evangelium durch </w:t>
      </w:r>
      <w:proofErr w:type="spellStart"/>
      <w:r>
        <w:t>gantz</w:t>
      </w:r>
      <w:proofErr w:type="spellEnd"/>
      <w:r>
        <w:t xml:space="preserve"> widrige Mittel </w:t>
      </w:r>
      <w:proofErr w:type="spellStart"/>
      <w:r>
        <w:t>fortpflantzete</w:t>
      </w:r>
      <w:proofErr w:type="spellEnd"/>
      <w:r>
        <w:t xml:space="preserve"> / </w:t>
      </w:r>
      <w:proofErr w:type="spellStart"/>
      <w:r>
        <w:t>nemlich</w:t>
      </w:r>
      <w:proofErr w:type="spellEnd"/>
      <w:r>
        <w:t xml:space="preserve"> durch die Zerstörung der Evangelischen Kirche zu Jerusalem / und der Jünger Christi </w:t>
      </w:r>
      <w:proofErr w:type="spellStart"/>
      <w:r>
        <w:t>zerstrewung</w:t>
      </w:r>
      <w:proofErr w:type="spellEnd"/>
      <w:r>
        <w:t xml:space="preserve"> in unterschiedene </w:t>
      </w:r>
      <w:proofErr w:type="spellStart"/>
      <w:r>
        <w:t>örter</w:t>
      </w:r>
      <w:proofErr w:type="spellEnd"/>
      <w:r>
        <w:t xml:space="preserve"> der Welt: eben also hat er zu unsern </w:t>
      </w:r>
      <w:proofErr w:type="spellStart"/>
      <w:r>
        <w:t>zeiten</w:t>
      </w:r>
      <w:proofErr w:type="spellEnd"/>
      <w:r>
        <w:t xml:space="preserve"> auch gethan. Anno ein </w:t>
      </w:r>
      <w:proofErr w:type="spellStart"/>
      <w:r>
        <w:t>tausent</w:t>
      </w:r>
      <w:proofErr w:type="spellEnd"/>
      <w:r>
        <w:t xml:space="preserve"> / </w:t>
      </w:r>
      <w:proofErr w:type="spellStart"/>
      <w:r>
        <w:t>fünffhundert</w:t>
      </w:r>
      <w:proofErr w:type="spellEnd"/>
      <w:r>
        <w:t xml:space="preserve"> zwey und </w:t>
      </w:r>
      <w:proofErr w:type="spellStart"/>
      <w:r>
        <w:t>zwantzig</w:t>
      </w:r>
      <w:proofErr w:type="spellEnd"/>
      <w:r>
        <w:t xml:space="preserve"> hat der Edle Frantz von Sickingen zu Landstall hinter </w:t>
      </w:r>
      <w:proofErr w:type="spellStart"/>
      <w:r>
        <w:t>Keyserslautern</w:t>
      </w:r>
      <w:proofErr w:type="spellEnd"/>
      <w:r>
        <w:t xml:space="preserve"> viel herrlicher Leute zu sich </w:t>
      </w:r>
      <w:proofErr w:type="spellStart"/>
      <w:r>
        <w:t>beruffen</w:t>
      </w:r>
      <w:proofErr w:type="spellEnd"/>
      <w:r>
        <w:t xml:space="preserve"> / mit welchen er eine hohe Schule hätte zieren können. Dann es lebte </w:t>
      </w:r>
      <w:proofErr w:type="spellStart"/>
      <w:r>
        <w:t>auff</w:t>
      </w:r>
      <w:proofErr w:type="spellEnd"/>
      <w:r>
        <w:t xml:space="preserve"> eine zeit bey ihm Johannes </w:t>
      </w:r>
      <w:proofErr w:type="spellStart"/>
      <w:r>
        <w:t>Oecolampadius</w:t>
      </w:r>
      <w:proofErr w:type="spellEnd"/>
      <w:r>
        <w:t xml:space="preserve">, Martinus </w:t>
      </w:r>
      <w:proofErr w:type="spellStart"/>
      <w:r>
        <w:t>Bucerus</w:t>
      </w:r>
      <w:proofErr w:type="spellEnd"/>
      <w:r>
        <w:t xml:space="preserve">, Joannes </w:t>
      </w:r>
      <w:proofErr w:type="spellStart"/>
      <w:r>
        <w:t>Schwebelius</w:t>
      </w:r>
      <w:proofErr w:type="spellEnd"/>
      <w:r>
        <w:t xml:space="preserve">, Caspar Aquila. Wie nun der von Sickingen bald </w:t>
      </w:r>
      <w:proofErr w:type="spellStart"/>
      <w:r>
        <w:t>darauff</w:t>
      </w:r>
      <w:proofErr w:type="spellEnd"/>
      <w:r>
        <w:t xml:space="preserve"> belagert wurde / stellte er es den </w:t>
      </w:r>
      <w:proofErr w:type="spellStart"/>
      <w:r>
        <w:t>Theologis</w:t>
      </w:r>
      <w:proofErr w:type="spellEnd"/>
      <w:r>
        <w:t xml:space="preserve"> frey / wohin ein jeder ziehen / </w:t>
      </w:r>
      <w:proofErr w:type="spellStart"/>
      <w:r>
        <w:t>unnd</w:t>
      </w:r>
      <w:proofErr w:type="spellEnd"/>
      <w:r>
        <w:t xml:space="preserve"> sich in Sicherheit begeben </w:t>
      </w:r>
      <w:proofErr w:type="spellStart"/>
      <w:r>
        <w:t>wolte</w:t>
      </w:r>
      <w:proofErr w:type="spellEnd"/>
      <w:r>
        <w:t xml:space="preserve">. Durch diese Gelegenheit </w:t>
      </w:r>
      <w:proofErr w:type="spellStart"/>
      <w:r>
        <w:t>kompt</w:t>
      </w:r>
      <w:proofErr w:type="spellEnd"/>
      <w:r>
        <w:t xml:space="preserve"> Joannes </w:t>
      </w:r>
      <w:proofErr w:type="spellStart"/>
      <w:r>
        <w:t>Schwebelius</w:t>
      </w:r>
      <w:proofErr w:type="spellEnd"/>
      <w:r>
        <w:t xml:space="preserve"> zu </w:t>
      </w:r>
      <w:proofErr w:type="spellStart"/>
      <w:r>
        <w:t>Pfaltzgrav</w:t>
      </w:r>
      <w:proofErr w:type="spellEnd"/>
      <w:r>
        <w:t xml:space="preserve"> Ludwigen / </w:t>
      </w:r>
      <w:proofErr w:type="spellStart"/>
      <w:r>
        <w:t>Hertzogen</w:t>
      </w:r>
      <w:proofErr w:type="spellEnd"/>
      <w:r>
        <w:t xml:space="preserve"> zu </w:t>
      </w:r>
      <w:proofErr w:type="spellStart"/>
      <w:r>
        <w:t>Zweybrück</w:t>
      </w:r>
      <w:proofErr w:type="spellEnd"/>
      <w:r>
        <w:t xml:space="preserve"> / </w:t>
      </w:r>
      <w:proofErr w:type="spellStart"/>
      <w:r>
        <w:t>unnd</w:t>
      </w:r>
      <w:proofErr w:type="spellEnd"/>
      <w:r>
        <w:t xml:space="preserve"> legt da den ersten Stein zum </w:t>
      </w:r>
      <w:proofErr w:type="spellStart"/>
      <w:r>
        <w:t>Baw</w:t>
      </w:r>
      <w:proofErr w:type="spellEnd"/>
      <w:r>
        <w:t xml:space="preserve"> der Evangelischen Reformation. Martinus </w:t>
      </w:r>
      <w:proofErr w:type="spellStart"/>
      <w:r>
        <w:t>Bucerus</w:t>
      </w:r>
      <w:proofErr w:type="spellEnd"/>
      <w:r>
        <w:t xml:space="preserve"> </w:t>
      </w:r>
      <w:proofErr w:type="spellStart"/>
      <w:r>
        <w:t>kompt</w:t>
      </w:r>
      <w:proofErr w:type="spellEnd"/>
      <w:r>
        <w:t xml:space="preserve"> gen Straßburg / wie viel </w:t>
      </w:r>
      <w:proofErr w:type="spellStart"/>
      <w:r>
        <w:t>guts</w:t>
      </w:r>
      <w:proofErr w:type="spellEnd"/>
      <w:r>
        <w:t xml:space="preserve"> er da geschafft / ist in </w:t>
      </w:r>
      <w:proofErr w:type="spellStart"/>
      <w:r>
        <w:t>gantz</w:t>
      </w:r>
      <w:proofErr w:type="spellEnd"/>
      <w:r>
        <w:t xml:space="preserve"> </w:t>
      </w:r>
      <w:proofErr w:type="spellStart"/>
      <w:r>
        <w:t>Teutschland</w:t>
      </w:r>
      <w:proofErr w:type="spellEnd"/>
      <w:r>
        <w:t xml:space="preserve"> </w:t>
      </w:r>
      <w:proofErr w:type="spellStart"/>
      <w:r>
        <w:t>bekandt</w:t>
      </w:r>
      <w:proofErr w:type="spellEnd"/>
      <w:r>
        <w:t xml:space="preserve">. Joannes </w:t>
      </w:r>
      <w:proofErr w:type="spellStart"/>
      <w:r>
        <w:t>Oecolampadius</w:t>
      </w:r>
      <w:proofErr w:type="spellEnd"/>
      <w:r>
        <w:t xml:space="preserve"> zeucht gen Basel / da wird er </w:t>
      </w:r>
      <w:proofErr w:type="spellStart"/>
      <w:r>
        <w:t>gebetten</w:t>
      </w:r>
      <w:proofErr w:type="spellEnd"/>
      <w:r>
        <w:t xml:space="preserve"> / er wolle doch lesen und predigen. Er thuts / </w:t>
      </w:r>
      <w:proofErr w:type="spellStart"/>
      <w:r>
        <w:t>unnd</w:t>
      </w:r>
      <w:proofErr w:type="spellEnd"/>
      <w:r>
        <w:t xml:space="preserve"> treibet die Sache in wenig Jahren dahin / daß die </w:t>
      </w:r>
      <w:proofErr w:type="spellStart"/>
      <w:r>
        <w:t>gantze</w:t>
      </w:r>
      <w:proofErr w:type="spellEnd"/>
      <w:r>
        <w:t xml:space="preserve"> Stadt </w:t>
      </w:r>
      <w:proofErr w:type="spellStart"/>
      <w:r>
        <w:t>reformirt</w:t>
      </w:r>
      <w:proofErr w:type="spellEnd"/>
      <w:r>
        <w:t xml:space="preserve"> wird. Caspar Aquila zeucht in Thüringen / und </w:t>
      </w:r>
      <w:proofErr w:type="spellStart"/>
      <w:r>
        <w:t>hilfft</w:t>
      </w:r>
      <w:proofErr w:type="spellEnd"/>
      <w:r>
        <w:t xml:space="preserve"> allda den </w:t>
      </w:r>
      <w:proofErr w:type="spellStart"/>
      <w:r>
        <w:t>Baw</w:t>
      </w:r>
      <w:proofErr w:type="spellEnd"/>
      <w:r>
        <w:t xml:space="preserve"> der Christlichen Kirchen gewaltig befördern. </w:t>
      </w:r>
    </w:p>
    <w:p w14:paraId="5DF0FF9D" w14:textId="77777777" w:rsidR="00453595" w:rsidRDefault="00453595" w:rsidP="00453595">
      <w:pPr>
        <w:pStyle w:val="StandardWeb"/>
      </w:pPr>
      <w:r>
        <w:t xml:space="preserve">Fast </w:t>
      </w:r>
      <w:proofErr w:type="spellStart"/>
      <w:r>
        <w:t>umb</w:t>
      </w:r>
      <w:proofErr w:type="spellEnd"/>
      <w:r>
        <w:t xml:space="preserve"> dieselbe Zeit war zu Treptow in Pommern ein fein Collegium etlicher gelehrter Leute / dessen </w:t>
      </w:r>
      <w:proofErr w:type="spellStart"/>
      <w:r>
        <w:t>Rector</w:t>
      </w:r>
      <w:proofErr w:type="spellEnd"/>
      <w:r>
        <w:t xml:space="preserve"> war Joannes </w:t>
      </w:r>
      <w:proofErr w:type="spellStart"/>
      <w:r>
        <w:t>Bugenhagus</w:t>
      </w:r>
      <w:proofErr w:type="spellEnd"/>
      <w:r>
        <w:t xml:space="preserve">. Nun trägt sichs zu / daß Doctor Luthers Büchlein / von der Babylonischen </w:t>
      </w:r>
      <w:proofErr w:type="spellStart"/>
      <w:r>
        <w:t>Gefängnuß</w:t>
      </w:r>
      <w:proofErr w:type="spellEnd"/>
      <w:r>
        <w:t xml:space="preserve"> / von </w:t>
      </w:r>
      <w:proofErr w:type="spellStart"/>
      <w:r>
        <w:t>Leptzig</w:t>
      </w:r>
      <w:proofErr w:type="spellEnd"/>
      <w:r>
        <w:t xml:space="preserve"> </w:t>
      </w:r>
      <w:proofErr w:type="spellStart"/>
      <w:r>
        <w:t>auß</w:t>
      </w:r>
      <w:proofErr w:type="spellEnd"/>
      <w:r>
        <w:t xml:space="preserve"> dahin geschickt / </w:t>
      </w:r>
      <w:proofErr w:type="spellStart"/>
      <w:r>
        <w:t>unnd</w:t>
      </w:r>
      <w:proofErr w:type="spellEnd"/>
      <w:r>
        <w:t xml:space="preserve"> dem </w:t>
      </w:r>
      <w:proofErr w:type="spellStart"/>
      <w:r>
        <w:t>Bugenhagio</w:t>
      </w:r>
      <w:proofErr w:type="spellEnd"/>
      <w:r>
        <w:t xml:space="preserve"> zu lesen gegeben wird / welcher / als er ein wenig </w:t>
      </w:r>
      <w:proofErr w:type="spellStart"/>
      <w:r>
        <w:t>hienein</w:t>
      </w:r>
      <w:proofErr w:type="spellEnd"/>
      <w:r>
        <w:t xml:space="preserve"> </w:t>
      </w:r>
      <w:proofErr w:type="spellStart"/>
      <w:r>
        <w:t>gekucket</w:t>
      </w:r>
      <w:proofErr w:type="spellEnd"/>
      <w:r>
        <w:t xml:space="preserve"> / Ihr Brüder / sagt er / von der Welt an ist kein grösser Ketzer gewest / als Luther. Als er aber </w:t>
      </w:r>
      <w:proofErr w:type="spellStart"/>
      <w:r>
        <w:t>uber</w:t>
      </w:r>
      <w:proofErr w:type="spellEnd"/>
      <w:r>
        <w:t xml:space="preserve"> etliche Tage des Buch besser durchsehen / ist er gar anders Sinnes worden / </w:t>
      </w:r>
      <w:proofErr w:type="spellStart"/>
      <w:r>
        <w:t>unn</w:t>
      </w:r>
      <w:proofErr w:type="spellEnd"/>
      <w:r>
        <w:t xml:space="preserve"> hat sich gegen seine Brüder vernehmen lassen / die </w:t>
      </w:r>
      <w:proofErr w:type="spellStart"/>
      <w:r>
        <w:t>gantze</w:t>
      </w:r>
      <w:proofErr w:type="spellEnd"/>
      <w:r>
        <w:t xml:space="preserve"> Welt sey in groben </w:t>
      </w:r>
      <w:proofErr w:type="spellStart"/>
      <w:r>
        <w:t>Irrthumben</w:t>
      </w:r>
      <w:proofErr w:type="spellEnd"/>
      <w:r>
        <w:t xml:space="preserve"> ersoffen / welches er ihnen so klar vor die Augen </w:t>
      </w:r>
      <w:proofErr w:type="spellStart"/>
      <w:r>
        <w:t>gemahlet</w:t>
      </w:r>
      <w:proofErr w:type="spellEnd"/>
      <w:r>
        <w:t xml:space="preserve"> / daß sie es mit ihm haben gestehen und bekennen müssen / wie solches der Pommerische Bischoff zu </w:t>
      </w:r>
      <w:proofErr w:type="spellStart"/>
      <w:r>
        <w:t>Camin</w:t>
      </w:r>
      <w:proofErr w:type="spellEnd"/>
      <w:r>
        <w:t xml:space="preserve"> erfahren / verfolgte er sie also bald. Sie </w:t>
      </w:r>
      <w:proofErr w:type="spellStart"/>
      <w:r>
        <w:t>reissen</w:t>
      </w:r>
      <w:proofErr w:type="spellEnd"/>
      <w:r>
        <w:t xml:space="preserve"> </w:t>
      </w:r>
      <w:proofErr w:type="spellStart"/>
      <w:r>
        <w:t>auß</w:t>
      </w:r>
      <w:proofErr w:type="spellEnd"/>
      <w:r>
        <w:t xml:space="preserve"> / </w:t>
      </w:r>
      <w:proofErr w:type="spellStart"/>
      <w:r>
        <w:t>Bugenhagius</w:t>
      </w:r>
      <w:proofErr w:type="spellEnd"/>
      <w:r>
        <w:t xml:space="preserve"> </w:t>
      </w:r>
      <w:proofErr w:type="spellStart"/>
      <w:r>
        <w:t>kompt</w:t>
      </w:r>
      <w:proofErr w:type="spellEnd"/>
      <w:r>
        <w:t xml:space="preserve"> gen </w:t>
      </w:r>
      <w:proofErr w:type="spellStart"/>
      <w:r>
        <w:t>Wittemberg</w:t>
      </w:r>
      <w:proofErr w:type="spellEnd"/>
      <w:r>
        <w:t xml:space="preserve"> / wird allda Pfarrherr / </w:t>
      </w:r>
      <w:proofErr w:type="spellStart"/>
      <w:r>
        <w:t>reformirt</w:t>
      </w:r>
      <w:proofErr w:type="spellEnd"/>
      <w:r>
        <w:t xml:space="preserve"> </w:t>
      </w:r>
      <w:proofErr w:type="spellStart"/>
      <w:r>
        <w:t>darauff</w:t>
      </w:r>
      <w:proofErr w:type="spellEnd"/>
      <w:r>
        <w:t xml:space="preserve"> die Kirchen zu Hamburg / zu Lübeck / und im </w:t>
      </w:r>
      <w:proofErr w:type="spellStart"/>
      <w:r>
        <w:t>gantzen</w:t>
      </w:r>
      <w:proofErr w:type="spellEnd"/>
      <w:r>
        <w:t xml:space="preserve"> Königreich </w:t>
      </w:r>
      <w:proofErr w:type="spellStart"/>
      <w:r>
        <w:t>Dennemarck</w:t>
      </w:r>
      <w:proofErr w:type="spellEnd"/>
      <w:r>
        <w:t xml:space="preserve">. Andreas </w:t>
      </w:r>
      <w:proofErr w:type="spellStart"/>
      <w:r>
        <w:t>Cnophius</w:t>
      </w:r>
      <w:proofErr w:type="spellEnd"/>
      <w:r>
        <w:t xml:space="preserve"> zeucht in </w:t>
      </w:r>
      <w:proofErr w:type="spellStart"/>
      <w:r>
        <w:t>Liffland</w:t>
      </w:r>
      <w:proofErr w:type="spellEnd"/>
      <w:r>
        <w:t xml:space="preserve"> gen Riga / bringt dieselbige Stadt zur </w:t>
      </w:r>
      <w:proofErr w:type="spellStart"/>
      <w:r>
        <w:t>Erkandtnuß</w:t>
      </w:r>
      <w:proofErr w:type="spellEnd"/>
      <w:r>
        <w:t xml:space="preserve"> der Evangelischen </w:t>
      </w:r>
      <w:proofErr w:type="spellStart"/>
      <w:r>
        <w:t>Warheit</w:t>
      </w:r>
      <w:proofErr w:type="spellEnd"/>
      <w:r>
        <w:t xml:space="preserve"> / dahin kommen die von </w:t>
      </w:r>
      <w:proofErr w:type="spellStart"/>
      <w:r>
        <w:t>Derpt</w:t>
      </w:r>
      <w:proofErr w:type="spellEnd"/>
      <w:r>
        <w:t xml:space="preserve"> und </w:t>
      </w:r>
      <w:proofErr w:type="spellStart"/>
      <w:r>
        <w:t>Revel</w:t>
      </w:r>
      <w:proofErr w:type="spellEnd"/>
      <w:r>
        <w:t xml:space="preserve"> / und zünden / also zu reden / ihr </w:t>
      </w:r>
      <w:proofErr w:type="spellStart"/>
      <w:r>
        <w:t>Liecht</w:t>
      </w:r>
      <w:proofErr w:type="spellEnd"/>
      <w:r>
        <w:t xml:space="preserve"> bey den </w:t>
      </w:r>
      <w:proofErr w:type="spellStart"/>
      <w:r>
        <w:t>Rigern</w:t>
      </w:r>
      <w:proofErr w:type="spellEnd"/>
      <w:r>
        <w:t xml:space="preserve"> an. Die andern / so von Treptow geflohen / begeben sich hin und wider in die Pommerische Stätte / und bringen in wenig Jahren die Sache dahin / daß die </w:t>
      </w:r>
      <w:proofErr w:type="spellStart"/>
      <w:r>
        <w:t>Hertzoge</w:t>
      </w:r>
      <w:proofErr w:type="spellEnd"/>
      <w:r>
        <w:t xml:space="preserve"> in Pommern eben in der Stadt Treptow einen Landtag halten / und mit der Stände Willen das </w:t>
      </w:r>
      <w:proofErr w:type="spellStart"/>
      <w:r>
        <w:t>gantze</w:t>
      </w:r>
      <w:proofErr w:type="spellEnd"/>
      <w:r>
        <w:t xml:space="preserve"> </w:t>
      </w:r>
      <w:proofErr w:type="spellStart"/>
      <w:r>
        <w:t>Bapstthumb</w:t>
      </w:r>
      <w:proofErr w:type="spellEnd"/>
      <w:r>
        <w:t xml:space="preserve"> abschaffen. </w:t>
      </w:r>
    </w:p>
    <w:p w14:paraId="018B0D65" w14:textId="77777777" w:rsidR="00453595" w:rsidRDefault="00453595" w:rsidP="00453595">
      <w:pPr>
        <w:pStyle w:val="StandardWeb"/>
      </w:pPr>
      <w:r>
        <w:t xml:space="preserve">Zu </w:t>
      </w:r>
      <w:proofErr w:type="spellStart"/>
      <w:r>
        <w:t>Meaus</w:t>
      </w:r>
      <w:proofErr w:type="spellEnd"/>
      <w:r>
        <w:t xml:space="preserve"> in </w:t>
      </w:r>
      <w:proofErr w:type="spellStart"/>
      <w:r>
        <w:t>Franckreich</w:t>
      </w:r>
      <w:proofErr w:type="spellEnd"/>
      <w:r>
        <w:t xml:space="preserve"> nahm sich der Bischoff </w:t>
      </w:r>
      <w:proofErr w:type="spellStart"/>
      <w:r>
        <w:t>Bricometus</w:t>
      </w:r>
      <w:proofErr w:type="spellEnd"/>
      <w:r>
        <w:t xml:space="preserve"> deß Evangelii mit ernst an / und </w:t>
      </w:r>
      <w:proofErr w:type="spellStart"/>
      <w:r>
        <w:t>beruffte</w:t>
      </w:r>
      <w:proofErr w:type="spellEnd"/>
      <w:r>
        <w:t xml:space="preserve"> viel gelehrter Leute / welche </w:t>
      </w:r>
      <w:proofErr w:type="spellStart"/>
      <w:r>
        <w:t>offentlich</w:t>
      </w:r>
      <w:proofErr w:type="spellEnd"/>
      <w:r>
        <w:t xml:space="preserve"> daß Evangelium allda predigten / unter welchen auch der berühmte Mann war Jacobus Faber </w:t>
      </w:r>
      <w:proofErr w:type="spellStart"/>
      <w:r>
        <w:t>Stapulensis</w:t>
      </w:r>
      <w:proofErr w:type="spellEnd"/>
      <w:r>
        <w:t xml:space="preserve">. Weil sich aber </w:t>
      </w:r>
      <w:proofErr w:type="spellStart"/>
      <w:r>
        <w:t>gemelter</w:t>
      </w:r>
      <w:proofErr w:type="spellEnd"/>
      <w:r>
        <w:t xml:space="preserve"> Bischoff bald darnach schrecken ließ und abfiel / mußten die Prediger / welche er </w:t>
      </w:r>
      <w:proofErr w:type="spellStart"/>
      <w:r>
        <w:t>beruffen</w:t>
      </w:r>
      <w:proofErr w:type="spellEnd"/>
      <w:r>
        <w:t xml:space="preserve"> / sich alle </w:t>
      </w:r>
      <w:proofErr w:type="spellStart"/>
      <w:r>
        <w:t>auß</w:t>
      </w:r>
      <w:proofErr w:type="spellEnd"/>
      <w:r>
        <w:t xml:space="preserve"> dem Staube machen. Da kommen etliche ins Königreich Navarra / etliche gen </w:t>
      </w:r>
      <w:proofErr w:type="spellStart"/>
      <w:r>
        <w:t>Pariß</w:t>
      </w:r>
      <w:proofErr w:type="spellEnd"/>
      <w:r>
        <w:t xml:space="preserve"> / und predigen allda heimlich / etliche gen Metz / und machen allda einen Anfang der schönen Kirchen / die noch heutiges </w:t>
      </w:r>
      <w:proofErr w:type="spellStart"/>
      <w:r>
        <w:t>tages</w:t>
      </w:r>
      <w:proofErr w:type="spellEnd"/>
      <w:r>
        <w:t xml:space="preserve"> allda grünet </w:t>
      </w:r>
      <w:proofErr w:type="spellStart"/>
      <w:r>
        <w:t>unnd</w:t>
      </w:r>
      <w:proofErr w:type="spellEnd"/>
      <w:r>
        <w:t xml:space="preserve"> blühet / etliche ziehen in andere </w:t>
      </w:r>
      <w:proofErr w:type="spellStart"/>
      <w:r>
        <w:t>örter</w:t>
      </w:r>
      <w:proofErr w:type="spellEnd"/>
      <w:r>
        <w:t xml:space="preserve"> deß Königreichs / und machen allda Christum und sein Evangelium </w:t>
      </w:r>
      <w:proofErr w:type="spellStart"/>
      <w:r>
        <w:t>bekandt</w:t>
      </w:r>
      <w:proofErr w:type="spellEnd"/>
      <w:r>
        <w:t xml:space="preserve">. Ist das nicht ein weiser Gott / welcher alsdann seiner Kirchen am besten </w:t>
      </w:r>
      <w:proofErr w:type="spellStart"/>
      <w:r>
        <w:t>auff</w:t>
      </w:r>
      <w:proofErr w:type="spellEnd"/>
      <w:r>
        <w:t xml:space="preserve"> </w:t>
      </w:r>
      <w:proofErr w:type="spellStart"/>
      <w:r>
        <w:t>hilfft</w:t>
      </w:r>
      <w:proofErr w:type="spellEnd"/>
      <w:r>
        <w:t xml:space="preserve"> / wann wir </w:t>
      </w:r>
      <w:proofErr w:type="spellStart"/>
      <w:r>
        <w:t>meynten</w:t>
      </w:r>
      <w:proofErr w:type="spellEnd"/>
      <w:r>
        <w:t xml:space="preserve"> / er habe sie am meisten verlassen? </w:t>
      </w:r>
    </w:p>
    <w:p w14:paraId="4E8D899F" w14:textId="77777777" w:rsidR="00453595" w:rsidRDefault="00453595" w:rsidP="00453595">
      <w:pPr>
        <w:pStyle w:val="StandardWeb"/>
      </w:pPr>
      <w:r>
        <w:t xml:space="preserve">In Italien ist dergleichen geschehen / von </w:t>
      </w:r>
      <w:proofErr w:type="spellStart"/>
      <w:r>
        <w:t>Neapolis</w:t>
      </w:r>
      <w:proofErr w:type="spellEnd"/>
      <w:r>
        <w:t xml:space="preserve"> / von Luca, von Pilis, von Locarno wurden viel guter Leute der Evangelischen </w:t>
      </w:r>
      <w:proofErr w:type="spellStart"/>
      <w:r>
        <w:t>Bekandtnuß</w:t>
      </w:r>
      <w:proofErr w:type="spellEnd"/>
      <w:r>
        <w:t xml:space="preserve"> halben verfolget und vertrieben. Gott wendete es aber alles dahin / daß durch die Vertriebene in andern örtern seine </w:t>
      </w:r>
      <w:proofErr w:type="spellStart"/>
      <w:r>
        <w:t>Italiänische</w:t>
      </w:r>
      <w:proofErr w:type="spellEnd"/>
      <w:r>
        <w:t xml:space="preserve"> Kirchen </w:t>
      </w:r>
      <w:proofErr w:type="spellStart"/>
      <w:r>
        <w:lastRenderedPageBreak/>
        <w:t>aufferbawet</w:t>
      </w:r>
      <w:proofErr w:type="spellEnd"/>
      <w:r>
        <w:t xml:space="preserve"> wurden / wie dann geschehen zu </w:t>
      </w:r>
      <w:proofErr w:type="spellStart"/>
      <w:r>
        <w:t>Genff</w:t>
      </w:r>
      <w:proofErr w:type="spellEnd"/>
      <w:r>
        <w:t xml:space="preserve"> / zu </w:t>
      </w:r>
      <w:proofErr w:type="spellStart"/>
      <w:r>
        <w:t>Zürch</w:t>
      </w:r>
      <w:proofErr w:type="spellEnd"/>
      <w:r>
        <w:t xml:space="preserve"> / zu London in Engelland / und an andern orten mehr. </w:t>
      </w:r>
    </w:p>
    <w:p w14:paraId="26E57FDE" w14:textId="77777777" w:rsidR="00453595" w:rsidRDefault="00453595" w:rsidP="00453595">
      <w:pPr>
        <w:pStyle w:val="StandardWeb"/>
      </w:pPr>
      <w:r>
        <w:t xml:space="preserve">Nach dem Schmalkaldischen Kriege wurden die Brüder </w:t>
      </w:r>
      <w:proofErr w:type="spellStart"/>
      <w:r>
        <w:t>auß</w:t>
      </w:r>
      <w:proofErr w:type="spellEnd"/>
      <w:r>
        <w:t xml:space="preserve"> Böhmen </w:t>
      </w:r>
      <w:proofErr w:type="spellStart"/>
      <w:r>
        <w:t>unnd</w:t>
      </w:r>
      <w:proofErr w:type="spellEnd"/>
      <w:r>
        <w:t xml:space="preserve"> Mähren verjagt / sie kamen in Polen / König </w:t>
      </w:r>
      <w:proofErr w:type="spellStart"/>
      <w:r>
        <w:t>Sigismundus</w:t>
      </w:r>
      <w:proofErr w:type="spellEnd"/>
      <w:r>
        <w:t xml:space="preserve"> wollte ihrer nicht / Hertzog Albrecht in </w:t>
      </w:r>
      <w:proofErr w:type="spellStart"/>
      <w:r>
        <w:t>Preussen</w:t>
      </w:r>
      <w:proofErr w:type="spellEnd"/>
      <w:r>
        <w:t xml:space="preserve"> nahm sich ihrer an / doch kamen etliche zurück in Polen / und hatten ihren </w:t>
      </w:r>
      <w:proofErr w:type="spellStart"/>
      <w:r>
        <w:t>unterschleiff</w:t>
      </w:r>
      <w:proofErr w:type="spellEnd"/>
      <w:r>
        <w:t xml:space="preserve"> bey vornehmen Polnischen Herrn. Was </w:t>
      </w:r>
      <w:proofErr w:type="spellStart"/>
      <w:r>
        <w:t>geschicht</w:t>
      </w:r>
      <w:proofErr w:type="spellEnd"/>
      <w:r>
        <w:t xml:space="preserve">? Innerhalb acht Jahren richten sie so viel </w:t>
      </w:r>
      <w:proofErr w:type="spellStart"/>
      <w:r>
        <w:t>auß</w:t>
      </w:r>
      <w:proofErr w:type="spellEnd"/>
      <w:r>
        <w:t xml:space="preserve"> / daß Petrus Paulus </w:t>
      </w:r>
      <w:proofErr w:type="spellStart"/>
      <w:r>
        <w:t>Vergerius</w:t>
      </w:r>
      <w:proofErr w:type="spellEnd"/>
      <w:r>
        <w:t xml:space="preserve"> (etwa gewesener Bischoff zu </w:t>
      </w:r>
      <w:proofErr w:type="spellStart"/>
      <w:r>
        <w:t>Justinopel</w:t>
      </w:r>
      <w:proofErr w:type="spellEnd"/>
      <w:r>
        <w:t xml:space="preserve">, und </w:t>
      </w:r>
      <w:proofErr w:type="spellStart"/>
      <w:r>
        <w:t>Bäpstlicher</w:t>
      </w:r>
      <w:proofErr w:type="spellEnd"/>
      <w:r>
        <w:t xml:space="preserve"> Legat in </w:t>
      </w:r>
      <w:proofErr w:type="spellStart"/>
      <w:r>
        <w:t>Teutschlandt</w:t>
      </w:r>
      <w:proofErr w:type="spellEnd"/>
      <w:r>
        <w:t xml:space="preserve"> / welcher / als er der </w:t>
      </w:r>
      <w:proofErr w:type="spellStart"/>
      <w:r>
        <w:t>unserigen</w:t>
      </w:r>
      <w:proofErr w:type="spellEnd"/>
      <w:r>
        <w:t xml:space="preserve"> Bücher hat widerlegen wöllen / selbst ist bekehrt worden) </w:t>
      </w:r>
      <w:proofErr w:type="spellStart"/>
      <w:r>
        <w:t>bekent</w:t>
      </w:r>
      <w:proofErr w:type="spellEnd"/>
      <w:r>
        <w:t xml:space="preserve"> / er hätte / anno ein </w:t>
      </w:r>
      <w:proofErr w:type="spellStart"/>
      <w:r>
        <w:t>tausent</w:t>
      </w:r>
      <w:proofErr w:type="spellEnd"/>
      <w:r>
        <w:t xml:space="preserve"> </w:t>
      </w:r>
      <w:proofErr w:type="spellStart"/>
      <w:r>
        <w:t>fünffhundertsechs</w:t>
      </w:r>
      <w:proofErr w:type="spellEnd"/>
      <w:r>
        <w:t xml:space="preserve"> </w:t>
      </w:r>
      <w:proofErr w:type="spellStart"/>
      <w:r>
        <w:t>unnd</w:t>
      </w:r>
      <w:proofErr w:type="spellEnd"/>
      <w:r>
        <w:t xml:space="preserve"> </w:t>
      </w:r>
      <w:proofErr w:type="spellStart"/>
      <w:r>
        <w:t>fünfftzig</w:t>
      </w:r>
      <w:proofErr w:type="spellEnd"/>
      <w:r>
        <w:t xml:space="preserve"> / </w:t>
      </w:r>
      <w:proofErr w:type="spellStart"/>
      <w:r>
        <w:t>viertzig</w:t>
      </w:r>
      <w:proofErr w:type="spellEnd"/>
      <w:r>
        <w:t xml:space="preserve"> von den Brüdern </w:t>
      </w:r>
      <w:proofErr w:type="spellStart"/>
      <w:r>
        <w:t>wolerbawte</w:t>
      </w:r>
      <w:proofErr w:type="spellEnd"/>
      <w:r>
        <w:t xml:space="preserve"> Kirchen in Polen gefunden / welches die </w:t>
      </w:r>
      <w:proofErr w:type="spellStart"/>
      <w:r>
        <w:t>jenigen</w:t>
      </w:r>
      <w:proofErr w:type="spellEnd"/>
      <w:r>
        <w:t xml:space="preserve"> nimmermehr gedacht hätten / daß es geschehen </w:t>
      </w:r>
      <w:proofErr w:type="spellStart"/>
      <w:r>
        <w:t>solte</w:t>
      </w:r>
      <w:proofErr w:type="spellEnd"/>
      <w:r>
        <w:t xml:space="preserve"> / welche die Brüder so </w:t>
      </w:r>
      <w:proofErr w:type="spellStart"/>
      <w:r>
        <w:t>unbarmhertziger</w:t>
      </w:r>
      <w:proofErr w:type="spellEnd"/>
      <w:r>
        <w:t xml:space="preserve"> weise </w:t>
      </w:r>
      <w:proofErr w:type="spellStart"/>
      <w:r>
        <w:t>verstossen</w:t>
      </w:r>
      <w:proofErr w:type="spellEnd"/>
      <w:r>
        <w:t xml:space="preserve"> hatten. </w:t>
      </w:r>
    </w:p>
    <w:p w14:paraId="4D672431" w14:textId="77777777" w:rsidR="00453595" w:rsidRDefault="00453595" w:rsidP="00453595">
      <w:pPr>
        <w:pStyle w:val="StandardWeb"/>
      </w:pPr>
      <w:r>
        <w:t xml:space="preserve">Die </w:t>
      </w:r>
      <w:proofErr w:type="spellStart"/>
      <w:r>
        <w:t>Niderländische</w:t>
      </w:r>
      <w:proofErr w:type="spellEnd"/>
      <w:r>
        <w:t xml:space="preserve"> Verfolgung gab der Chur </w:t>
      </w:r>
      <w:proofErr w:type="spellStart"/>
      <w:r>
        <w:t>Pfaltz</w:t>
      </w:r>
      <w:proofErr w:type="spellEnd"/>
      <w:r>
        <w:t xml:space="preserve"> allerhand Lehrer und Prediger / als dieselbige durch Churfürst Friederichen den dritten </w:t>
      </w:r>
      <w:proofErr w:type="spellStart"/>
      <w:r>
        <w:t>reformirt</w:t>
      </w:r>
      <w:proofErr w:type="spellEnd"/>
      <w:r>
        <w:t xml:space="preserve"> wurde. </w:t>
      </w:r>
      <w:proofErr w:type="spellStart"/>
      <w:r>
        <w:t>Deßgleichen</w:t>
      </w:r>
      <w:proofErr w:type="spellEnd"/>
      <w:r>
        <w:t xml:space="preserve"> als die Prediger in der Churfürstlichen </w:t>
      </w:r>
      <w:proofErr w:type="spellStart"/>
      <w:r>
        <w:t>Pfaltz</w:t>
      </w:r>
      <w:proofErr w:type="spellEnd"/>
      <w:r>
        <w:t xml:space="preserve"> / nach seligem Absterben hochgedachtes Churfürsten / hin und wider </w:t>
      </w:r>
      <w:proofErr w:type="spellStart"/>
      <w:r>
        <w:t>zerstrewet</w:t>
      </w:r>
      <w:proofErr w:type="spellEnd"/>
      <w:r>
        <w:t xml:space="preserve"> worden / haben sie in vielen orten die wahre Religion </w:t>
      </w:r>
      <w:proofErr w:type="spellStart"/>
      <w:r>
        <w:t>helffen</w:t>
      </w:r>
      <w:proofErr w:type="spellEnd"/>
      <w:r>
        <w:t xml:space="preserve"> </w:t>
      </w:r>
      <w:proofErr w:type="spellStart"/>
      <w:r>
        <w:t>fortpflantzen</w:t>
      </w:r>
      <w:proofErr w:type="spellEnd"/>
      <w:r>
        <w:t xml:space="preserve">. </w:t>
      </w:r>
    </w:p>
    <w:p w14:paraId="08E43CA7" w14:textId="77777777" w:rsidR="00453595" w:rsidRDefault="00453595" w:rsidP="00453595">
      <w:pPr>
        <w:pStyle w:val="StandardWeb"/>
      </w:pPr>
      <w:r>
        <w:t xml:space="preserve">Das hochlöbliche </w:t>
      </w:r>
      <w:proofErr w:type="spellStart"/>
      <w:r>
        <w:t>Hertzogthumb</w:t>
      </w:r>
      <w:proofErr w:type="spellEnd"/>
      <w:r>
        <w:t xml:space="preserve"> </w:t>
      </w:r>
      <w:proofErr w:type="spellStart"/>
      <w:r>
        <w:t>Würtemberg</w:t>
      </w:r>
      <w:proofErr w:type="spellEnd"/>
      <w:r>
        <w:t xml:space="preserve"> ist daher zur </w:t>
      </w:r>
      <w:proofErr w:type="spellStart"/>
      <w:r>
        <w:t>Erkantnuß</w:t>
      </w:r>
      <w:proofErr w:type="spellEnd"/>
      <w:r>
        <w:t xml:space="preserve"> deß </w:t>
      </w:r>
      <w:proofErr w:type="spellStart"/>
      <w:r>
        <w:t>Evangelions</w:t>
      </w:r>
      <w:proofErr w:type="spellEnd"/>
      <w:r>
        <w:t xml:space="preserve"> kommen / daß Hertzog Ulrich von Land und Leuten vertrieben worden. Dann als er sich heimlich bey </w:t>
      </w:r>
      <w:proofErr w:type="spellStart"/>
      <w:r>
        <w:t>Landgraff</w:t>
      </w:r>
      <w:proofErr w:type="spellEnd"/>
      <w:r>
        <w:t xml:space="preserve"> Philips zu Hessen </w:t>
      </w:r>
      <w:proofErr w:type="spellStart"/>
      <w:r>
        <w:t>auffgehalten</w:t>
      </w:r>
      <w:proofErr w:type="spellEnd"/>
      <w:r>
        <w:t xml:space="preserve"> / </w:t>
      </w:r>
      <w:proofErr w:type="spellStart"/>
      <w:r>
        <w:t>unnd</w:t>
      </w:r>
      <w:proofErr w:type="spellEnd"/>
      <w:r>
        <w:t xml:space="preserve"> allda die reine Lehrer hat hören predigen / auch dem </w:t>
      </w:r>
      <w:proofErr w:type="spellStart"/>
      <w:r>
        <w:t>Marpurgischen</w:t>
      </w:r>
      <w:proofErr w:type="spellEnd"/>
      <w:r>
        <w:t xml:space="preserve"> Gespräch </w:t>
      </w:r>
      <w:proofErr w:type="spellStart"/>
      <w:r>
        <w:t>beygewohnet</w:t>
      </w:r>
      <w:proofErr w:type="spellEnd"/>
      <w:r>
        <w:t xml:space="preserve"> / hat er einen Schmack der wahren Religion eingenommen / welche er auch nach der zeit / als er </w:t>
      </w:r>
      <w:proofErr w:type="spellStart"/>
      <w:r>
        <w:t>widerumb</w:t>
      </w:r>
      <w:proofErr w:type="spellEnd"/>
      <w:r>
        <w:t xml:space="preserve"> in sein </w:t>
      </w:r>
      <w:proofErr w:type="spellStart"/>
      <w:r>
        <w:t>Herzogthumb</w:t>
      </w:r>
      <w:proofErr w:type="spellEnd"/>
      <w:r>
        <w:t xml:space="preserve"> eingesetzt / seinen lieben Unterthanen hat lassen vortragen. </w:t>
      </w:r>
    </w:p>
    <w:p w14:paraId="36F785C5" w14:textId="77777777" w:rsidR="00453595" w:rsidRDefault="00453595" w:rsidP="00453595">
      <w:pPr>
        <w:pStyle w:val="StandardWeb"/>
      </w:pPr>
      <w:r>
        <w:t xml:space="preserve">Sonst hat Gott der HERR auch andere wunderbare Mittel gebraucht / sein heiliges Wort hin </w:t>
      </w:r>
      <w:proofErr w:type="spellStart"/>
      <w:r>
        <w:t>unnd</w:t>
      </w:r>
      <w:proofErr w:type="spellEnd"/>
      <w:r>
        <w:t xml:space="preserve"> wider </w:t>
      </w:r>
      <w:proofErr w:type="spellStart"/>
      <w:r>
        <w:t>außzubreiten</w:t>
      </w:r>
      <w:proofErr w:type="spellEnd"/>
      <w:r>
        <w:t xml:space="preserve">. </w:t>
      </w:r>
    </w:p>
    <w:p w14:paraId="50D3ABC2" w14:textId="77777777" w:rsidR="00453595" w:rsidRDefault="00453595" w:rsidP="00453595">
      <w:pPr>
        <w:pStyle w:val="StandardWeb"/>
      </w:pPr>
      <w:r>
        <w:t xml:space="preserve">Die Hungern müssen bekennen / als das </w:t>
      </w:r>
      <w:proofErr w:type="spellStart"/>
      <w:r>
        <w:t>Teutsche</w:t>
      </w:r>
      <w:proofErr w:type="spellEnd"/>
      <w:r>
        <w:t xml:space="preserve"> </w:t>
      </w:r>
      <w:proofErr w:type="spellStart"/>
      <w:r>
        <w:t>Kriegsvolck</w:t>
      </w:r>
      <w:proofErr w:type="spellEnd"/>
      <w:r>
        <w:t xml:space="preserve"> vom Könige Ferdinando hinein geführet / unter welchem viel Lutherische gewesen / daß daher ihnen deß Bapsts </w:t>
      </w:r>
      <w:proofErr w:type="spellStart"/>
      <w:r>
        <w:t>grewliche</w:t>
      </w:r>
      <w:proofErr w:type="spellEnd"/>
      <w:r>
        <w:t xml:space="preserve"> </w:t>
      </w:r>
      <w:proofErr w:type="spellStart"/>
      <w:r>
        <w:t>Abgötterey</w:t>
      </w:r>
      <w:proofErr w:type="spellEnd"/>
      <w:r>
        <w:t xml:space="preserve"> ist </w:t>
      </w:r>
      <w:proofErr w:type="spellStart"/>
      <w:r>
        <w:t>bekandt</w:t>
      </w:r>
      <w:proofErr w:type="spellEnd"/>
      <w:r>
        <w:t xml:space="preserve"> gemacht worden. </w:t>
      </w:r>
    </w:p>
    <w:p w14:paraId="63711F78" w14:textId="77777777" w:rsidR="00453595" w:rsidRDefault="00453595" w:rsidP="00453595">
      <w:pPr>
        <w:pStyle w:val="StandardWeb"/>
      </w:pPr>
      <w:proofErr w:type="spellStart"/>
      <w:r>
        <w:t>Deßgleichen</w:t>
      </w:r>
      <w:proofErr w:type="spellEnd"/>
      <w:r>
        <w:t xml:space="preserve"> ist geschehen in Italia, als Keyser Carls Heer wider den Bapst </w:t>
      </w:r>
      <w:proofErr w:type="spellStart"/>
      <w:r>
        <w:t>gekrieget</w:t>
      </w:r>
      <w:proofErr w:type="spellEnd"/>
      <w:r>
        <w:t xml:space="preserve"> / </w:t>
      </w:r>
      <w:proofErr w:type="spellStart"/>
      <w:r>
        <w:t>unn</w:t>
      </w:r>
      <w:proofErr w:type="spellEnd"/>
      <w:r>
        <w:t xml:space="preserve"> zu Venedig in den </w:t>
      </w:r>
      <w:proofErr w:type="spellStart"/>
      <w:r>
        <w:t>Mißverstand</w:t>
      </w:r>
      <w:proofErr w:type="spellEnd"/>
      <w:r>
        <w:t xml:space="preserve"> zwischen dem Bapst und </w:t>
      </w:r>
      <w:proofErr w:type="spellStart"/>
      <w:r>
        <w:t>Venedigern</w:t>
      </w:r>
      <w:proofErr w:type="spellEnd"/>
      <w:r>
        <w:t xml:space="preserve"> erwachsen. </w:t>
      </w:r>
    </w:p>
    <w:p w14:paraId="05D13150" w14:textId="77777777" w:rsidR="00453595" w:rsidRDefault="00453595" w:rsidP="00453595">
      <w:pPr>
        <w:pStyle w:val="StandardWeb"/>
      </w:pPr>
      <w:r>
        <w:t xml:space="preserve">Es haben auch die geistreiche Gesänge / welche von den Evangelischen Lehrern gemacht / und von den armen </w:t>
      </w:r>
      <w:proofErr w:type="spellStart"/>
      <w:r>
        <w:t>Schulern</w:t>
      </w:r>
      <w:proofErr w:type="spellEnd"/>
      <w:r>
        <w:t xml:space="preserve"> vor den Thüren gesungen worden / </w:t>
      </w:r>
      <w:proofErr w:type="spellStart"/>
      <w:r>
        <w:t>unzehlich</w:t>
      </w:r>
      <w:proofErr w:type="spellEnd"/>
      <w:r>
        <w:t xml:space="preserve"> viel Menschen zu der </w:t>
      </w:r>
      <w:proofErr w:type="spellStart"/>
      <w:r>
        <w:t>Erkandtnuß</w:t>
      </w:r>
      <w:proofErr w:type="spellEnd"/>
      <w:r>
        <w:t xml:space="preserve"> der </w:t>
      </w:r>
      <w:proofErr w:type="spellStart"/>
      <w:r>
        <w:t>Warheit</w:t>
      </w:r>
      <w:proofErr w:type="spellEnd"/>
      <w:r>
        <w:t xml:space="preserve"> </w:t>
      </w:r>
      <w:proofErr w:type="spellStart"/>
      <w:r>
        <w:t>befordert</w:t>
      </w:r>
      <w:proofErr w:type="spellEnd"/>
      <w:r>
        <w:t xml:space="preserve"> / in </w:t>
      </w:r>
      <w:proofErr w:type="spellStart"/>
      <w:r>
        <w:t>Teutschland</w:t>
      </w:r>
      <w:proofErr w:type="spellEnd"/>
      <w:r>
        <w:t xml:space="preserve"> / in </w:t>
      </w:r>
      <w:proofErr w:type="spellStart"/>
      <w:r>
        <w:t>Niderland</w:t>
      </w:r>
      <w:proofErr w:type="spellEnd"/>
      <w:r>
        <w:t xml:space="preserve"> / in </w:t>
      </w:r>
      <w:proofErr w:type="spellStart"/>
      <w:r>
        <w:t>Franckreich</w:t>
      </w:r>
      <w:proofErr w:type="spellEnd"/>
      <w:r>
        <w:t xml:space="preserve"> / sonderlich aber in </w:t>
      </w:r>
      <w:proofErr w:type="spellStart"/>
      <w:r>
        <w:t>Ungerland</w:t>
      </w:r>
      <w:proofErr w:type="spellEnd"/>
      <w:r>
        <w:t xml:space="preserve"> / da man sich wegen </w:t>
      </w:r>
      <w:proofErr w:type="spellStart"/>
      <w:r>
        <w:t>mangel</w:t>
      </w:r>
      <w:proofErr w:type="spellEnd"/>
      <w:r>
        <w:t xml:space="preserve"> der </w:t>
      </w:r>
      <w:proofErr w:type="spellStart"/>
      <w:r>
        <w:t>Buchtruckerey</w:t>
      </w:r>
      <w:proofErr w:type="spellEnd"/>
      <w:r>
        <w:t xml:space="preserve"> dieses mittels sehr gebraucht / und den jungen Knaben Lehr und geistreiche Gesänge vorgeschrieben / welche sie nicht allein vor den Häusern / sondern auch in </w:t>
      </w:r>
      <w:proofErr w:type="spellStart"/>
      <w:r>
        <w:t>Gastereyen</w:t>
      </w:r>
      <w:proofErr w:type="spellEnd"/>
      <w:r>
        <w:t xml:space="preserve"> gesungen haben. </w:t>
      </w:r>
    </w:p>
    <w:p w14:paraId="455D810F" w14:textId="77777777" w:rsidR="00453595" w:rsidRDefault="00453595" w:rsidP="00453595">
      <w:pPr>
        <w:pStyle w:val="StandardWeb"/>
      </w:pPr>
      <w:r>
        <w:t xml:space="preserve">Nicht weniger haben auch hierzu gedienet / die hin </w:t>
      </w:r>
      <w:proofErr w:type="spellStart"/>
      <w:r>
        <w:t>unnd</w:t>
      </w:r>
      <w:proofErr w:type="spellEnd"/>
      <w:r>
        <w:t xml:space="preserve"> wider </w:t>
      </w:r>
      <w:proofErr w:type="spellStart"/>
      <w:r>
        <w:t>auffgerichte</w:t>
      </w:r>
      <w:proofErr w:type="spellEnd"/>
      <w:r>
        <w:t xml:space="preserve"> </w:t>
      </w:r>
      <w:proofErr w:type="spellStart"/>
      <w:r>
        <w:t>particular</w:t>
      </w:r>
      <w:proofErr w:type="spellEnd"/>
      <w:r>
        <w:t xml:space="preserve"> Schulen / item die von den Evangelischen mit den Papisten gehaltene </w:t>
      </w:r>
      <w:proofErr w:type="spellStart"/>
      <w:r>
        <w:t>disputationes</w:t>
      </w:r>
      <w:proofErr w:type="spellEnd"/>
      <w:r>
        <w:t xml:space="preserve">, wie dann solche </w:t>
      </w:r>
      <w:proofErr w:type="spellStart"/>
      <w:r>
        <w:t>disputationes</w:t>
      </w:r>
      <w:proofErr w:type="spellEnd"/>
      <w:r>
        <w:t xml:space="preserve"> sind gehalten worden zu </w:t>
      </w:r>
      <w:proofErr w:type="spellStart"/>
      <w:r>
        <w:t>Leiptzig</w:t>
      </w:r>
      <w:proofErr w:type="spellEnd"/>
      <w:r>
        <w:t xml:space="preserve"> anno ein </w:t>
      </w:r>
      <w:proofErr w:type="spellStart"/>
      <w:r>
        <w:t>tausent</w:t>
      </w:r>
      <w:proofErr w:type="spellEnd"/>
      <w:r>
        <w:t xml:space="preserve"> </w:t>
      </w:r>
      <w:proofErr w:type="spellStart"/>
      <w:r>
        <w:t>fünff</w:t>
      </w:r>
      <w:proofErr w:type="spellEnd"/>
      <w:r>
        <w:t xml:space="preserve"> hundert und </w:t>
      </w:r>
      <w:proofErr w:type="spellStart"/>
      <w:r>
        <w:t>neunzehen</w:t>
      </w:r>
      <w:proofErr w:type="spellEnd"/>
      <w:r>
        <w:t xml:space="preserve">: zu Zürich und </w:t>
      </w:r>
      <w:proofErr w:type="spellStart"/>
      <w:r>
        <w:t>Breßlaw</w:t>
      </w:r>
      <w:proofErr w:type="spellEnd"/>
      <w:r>
        <w:t xml:space="preserve"> im Jahr ein </w:t>
      </w:r>
      <w:proofErr w:type="spellStart"/>
      <w:r>
        <w:t>tausent</w:t>
      </w:r>
      <w:proofErr w:type="spellEnd"/>
      <w:r>
        <w:t xml:space="preserve"> </w:t>
      </w:r>
      <w:proofErr w:type="spellStart"/>
      <w:r>
        <w:t>fünffhundert</w:t>
      </w:r>
      <w:proofErr w:type="spellEnd"/>
      <w:r>
        <w:t xml:space="preserve"> </w:t>
      </w:r>
      <w:proofErr w:type="spellStart"/>
      <w:r>
        <w:t>drey</w:t>
      </w:r>
      <w:proofErr w:type="spellEnd"/>
      <w:r>
        <w:t xml:space="preserve"> </w:t>
      </w:r>
      <w:proofErr w:type="spellStart"/>
      <w:r>
        <w:t>unn</w:t>
      </w:r>
      <w:proofErr w:type="spellEnd"/>
      <w:r>
        <w:t xml:space="preserve"> </w:t>
      </w:r>
      <w:proofErr w:type="spellStart"/>
      <w:r>
        <w:t>zwantzig</w:t>
      </w:r>
      <w:proofErr w:type="spellEnd"/>
      <w:r>
        <w:t xml:space="preserve">: zu Basel im Jahr </w:t>
      </w:r>
      <w:proofErr w:type="spellStart"/>
      <w:r>
        <w:t>tausent</w:t>
      </w:r>
      <w:proofErr w:type="spellEnd"/>
      <w:r>
        <w:t xml:space="preserve"> </w:t>
      </w:r>
      <w:proofErr w:type="spellStart"/>
      <w:r>
        <w:t>fünff</w:t>
      </w:r>
      <w:proofErr w:type="spellEnd"/>
      <w:r>
        <w:t xml:space="preserve"> hundert vier und </w:t>
      </w:r>
      <w:proofErr w:type="spellStart"/>
      <w:r>
        <w:t>zwantzig</w:t>
      </w:r>
      <w:proofErr w:type="spellEnd"/>
      <w:r>
        <w:t xml:space="preserve">: zu Nürnberg anno </w:t>
      </w:r>
      <w:proofErr w:type="spellStart"/>
      <w:r>
        <w:t>tausent</w:t>
      </w:r>
      <w:proofErr w:type="spellEnd"/>
      <w:r>
        <w:t xml:space="preserve"> </w:t>
      </w:r>
      <w:proofErr w:type="spellStart"/>
      <w:r>
        <w:t>fünffhundert</w:t>
      </w:r>
      <w:proofErr w:type="spellEnd"/>
      <w:r>
        <w:t xml:space="preserve"> </w:t>
      </w:r>
      <w:proofErr w:type="spellStart"/>
      <w:r>
        <w:t>fünff</w:t>
      </w:r>
      <w:proofErr w:type="spellEnd"/>
      <w:r>
        <w:t xml:space="preserve"> und </w:t>
      </w:r>
      <w:proofErr w:type="spellStart"/>
      <w:r>
        <w:t>zwantzig</w:t>
      </w:r>
      <w:proofErr w:type="spellEnd"/>
      <w:r>
        <w:t xml:space="preserve">: zu Baden in der </w:t>
      </w:r>
      <w:proofErr w:type="spellStart"/>
      <w:r>
        <w:t>Schweitz</w:t>
      </w:r>
      <w:proofErr w:type="spellEnd"/>
      <w:r>
        <w:t xml:space="preserve"> im Jahr </w:t>
      </w:r>
      <w:proofErr w:type="spellStart"/>
      <w:r>
        <w:t>tausent</w:t>
      </w:r>
      <w:proofErr w:type="spellEnd"/>
      <w:r>
        <w:t xml:space="preserve"> </w:t>
      </w:r>
      <w:proofErr w:type="spellStart"/>
      <w:r>
        <w:t>fünff</w:t>
      </w:r>
      <w:proofErr w:type="spellEnd"/>
      <w:r>
        <w:t xml:space="preserve"> hundert sechs und </w:t>
      </w:r>
      <w:proofErr w:type="spellStart"/>
      <w:r>
        <w:t>zwantzig</w:t>
      </w:r>
      <w:proofErr w:type="spellEnd"/>
      <w:r>
        <w:t xml:space="preserve">: zu </w:t>
      </w:r>
      <w:r>
        <w:lastRenderedPageBreak/>
        <w:t xml:space="preserve">Bern im Jahr </w:t>
      </w:r>
      <w:proofErr w:type="spellStart"/>
      <w:r>
        <w:t>tausent</w:t>
      </w:r>
      <w:proofErr w:type="spellEnd"/>
      <w:r>
        <w:t xml:space="preserve"> </w:t>
      </w:r>
      <w:proofErr w:type="spellStart"/>
      <w:r>
        <w:t>fünff</w:t>
      </w:r>
      <w:proofErr w:type="spellEnd"/>
      <w:r>
        <w:t xml:space="preserve"> hundert acht </w:t>
      </w:r>
      <w:proofErr w:type="spellStart"/>
      <w:r>
        <w:t>unn</w:t>
      </w:r>
      <w:proofErr w:type="spellEnd"/>
      <w:r>
        <w:t xml:space="preserve"> </w:t>
      </w:r>
      <w:proofErr w:type="spellStart"/>
      <w:r>
        <w:t>zwantzig</w:t>
      </w:r>
      <w:proofErr w:type="spellEnd"/>
      <w:r>
        <w:t xml:space="preserve">: zu London im Jahr </w:t>
      </w:r>
      <w:proofErr w:type="spellStart"/>
      <w:r>
        <w:t>tausent</w:t>
      </w:r>
      <w:proofErr w:type="spellEnd"/>
      <w:r>
        <w:t xml:space="preserve"> </w:t>
      </w:r>
      <w:proofErr w:type="spellStart"/>
      <w:r>
        <w:t>fünff</w:t>
      </w:r>
      <w:proofErr w:type="spellEnd"/>
      <w:r>
        <w:t xml:space="preserve"> hundert neun und </w:t>
      </w:r>
      <w:proofErr w:type="spellStart"/>
      <w:r>
        <w:t>viertzig</w:t>
      </w:r>
      <w:proofErr w:type="spellEnd"/>
      <w:r>
        <w:t xml:space="preserve"> / etc. </w:t>
      </w:r>
    </w:p>
    <w:p w14:paraId="2F2D02BA" w14:textId="77777777" w:rsidR="00453595" w:rsidRDefault="00453595" w:rsidP="00453595">
      <w:pPr>
        <w:pStyle w:val="StandardWeb"/>
      </w:pPr>
      <w:r>
        <w:t xml:space="preserve">Gleich wie man aber in der ersten Kirchen den </w:t>
      </w:r>
      <w:proofErr w:type="spellStart"/>
      <w:r>
        <w:t>Christglaubigen</w:t>
      </w:r>
      <w:proofErr w:type="spellEnd"/>
      <w:r>
        <w:t xml:space="preserve"> </w:t>
      </w:r>
      <w:proofErr w:type="spellStart"/>
      <w:r>
        <w:t>hefftig</w:t>
      </w:r>
      <w:proofErr w:type="spellEnd"/>
      <w:r>
        <w:t xml:space="preserve"> hat zu gesetzt / einmal mit </w:t>
      </w:r>
      <w:proofErr w:type="spellStart"/>
      <w:r>
        <w:t>scharpffen</w:t>
      </w:r>
      <w:proofErr w:type="spellEnd"/>
      <w:r>
        <w:t xml:space="preserve"> Mandaten / bald mit harten Straffen / dann mit </w:t>
      </w:r>
      <w:proofErr w:type="spellStart"/>
      <w:r>
        <w:t>offentlicher</w:t>
      </w:r>
      <w:proofErr w:type="spellEnd"/>
      <w:r>
        <w:t xml:space="preserve"> Kriegsgewalt: also hat man die </w:t>
      </w:r>
      <w:proofErr w:type="spellStart"/>
      <w:r>
        <w:t>verschienene</w:t>
      </w:r>
      <w:proofErr w:type="spellEnd"/>
      <w:r>
        <w:t xml:space="preserve"> hundert Jahr </w:t>
      </w:r>
      <w:proofErr w:type="spellStart"/>
      <w:r>
        <w:t>uber</w:t>
      </w:r>
      <w:proofErr w:type="spellEnd"/>
      <w:r>
        <w:t xml:space="preserve"> / hin und wider </w:t>
      </w:r>
      <w:proofErr w:type="spellStart"/>
      <w:r>
        <w:t>schaarpffe</w:t>
      </w:r>
      <w:proofErr w:type="spellEnd"/>
      <w:r>
        <w:t xml:space="preserve"> </w:t>
      </w:r>
      <w:proofErr w:type="spellStart"/>
      <w:r>
        <w:t>Mandata</w:t>
      </w:r>
      <w:proofErr w:type="spellEnd"/>
      <w:r>
        <w:t xml:space="preserve"> wider die wahre Religion / und deren Bekenner angeschlagen / und wann dieselbige nichts mehr verfangen / </w:t>
      </w:r>
      <w:proofErr w:type="spellStart"/>
      <w:r>
        <w:t>unzehlich</w:t>
      </w:r>
      <w:proofErr w:type="spellEnd"/>
      <w:r>
        <w:t xml:space="preserve"> viel Menschen </w:t>
      </w:r>
      <w:proofErr w:type="spellStart"/>
      <w:r>
        <w:t>gesenget</w:t>
      </w:r>
      <w:proofErr w:type="spellEnd"/>
      <w:r>
        <w:t xml:space="preserve"> / </w:t>
      </w:r>
      <w:proofErr w:type="spellStart"/>
      <w:r>
        <w:t>gebrännet</w:t>
      </w:r>
      <w:proofErr w:type="spellEnd"/>
      <w:r>
        <w:t xml:space="preserve"> / </w:t>
      </w:r>
      <w:proofErr w:type="spellStart"/>
      <w:r>
        <w:t>erträncket</w:t>
      </w:r>
      <w:proofErr w:type="spellEnd"/>
      <w:r>
        <w:t xml:space="preserve"> / </w:t>
      </w:r>
      <w:proofErr w:type="spellStart"/>
      <w:r>
        <w:t>enthaauptet</w:t>
      </w:r>
      <w:proofErr w:type="spellEnd"/>
      <w:r>
        <w:t xml:space="preserve"> / </w:t>
      </w:r>
      <w:proofErr w:type="spellStart"/>
      <w:r>
        <w:t>unnd</w:t>
      </w:r>
      <w:proofErr w:type="spellEnd"/>
      <w:r>
        <w:t xml:space="preserve"> sonst hingerichtet. Endlich hat man </w:t>
      </w:r>
      <w:proofErr w:type="spellStart"/>
      <w:r>
        <w:t>gantze</w:t>
      </w:r>
      <w:proofErr w:type="spellEnd"/>
      <w:r>
        <w:t xml:space="preserve"> Heer </w:t>
      </w:r>
      <w:proofErr w:type="spellStart"/>
      <w:r>
        <w:t>außgeführet</w:t>
      </w:r>
      <w:proofErr w:type="spellEnd"/>
      <w:r>
        <w:t xml:space="preserve"> / in </w:t>
      </w:r>
      <w:proofErr w:type="spellStart"/>
      <w:r>
        <w:t>Teutschland</w:t>
      </w:r>
      <w:proofErr w:type="spellEnd"/>
      <w:r>
        <w:t xml:space="preserve"> / in </w:t>
      </w:r>
      <w:proofErr w:type="spellStart"/>
      <w:r>
        <w:t>Franckreich</w:t>
      </w:r>
      <w:proofErr w:type="spellEnd"/>
      <w:r>
        <w:t xml:space="preserve"> / in </w:t>
      </w:r>
      <w:proofErr w:type="spellStart"/>
      <w:r>
        <w:t>Niderland</w:t>
      </w:r>
      <w:proofErr w:type="spellEnd"/>
      <w:r>
        <w:t xml:space="preserve"> / die wahre Religion dadurch zu </w:t>
      </w:r>
      <w:proofErr w:type="spellStart"/>
      <w:r>
        <w:t>dämpffen</w:t>
      </w:r>
      <w:proofErr w:type="spellEnd"/>
      <w:r>
        <w:t xml:space="preserve">. </w:t>
      </w:r>
    </w:p>
    <w:p w14:paraId="6CCE7116" w14:textId="77777777" w:rsidR="00453595" w:rsidRDefault="00453595" w:rsidP="00453595">
      <w:pPr>
        <w:pStyle w:val="berschrift2"/>
      </w:pPr>
      <w:r>
        <w:t>VI.</w:t>
      </w:r>
    </w:p>
    <w:p w14:paraId="46D538D3" w14:textId="77777777" w:rsidR="00453595" w:rsidRDefault="00453595" w:rsidP="00453595">
      <w:pPr>
        <w:pStyle w:val="StandardWeb"/>
      </w:pPr>
      <w:r>
        <w:t xml:space="preserve">Gleich wie auch vor </w:t>
      </w:r>
      <w:proofErr w:type="spellStart"/>
      <w:r>
        <w:t>zeiten</w:t>
      </w:r>
      <w:proofErr w:type="spellEnd"/>
      <w:r>
        <w:t xml:space="preserve"> die </w:t>
      </w:r>
      <w:proofErr w:type="spellStart"/>
      <w:r>
        <w:t>Heydnische</w:t>
      </w:r>
      <w:proofErr w:type="spellEnd"/>
      <w:r>
        <w:t xml:space="preserve"> Keyser der Christen </w:t>
      </w:r>
      <w:proofErr w:type="spellStart"/>
      <w:r>
        <w:t>Glaubensbekandtnusse</w:t>
      </w:r>
      <w:proofErr w:type="spellEnd"/>
      <w:r>
        <w:t xml:space="preserve"> und </w:t>
      </w:r>
      <w:proofErr w:type="spellStart"/>
      <w:r>
        <w:t>Apologias</w:t>
      </w:r>
      <w:proofErr w:type="spellEnd"/>
      <w:r>
        <w:t xml:space="preserve">, gleichsam wider ihren willen / haben müssen hören verlesen / </w:t>
      </w:r>
      <w:proofErr w:type="spellStart"/>
      <w:r>
        <w:t>inmassen</w:t>
      </w:r>
      <w:proofErr w:type="spellEnd"/>
      <w:r>
        <w:t xml:space="preserve"> solche der Christen </w:t>
      </w:r>
      <w:proofErr w:type="spellStart"/>
      <w:r>
        <w:t>Glaubensbekandtnusse</w:t>
      </w:r>
      <w:proofErr w:type="spellEnd"/>
      <w:r>
        <w:t xml:space="preserve"> </w:t>
      </w:r>
      <w:proofErr w:type="spellStart"/>
      <w:r>
        <w:t>unnd</w:t>
      </w:r>
      <w:proofErr w:type="spellEnd"/>
      <w:r>
        <w:t xml:space="preserve"> </w:t>
      </w:r>
      <w:proofErr w:type="spellStart"/>
      <w:r>
        <w:t>Vertheidigungen</w:t>
      </w:r>
      <w:proofErr w:type="spellEnd"/>
      <w:r>
        <w:t xml:space="preserve"> / so den Römischen </w:t>
      </w:r>
      <w:proofErr w:type="spellStart"/>
      <w:r>
        <w:t>Keysern</w:t>
      </w:r>
      <w:proofErr w:type="spellEnd"/>
      <w:r>
        <w:t xml:space="preserve"> </w:t>
      </w:r>
      <w:proofErr w:type="spellStart"/>
      <w:r>
        <w:t>uberreicht</w:t>
      </w:r>
      <w:proofErr w:type="spellEnd"/>
      <w:r>
        <w:t xml:space="preserve"> worden / noch vorhanden / bey Justino </w:t>
      </w:r>
      <w:proofErr w:type="spellStart"/>
      <w:r>
        <w:t>Martyre</w:t>
      </w:r>
      <w:proofErr w:type="spellEnd"/>
      <w:r>
        <w:t xml:space="preserve">, </w:t>
      </w:r>
      <w:proofErr w:type="spellStart"/>
      <w:r>
        <w:t>Athenagora</w:t>
      </w:r>
      <w:proofErr w:type="spellEnd"/>
      <w:r>
        <w:t xml:space="preserve">, </w:t>
      </w:r>
      <w:proofErr w:type="spellStart"/>
      <w:r>
        <w:t>Tertulliano</w:t>
      </w:r>
      <w:proofErr w:type="spellEnd"/>
      <w:r>
        <w:t xml:space="preserve">, </w:t>
      </w:r>
      <w:proofErr w:type="spellStart"/>
      <w:r>
        <w:t>unn</w:t>
      </w:r>
      <w:proofErr w:type="spellEnd"/>
      <w:r>
        <w:t xml:space="preserve"> andern: Also haben zu unserer zeit Keyser </w:t>
      </w:r>
      <w:proofErr w:type="spellStart"/>
      <w:r>
        <w:t>unn</w:t>
      </w:r>
      <w:proofErr w:type="spellEnd"/>
      <w:r>
        <w:t xml:space="preserve"> Könige </w:t>
      </w:r>
      <w:proofErr w:type="spellStart"/>
      <w:r>
        <w:t>dannoch</w:t>
      </w:r>
      <w:proofErr w:type="spellEnd"/>
      <w:r>
        <w:t xml:space="preserve"> müssen wissen / was die Evangelische </w:t>
      </w:r>
      <w:proofErr w:type="spellStart"/>
      <w:r>
        <w:t>Warheit</w:t>
      </w:r>
      <w:proofErr w:type="spellEnd"/>
      <w:r>
        <w:t xml:space="preserve"> </w:t>
      </w:r>
      <w:proofErr w:type="spellStart"/>
      <w:r>
        <w:t>were</w:t>
      </w:r>
      <w:proofErr w:type="spellEnd"/>
      <w:r>
        <w:t xml:space="preserve"> / unangesehen sie der selbigen nicht in allem </w:t>
      </w:r>
      <w:proofErr w:type="spellStart"/>
      <w:r>
        <w:t>beypflichten</w:t>
      </w:r>
      <w:proofErr w:type="spellEnd"/>
      <w:r>
        <w:t xml:space="preserve"> wöllen. Keyser Carl der </w:t>
      </w:r>
      <w:proofErr w:type="spellStart"/>
      <w:r>
        <w:t>fünffte</w:t>
      </w:r>
      <w:proofErr w:type="spellEnd"/>
      <w:r>
        <w:t xml:space="preserve"> hat zu </w:t>
      </w:r>
      <w:proofErr w:type="spellStart"/>
      <w:r>
        <w:t>Augspurg</w:t>
      </w:r>
      <w:proofErr w:type="spellEnd"/>
      <w:r>
        <w:t xml:space="preserve"> die von derselben Stadt </w:t>
      </w:r>
      <w:proofErr w:type="spellStart"/>
      <w:r>
        <w:t>genandte</w:t>
      </w:r>
      <w:proofErr w:type="spellEnd"/>
      <w:r>
        <w:t xml:space="preserve"> </w:t>
      </w:r>
      <w:proofErr w:type="spellStart"/>
      <w:r>
        <w:t>Confession</w:t>
      </w:r>
      <w:proofErr w:type="spellEnd"/>
      <w:r>
        <w:t xml:space="preserve"> hören verlesen: König Ferdinando ist die </w:t>
      </w:r>
      <w:proofErr w:type="spellStart"/>
      <w:r>
        <w:t>Glaubensbekandtnuß</w:t>
      </w:r>
      <w:proofErr w:type="spellEnd"/>
      <w:r>
        <w:t xml:space="preserve"> / der Brüder in Böhmen und Mähren </w:t>
      </w:r>
      <w:proofErr w:type="spellStart"/>
      <w:r>
        <w:t>uberreicht</w:t>
      </w:r>
      <w:proofErr w:type="spellEnd"/>
      <w:r>
        <w:t xml:space="preserve"> und vorgelesen worden. Franciscus der erste / König in </w:t>
      </w:r>
      <w:proofErr w:type="spellStart"/>
      <w:r>
        <w:t>Franckreich</w:t>
      </w:r>
      <w:proofErr w:type="spellEnd"/>
      <w:r>
        <w:t xml:space="preserve"> hat angehöret / was die fromme Christen zu </w:t>
      </w:r>
      <w:proofErr w:type="spellStart"/>
      <w:r>
        <w:t>Merindiol</w:t>
      </w:r>
      <w:proofErr w:type="spellEnd"/>
      <w:r>
        <w:t xml:space="preserve"> vor eine herrliche </w:t>
      </w:r>
      <w:proofErr w:type="spellStart"/>
      <w:r>
        <w:t>Bekantnuß</w:t>
      </w:r>
      <w:proofErr w:type="spellEnd"/>
      <w:r>
        <w:t xml:space="preserve"> gethan. So hat Theodorus </w:t>
      </w:r>
      <w:proofErr w:type="spellStart"/>
      <w:r>
        <w:t>Beza</w:t>
      </w:r>
      <w:proofErr w:type="spellEnd"/>
      <w:r>
        <w:t xml:space="preserve"> in </w:t>
      </w:r>
      <w:proofErr w:type="spellStart"/>
      <w:r>
        <w:t>colloquio</w:t>
      </w:r>
      <w:proofErr w:type="spellEnd"/>
      <w:r>
        <w:t xml:space="preserve"> </w:t>
      </w:r>
      <w:proofErr w:type="spellStart"/>
      <w:r>
        <w:t>Possiaceno</w:t>
      </w:r>
      <w:proofErr w:type="spellEnd"/>
      <w:r>
        <w:t xml:space="preserve"> vor dem Könige / Königin / und gleichsam vor den Ohren deß </w:t>
      </w:r>
      <w:proofErr w:type="spellStart"/>
      <w:r>
        <w:t>gantzen</w:t>
      </w:r>
      <w:proofErr w:type="spellEnd"/>
      <w:r>
        <w:t xml:space="preserve"> </w:t>
      </w:r>
      <w:proofErr w:type="spellStart"/>
      <w:r>
        <w:t>Franckreichs</w:t>
      </w:r>
      <w:proofErr w:type="spellEnd"/>
      <w:r>
        <w:t xml:space="preserve"> / </w:t>
      </w:r>
      <w:proofErr w:type="spellStart"/>
      <w:r>
        <w:t>dermassen</w:t>
      </w:r>
      <w:proofErr w:type="spellEnd"/>
      <w:r>
        <w:t xml:space="preserve"> unsere </w:t>
      </w:r>
      <w:proofErr w:type="spellStart"/>
      <w:r>
        <w:t>Glaubensarticul</w:t>
      </w:r>
      <w:proofErr w:type="spellEnd"/>
      <w:r>
        <w:t xml:space="preserve"> </w:t>
      </w:r>
      <w:proofErr w:type="spellStart"/>
      <w:r>
        <w:t>außgeführet</w:t>
      </w:r>
      <w:proofErr w:type="spellEnd"/>
      <w:r>
        <w:t xml:space="preserve"> / daß der Cardinal von Lothringen sich verlauten lassen: er </w:t>
      </w:r>
      <w:proofErr w:type="spellStart"/>
      <w:r>
        <w:t>wolte</w:t>
      </w:r>
      <w:proofErr w:type="spellEnd"/>
      <w:r>
        <w:t xml:space="preserve"> daß / entweder </w:t>
      </w:r>
      <w:proofErr w:type="spellStart"/>
      <w:r>
        <w:t>Beza</w:t>
      </w:r>
      <w:proofErr w:type="spellEnd"/>
      <w:r>
        <w:t xml:space="preserve"> stumm / oder sie alle miteinander taub gewesen </w:t>
      </w:r>
      <w:proofErr w:type="spellStart"/>
      <w:r>
        <w:t>weren</w:t>
      </w:r>
      <w:proofErr w:type="spellEnd"/>
      <w:r>
        <w:t xml:space="preserve">. </w:t>
      </w:r>
    </w:p>
    <w:p w14:paraId="7CF1DCC7" w14:textId="77777777" w:rsidR="00453595" w:rsidRDefault="00453595" w:rsidP="00453595">
      <w:pPr>
        <w:pStyle w:val="berschrift2"/>
      </w:pPr>
      <w:r>
        <w:t>VII.</w:t>
      </w:r>
    </w:p>
    <w:p w14:paraId="65AFAE3C" w14:textId="77777777" w:rsidR="00453595" w:rsidRDefault="00453595" w:rsidP="00453595">
      <w:pPr>
        <w:pStyle w:val="StandardWeb"/>
      </w:pPr>
      <w:r>
        <w:t xml:space="preserve">Ferners / wie in der ersten Kirchen </w:t>
      </w:r>
      <w:proofErr w:type="spellStart"/>
      <w:r>
        <w:t>unzehlich</w:t>
      </w:r>
      <w:proofErr w:type="spellEnd"/>
      <w:r>
        <w:t xml:space="preserve"> viel Christen gefunden / welche </w:t>
      </w:r>
      <w:proofErr w:type="spellStart"/>
      <w:r>
        <w:t>Hauß</w:t>
      </w:r>
      <w:proofErr w:type="spellEnd"/>
      <w:r>
        <w:t xml:space="preserve"> und Hoff / Haab und Gut / Leib und Leben / bey der </w:t>
      </w:r>
      <w:proofErr w:type="spellStart"/>
      <w:r>
        <w:t>Bekandtnuß</w:t>
      </w:r>
      <w:proofErr w:type="spellEnd"/>
      <w:r>
        <w:t xml:space="preserve"> deß </w:t>
      </w:r>
      <w:proofErr w:type="spellStart"/>
      <w:r>
        <w:t>Evangelions</w:t>
      </w:r>
      <w:proofErr w:type="spellEnd"/>
      <w:r>
        <w:t xml:space="preserve"> </w:t>
      </w:r>
      <w:proofErr w:type="spellStart"/>
      <w:r>
        <w:t>auffgesetzet</w:t>
      </w:r>
      <w:proofErr w:type="spellEnd"/>
      <w:r>
        <w:t xml:space="preserve"> / </w:t>
      </w:r>
      <w:proofErr w:type="spellStart"/>
      <w:r>
        <w:t>inmassen</w:t>
      </w:r>
      <w:proofErr w:type="spellEnd"/>
      <w:r>
        <w:t xml:space="preserve"> </w:t>
      </w:r>
      <w:proofErr w:type="spellStart"/>
      <w:r>
        <w:t>darvon</w:t>
      </w:r>
      <w:proofErr w:type="spellEnd"/>
      <w:r>
        <w:t xml:space="preserve"> bey Eusebio, </w:t>
      </w:r>
      <w:proofErr w:type="spellStart"/>
      <w:r>
        <w:t>Sozomeno</w:t>
      </w:r>
      <w:proofErr w:type="spellEnd"/>
      <w:r>
        <w:t xml:space="preserve">, </w:t>
      </w:r>
      <w:proofErr w:type="spellStart"/>
      <w:r>
        <w:t>Theodoreto</w:t>
      </w:r>
      <w:proofErr w:type="spellEnd"/>
      <w:r>
        <w:t xml:space="preserve">, </w:t>
      </w:r>
      <w:proofErr w:type="spellStart"/>
      <w:r>
        <w:t>unnd</w:t>
      </w:r>
      <w:proofErr w:type="spellEnd"/>
      <w:r>
        <w:t xml:space="preserve"> andern zu lesen: </w:t>
      </w:r>
      <w:proofErr w:type="spellStart"/>
      <w:r>
        <w:t>ebenmässiger</w:t>
      </w:r>
      <w:proofErr w:type="spellEnd"/>
      <w:r>
        <w:t xml:space="preserve"> weise hat uns die </w:t>
      </w:r>
      <w:proofErr w:type="spellStart"/>
      <w:r>
        <w:t>verschienene</w:t>
      </w:r>
      <w:proofErr w:type="spellEnd"/>
      <w:r>
        <w:t xml:space="preserve"> hundert Jahr </w:t>
      </w:r>
      <w:proofErr w:type="spellStart"/>
      <w:r>
        <w:t>uber</w:t>
      </w:r>
      <w:proofErr w:type="spellEnd"/>
      <w:r>
        <w:t xml:space="preserve"> / GOTT der HERR </w:t>
      </w:r>
      <w:proofErr w:type="spellStart"/>
      <w:r>
        <w:t>unzehlich</w:t>
      </w:r>
      <w:proofErr w:type="spellEnd"/>
      <w:r>
        <w:t xml:space="preserve"> viel Exempel solcher Christlicher </w:t>
      </w:r>
      <w:proofErr w:type="spellStart"/>
      <w:r>
        <w:t>Standhafftigkeit</w:t>
      </w:r>
      <w:proofErr w:type="spellEnd"/>
      <w:r>
        <w:t xml:space="preserve"> vor die Augen gestellet / an Männern und Weibern / an Reichen und Armen / an hohes und </w:t>
      </w:r>
      <w:proofErr w:type="spellStart"/>
      <w:r>
        <w:t>nidriges</w:t>
      </w:r>
      <w:proofErr w:type="spellEnd"/>
      <w:r>
        <w:t xml:space="preserve"> Standes Personen. Die Zeit leidet es nicht / daß wir uns allzu weit </w:t>
      </w:r>
      <w:proofErr w:type="spellStart"/>
      <w:r>
        <w:t>außlassen</w:t>
      </w:r>
      <w:proofErr w:type="spellEnd"/>
      <w:r>
        <w:t xml:space="preserve"> / doch </w:t>
      </w:r>
      <w:proofErr w:type="spellStart"/>
      <w:r>
        <w:t>kan</w:t>
      </w:r>
      <w:proofErr w:type="spellEnd"/>
      <w:r>
        <w:t xml:space="preserve"> ich nicht geschweigen / daß </w:t>
      </w:r>
      <w:proofErr w:type="spellStart"/>
      <w:r>
        <w:t>ind</w:t>
      </w:r>
      <w:proofErr w:type="spellEnd"/>
      <w:r>
        <w:t xml:space="preserve"> en </w:t>
      </w:r>
      <w:proofErr w:type="spellStart"/>
      <w:r>
        <w:t>dreyen</w:t>
      </w:r>
      <w:proofErr w:type="spellEnd"/>
      <w:r>
        <w:t xml:space="preserve"> </w:t>
      </w:r>
      <w:proofErr w:type="spellStart"/>
      <w:r>
        <w:t>Churhäussern</w:t>
      </w:r>
      <w:proofErr w:type="spellEnd"/>
      <w:r>
        <w:t xml:space="preserve"> </w:t>
      </w:r>
      <w:proofErr w:type="spellStart"/>
      <w:r>
        <w:t>Teutsches</w:t>
      </w:r>
      <w:proofErr w:type="spellEnd"/>
      <w:r>
        <w:t xml:space="preserve"> Landes / </w:t>
      </w:r>
      <w:proofErr w:type="spellStart"/>
      <w:r>
        <w:t>Brandeburg</w:t>
      </w:r>
      <w:proofErr w:type="spellEnd"/>
      <w:r>
        <w:t xml:space="preserve"> / Sachsen / </w:t>
      </w:r>
      <w:proofErr w:type="spellStart"/>
      <w:r>
        <w:t>Pfaltz</w:t>
      </w:r>
      <w:proofErr w:type="spellEnd"/>
      <w:r>
        <w:t xml:space="preserve"> / solche </w:t>
      </w:r>
      <w:proofErr w:type="spellStart"/>
      <w:r>
        <w:t>thewre</w:t>
      </w:r>
      <w:proofErr w:type="spellEnd"/>
      <w:r>
        <w:t xml:space="preserve"> Helden entstanden / von welchen man </w:t>
      </w:r>
      <w:proofErr w:type="spellStart"/>
      <w:r>
        <w:t>wol</w:t>
      </w:r>
      <w:proofErr w:type="spellEnd"/>
      <w:r>
        <w:t xml:space="preserve"> sagen </w:t>
      </w:r>
      <w:proofErr w:type="spellStart"/>
      <w:r>
        <w:t>kan</w:t>
      </w:r>
      <w:proofErr w:type="spellEnd"/>
      <w:r>
        <w:t xml:space="preserve"> / was der Apostel von Mose schreibet: Daß sie die Schmach Christi vor grösser </w:t>
      </w:r>
      <w:proofErr w:type="spellStart"/>
      <w:r>
        <w:t>Reichthumb</w:t>
      </w:r>
      <w:proofErr w:type="spellEnd"/>
      <w:r>
        <w:t xml:space="preserve"> geachtet / </w:t>
      </w:r>
      <w:proofErr w:type="spellStart"/>
      <w:r>
        <w:t>dan</w:t>
      </w:r>
      <w:proofErr w:type="spellEnd"/>
      <w:r>
        <w:t xml:space="preserve"> alle Schätze </w:t>
      </w:r>
      <w:proofErr w:type="spellStart"/>
      <w:r>
        <w:t>Egypti</w:t>
      </w:r>
      <w:proofErr w:type="spellEnd"/>
      <w:r>
        <w:t xml:space="preserve">. </w:t>
      </w:r>
    </w:p>
    <w:p w14:paraId="1FBC1C06" w14:textId="77777777" w:rsidR="00453595" w:rsidRDefault="00453595" w:rsidP="00453595">
      <w:pPr>
        <w:pStyle w:val="StandardWeb"/>
      </w:pPr>
      <w:proofErr w:type="spellStart"/>
      <w:r>
        <w:t>Marggrav</w:t>
      </w:r>
      <w:proofErr w:type="spellEnd"/>
      <w:r>
        <w:t xml:space="preserve"> Georg zu </w:t>
      </w:r>
      <w:proofErr w:type="spellStart"/>
      <w:r>
        <w:t>Brandeburg</w:t>
      </w:r>
      <w:proofErr w:type="spellEnd"/>
      <w:r>
        <w:t xml:space="preserve"> / als er noch König Ludwigs in Böhmen </w:t>
      </w:r>
      <w:proofErr w:type="spellStart"/>
      <w:r>
        <w:t>Großhoffmeister</w:t>
      </w:r>
      <w:proofErr w:type="spellEnd"/>
      <w:r>
        <w:t xml:space="preserve"> gewesen / hat sich der / bey dem gelten Könige / verklagten Christen in Schlesien / in Böhmen / in Ungern / mächtig angenommen / und dieselbige / wo er </w:t>
      </w:r>
      <w:proofErr w:type="spellStart"/>
      <w:r>
        <w:t>gekont</w:t>
      </w:r>
      <w:proofErr w:type="spellEnd"/>
      <w:r>
        <w:t xml:space="preserve"> </w:t>
      </w:r>
      <w:proofErr w:type="spellStart"/>
      <w:r>
        <w:t>unnd</w:t>
      </w:r>
      <w:proofErr w:type="spellEnd"/>
      <w:r>
        <w:t xml:space="preserve"> gemocht / </w:t>
      </w:r>
      <w:proofErr w:type="spellStart"/>
      <w:r>
        <w:t>vertheidiget</w:t>
      </w:r>
      <w:proofErr w:type="spellEnd"/>
      <w:r>
        <w:t xml:space="preserve">. Als aber </w:t>
      </w:r>
      <w:proofErr w:type="spellStart"/>
      <w:r>
        <w:t>hernachmals</w:t>
      </w:r>
      <w:proofErr w:type="spellEnd"/>
      <w:r>
        <w:t xml:space="preserve"> </w:t>
      </w:r>
      <w:proofErr w:type="spellStart"/>
      <w:r>
        <w:t>auff</w:t>
      </w:r>
      <w:proofErr w:type="spellEnd"/>
      <w:r>
        <w:t xml:space="preserve"> dem Reichstag zu </w:t>
      </w:r>
      <w:proofErr w:type="spellStart"/>
      <w:r>
        <w:t>Augspurg</w:t>
      </w:r>
      <w:proofErr w:type="spellEnd"/>
      <w:r>
        <w:t xml:space="preserve"> Keyser Carl ein </w:t>
      </w:r>
      <w:proofErr w:type="spellStart"/>
      <w:r>
        <w:t>scharpff</w:t>
      </w:r>
      <w:proofErr w:type="spellEnd"/>
      <w:r>
        <w:t xml:space="preserve"> </w:t>
      </w:r>
      <w:proofErr w:type="spellStart"/>
      <w:r>
        <w:t>Edict</w:t>
      </w:r>
      <w:proofErr w:type="spellEnd"/>
      <w:r>
        <w:t xml:space="preserve"> ließ </w:t>
      </w:r>
      <w:proofErr w:type="spellStart"/>
      <w:r>
        <w:t>außgehen</w:t>
      </w:r>
      <w:proofErr w:type="spellEnd"/>
      <w:r>
        <w:t xml:space="preserve"> / darinnen männiglich befohlen wurde / bey </w:t>
      </w:r>
      <w:proofErr w:type="spellStart"/>
      <w:r>
        <w:t>vermeidung</w:t>
      </w:r>
      <w:proofErr w:type="spellEnd"/>
      <w:r>
        <w:t xml:space="preserve"> höchster Straffe / der Evangelischen Religion oberzustehen / hat sich der Herr </w:t>
      </w:r>
      <w:proofErr w:type="spellStart"/>
      <w:r>
        <w:t>Marggrav</w:t>
      </w:r>
      <w:proofErr w:type="spellEnd"/>
      <w:r>
        <w:t xml:space="preserve"> rund vor Keyserlicher </w:t>
      </w:r>
      <w:proofErr w:type="spellStart"/>
      <w:r>
        <w:t>Maiestät</w:t>
      </w:r>
      <w:proofErr w:type="spellEnd"/>
      <w:r>
        <w:t xml:space="preserve"> verlauten lassen: er </w:t>
      </w:r>
      <w:proofErr w:type="spellStart"/>
      <w:r>
        <w:t>wolte</w:t>
      </w:r>
      <w:proofErr w:type="spellEnd"/>
      <w:r>
        <w:t xml:space="preserve"> ehe also bald </w:t>
      </w:r>
      <w:proofErr w:type="spellStart"/>
      <w:r>
        <w:t>niederknihen</w:t>
      </w:r>
      <w:proofErr w:type="spellEnd"/>
      <w:r>
        <w:t xml:space="preserve"> / und ihm den </w:t>
      </w:r>
      <w:proofErr w:type="spellStart"/>
      <w:r>
        <w:t>Kopff</w:t>
      </w:r>
      <w:proofErr w:type="spellEnd"/>
      <w:r>
        <w:t xml:space="preserve"> lassen </w:t>
      </w:r>
      <w:proofErr w:type="spellStart"/>
      <w:r>
        <w:t>abhawen</w:t>
      </w:r>
      <w:proofErr w:type="spellEnd"/>
      <w:r>
        <w:t xml:space="preserve"> / als von der einmal </w:t>
      </w:r>
      <w:proofErr w:type="spellStart"/>
      <w:r>
        <w:t>erkandten</w:t>
      </w:r>
      <w:proofErr w:type="spellEnd"/>
      <w:r>
        <w:t xml:space="preserve"> </w:t>
      </w:r>
      <w:proofErr w:type="spellStart"/>
      <w:r>
        <w:t>Warheit</w:t>
      </w:r>
      <w:proofErr w:type="spellEnd"/>
      <w:r>
        <w:t xml:space="preserve"> abweichen. </w:t>
      </w:r>
      <w:proofErr w:type="spellStart"/>
      <w:r>
        <w:t>Darauff</w:t>
      </w:r>
      <w:proofErr w:type="spellEnd"/>
      <w:r>
        <w:t xml:space="preserve"> Keyserliche </w:t>
      </w:r>
      <w:proofErr w:type="spellStart"/>
      <w:r>
        <w:t>Maiestät</w:t>
      </w:r>
      <w:proofErr w:type="spellEnd"/>
      <w:r>
        <w:t xml:space="preserve"> </w:t>
      </w:r>
      <w:proofErr w:type="spellStart"/>
      <w:r>
        <w:t>sol</w:t>
      </w:r>
      <w:proofErr w:type="spellEnd"/>
      <w:r>
        <w:t xml:space="preserve"> gesagt haben: Nicht </w:t>
      </w:r>
      <w:proofErr w:type="spellStart"/>
      <w:r>
        <w:t>Kopff</w:t>
      </w:r>
      <w:proofErr w:type="spellEnd"/>
      <w:r>
        <w:t xml:space="preserve"> </w:t>
      </w:r>
      <w:proofErr w:type="spellStart"/>
      <w:r>
        <w:t>abhawen</w:t>
      </w:r>
      <w:proofErr w:type="spellEnd"/>
      <w:r>
        <w:t xml:space="preserve"> nicht </w:t>
      </w:r>
      <w:proofErr w:type="spellStart"/>
      <w:r>
        <w:t>Kopff</w:t>
      </w:r>
      <w:proofErr w:type="spellEnd"/>
      <w:r>
        <w:t xml:space="preserve"> </w:t>
      </w:r>
      <w:proofErr w:type="spellStart"/>
      <w:r>
        <w:t>abhawen</w:t>
      </w:r>
      <w:proofErr w:type="spellEnd"/>
      <w:r>
        <w:t xml:space="preserve">. </w:t>
      </w:r>
    </w:p>
    <w:p w14:paraId="0E8BDF0F" w14:textId="77777777" w:rsidR="00453595" w:rsidRDefault="00453595" w:rsidP="00453595">
      <w:pPr>
        <w:pStyle w:val="StandardWeb"/>
      </w:pPr>
      <w:r>
        <w:lastRenderedPageBreak/>
        <w:t xml:space="preserve">Hertzog Heinrich in Sachsen / </w:t>
      </w:r>
      <w:proofErr w:type="spellStart"/>
      <w:r>
        <w:t>Churfrüst</w:t>
      </w:r>
      <w:proofErr w:type="spellEnd"/>
      <w:r>
        <w:t xml:space="preserve"> Moritz </w:t>
      </w:r>
      <w:proofErr w:type="spellStart"/>
      <w:r>
        <w:t>unnd</w:t>
      </w:r>
      <w:proofErr w:type="spellEnd"/>
      <w:r>
        <w:t xml:space="preserve"> Augusti Herr Vatter / hat auch sehen lassen / wie </w:t>
      </w:r>
      <w:proofErr w:type="spellStart"/>
      <w:r>
        <w:t>tieff</w:t>
      </w:r>
      <w:proofErr w:type="spellEnd"/>
      <w:r>
        <w:t xml:space="preserve"> die Liebe deß </w:t>
      </w:r>
      <w:proofErr w:type="spellStart"/>
      <w:r>
        <w:t>Evangelions</w:t>
      </w:r>
      <w:proofErr w:type="spellEnd"/>
      <w:r>
        <w:t xml:space="preserve"> bey ihm </w:t>
      </w:r>
      <w:proofErr w:type="spellStart"/>
      <w:r>
        <w:t>eingewurtzelt</w:t>
      </w:r>
      <w:proofErr w:type="spellEnd"/>
      <w:r>
        <w:t xml:space="preserve"> </w:t>
      </w:r>
      <w:proofErr w:type="spellStart"/>
      <w:r>
        <w:t>were</w:t>
      </w:r>
      <w:proofErr w:type="spellEnd"/>
      <w:r>
        <w:t xml:space="preserve">. Dann als sein Bruder Hertzog Georg zu Sachsen (der ein </w:t>
      </w:r>
      <w:proofErr w:type="spellStart"/>
      <w:r>
        <w:t>hefftiger</w:t>
      </w:r>
      <w:proofErr w:type="spellEnd"/>
      <w:r>
        <w:t xml:space="preserve"> Papist war) </w:t>
      </w:r>
      <w:proofErr w:type="spellStart"/>
      <w:r>
        <w:t>kurtz</w:t>
      </w:r>
      <w:proofErr w:type="spellEnd"/>
      <w:r>
        <w:t xml:space="preserve"> vor seinem Ablegen Gesandte zu ihm schickte / mit </w:t>
      </w:r>
      <w:proofErr w:type="spellStart"/>
      <w:r>
        <w:t>vermeldung</w:t>
      </w:r>
      <w:proofErr w:type="spellEnd"/>
      <w:r>
        <w:t xml:space="preserve"> / wann er von der Evangelischen Religion </w:t>
      </w:r>
      <w:proofErr w:type="spellStart"/>
      <w:r>
        <w:t>wolte</w:t>
      </w:r>
      <w:proofErr w:type="spellEnd"/>
      <w:r>
        <w:t xml:space="preserve"> abstehen / so </w:t>
      </w:r>
      <w:proofErr w:type="spellStart"/>
      <w:r>
        <w:t>solte</w:t>
      </w:r>
      <w:proofErr w:type="spellEnd"/>
      <w:r>
        <w:t xml:space="preserve"> er seine Land </w:t>
      </w:r>
      <w:proofErr w:type="spellStart"/>
      <w:r>
        <w:t>unnd</w:t>
      </w:r>
      <w:proofErr w:type="spellEnd"/>
      <w:r>
        <w:t xml:space="preserve"> Leute erben / wo nicht / </w:t>
      </w:r>
      <w:proofErr w:type="spellStart"/>
      <w:r>
        <w:t>wolte</w:t>
      </w:r>
      <w:proofErr w:type="spellEnd"/>
      <w:r>
        <w:t xml:space="preserve"> er </w:t>
      </w:r>
      <w:proofErr w:type="spellStart"/>
      <w:r>
        <w:t>Landt</w:t>
      </w:r>
      <w:proofErr w:type="spellEnd"/>
      <w:r>
        <w:t xml:space="preserve"> und Leute dem Könige Ferdinando </w:t>
      </w:r>
      <w:proofErr w:type="spellStart"/>
      <w:r>
        <w:t>schencken</w:t>
      </w:r>
      <w:proofErr w:type="spellEnd"/>
      <w:r>
        <w:t xml:space="preserve">/ hat sich </w:t>
      </w:r>
      <w:proofErr w:type="spellStart"/>
      <w:r>
        <w:t>gemelter</w:t>
      </w:r>
      <w:proofErr w:type="spellEnd"/>
      <w:r>
        <w:t xml:space="preserve"> Hertzog Heinrich rund verlauten lassen: er sehe </w:t>
      </w:r>
      <w:proofErr w:type="spellStart"/>
      <w:r>
        <w:t>wol</w:t>
      </w:r>
      <w:proofErr w:type="spellEnd"/>
      <w:r>
        <w:t xml:space="preserve"> / es </w:t>
      </w:r>
      <w:proofErr w:type="spellStart"/>
      <w:r>
        <w:t>gienge</w:t>
      </w:r>
      <w:proofErr w:type="spellEnd"/>
      <w:r>
        <w:t xml:space="preserve"> ihm wie dem HERRN Christo / er würde </w:t>
      </w:r>
      <w:proofErr w:type="spellStart"/>
      <w:r>
        <w:t>jetzund</w:t>
      </w:r>
      <w:proofErr w:type="spellEnd"/>
      <w:r>
        <w:t xml:space="preserve"> </w:t>
      </w:r>
      <w:proofErr w:type="spellStart"/>
      <w:r>
        <w:t>auff</w:t>
      </w:r>
      <w:proofErr w:type="spellEnd"/>
      <w:r>
        <w:t xml:space="preserve"> den hohen Berg geführet / ob er ihm die </w:t>
      </w:r>
      <w:proofErr w:type="spellStart"/>
      <w:r>
        <w:t>Reichthumb</w:t>
      </w:r>
      <w:proofErr w:type="spellEnd"/>
      <w:r>
        <w:t xml:space="preserve"> dieser Welt mehr </w:t>
      </w:r>
      <w:proofErr w:type="spellStart"/>
      <w:r>
        <w:t>wolte</w:t>
      </w:r>
      <w:proofErr w:type="spellEnd"/>
      <w:r>
        <w:t xml:space="preserve"> lieben lassen / als die Ehre Gottes. Das </w:t>
      </w:r>
      <w:proofErr w:type="spellStart"/>
      <w:r>
        <w:t>solte</w:t>
      </w:r>
      <w:proofErr w:type="spellEnd"/>
      <w:r>
        <w:t xml:space="preserve"> aber fern von ihm seyn / die Gesandten </w:t>
      </w:r>
      <w:proofErr w:type="spellStart"/>
      <w:r>
        <w:t>solten</w:t>
      </w:r>
      <w:proofErr w:type="spellEnd"/>
      <w:r>
        <w:t xml:space="preserve"> nur immer hinziehen / </w:t>
      </w:r>
      <w:proofErr w:type="spellStart"/>
      <w:r>
        <w:t>unnd</w:t>
      </w:r>
      <w:proofErr w:type="spellEnd"/>
      <w:r>
        <w:t xml:space="preserve"> seinem Herrn Bruder anzeigen: Er </w:t>
      </w:r>
      <w:proofErr w:type="spellStart"/>
      <w:r>
        <w:t>wolte</w:t>
      </w:r>
      <w:proofErr w:type="spellEnd"/>
      <w:r>
        <w:t xml:space="preserve"> lieber bey dem </w:t>
      </w:r>
      <w:proofErr w:type="spellStart"/>
      <w:r>
        <w:t>HErren</w:t>
      </w:r>
      <w:proofErr w:type="spellEnd"/>
      <w:r>
        <w:t xml:space="preserve"> Christo arm / als bey dem </w:t>
      </w:r>
      <w:proofErr w:type="spellStart"/>
      <w:r>
        <w:t>Bapstthumb</w:t>
      </w:r>
      <w:proofErr w:type="spellEnd"/>
      <w:r>
        <w:t xml:space="preserve"> reich seyn. Gott belohnet ihm diese That bald / dann ehe die Gesandten heim kamen / starb Hertzog Georg / und </w:t>
      </w:r>
      <w:proofErr w:type="spellStart"/>
      <w:r>
        <w:t>kondte</w:t>
      </w:r>
      <w:proofErr w:type="spellEnd"/>
      <w:r>
        <w:t xml:space="preserve"> seinen Willen nicht vollziehen / und </w:t>
      </w:r>
      <w:proofErr w:type="spellStart"/>
      <w:r>
        <w:t>muste</w:t>
      </w:r>
      <w:proofErr w:type="spellEnd"/>
      <w:r>
        <w:t xml:space="preserve"> Hertzog Heinrichen wider seinen Willen zum Erben haben. </w:t>
      </w:r>
    </w:p>
    <w:p w14:paraId="26F903DD" w14:textId="77777777" w:rsidR="00453595" w:rsidRDefault="00453595" w:rsidP="00453595">
      <w:pPr>
        <w:pStyle w:val="StandardWeb"/>
      </w:pPr>
      <w:r>
        <w:t xml:space="preserve">Was </w:t>
      </w:r>
      <w:proofErr w:type="spellStart"/>
      <w:r>
        <w:t>sol</w:t>
      </w:r>
      <w:proofErr w:type="spellEnd"/>
      <w:r>
        <w:t xml:space="preserve"> ich aber reden von dem löblichen Churfürsten Johann Friederichen? von welchem Keyser </w:t>
      </w:r>
      <w:proofErr w:type="spellStart"/>
      <w:r>
        <w:t>Ferdinandus</w:t>
      </w:r>
      <w:proofErr w:type="spellEnd"/>
      <w:r>
        <w:t xml:space="preserve"> selbst zu Churfürstlichen Sächsischen Leib medico, </w:t>
      </w:r>
      <w:proofErr w:type="spellStart"/>
      <w:r>
        <w:t>Doctori</w:t>
      </w:r>
      <w:proofErr w:type="spellEnd"/>
      <w:r>
        <w:t xml:space="preserve"> </w:t>
      </w:r>
      <w:proofErr w:type="spellStart"/>
      <w:r>
        <w:t>Naevio</w:t>
      </w:r>
      <w:proofErr w:type="spellEnd"/>
      <w:r>
        <w:t xml:space="preserve">, gesagt: Churfürst Johann Friederich </w:t>
      </w:r>
      <w:proofErr w:type="spellStart"/>
      <w:r>
        <w:t>were</w:t>
      </w:r>
      <w:proofErr w:type="spellEnd"/>
      <w:r>
        <w:t xml:space="preserve"> ein </w:t>
      </w:r>
      <w:proofErr w:type="spellStart"/>
      <w:r>
        <w:t>tapfferer</w:t>
      </w:r>
      <w:proofErr w:type="spellEnd"/>
      <w:r>
        <w:t xml:space="preserve"> Held gewesen / wann seine Soldaten so </w:t>
      </w:r>
      <w:proofErr w:type="spellStart"/>
      <w:r>
        <w:t>tapffer</w:t>
      </w:r>
      <w:proofErr w:type="spellEnd"/>
      <w:r>
        <w:t xml:space="preserve"> </w:t>
      </w:r>
      <w:proofErr w:type="spellStart"/>
      <w:r>
        <w:t>gekämpffet</w:t>
      </w:r>
      <w:proofErr w:type="spellEnd"/>
      <w:r>
        <w:t xml:space="preserve"> hätten / als der Churfürst selbst / er </w:t>
      </w:r>
      <w:proofErr w:type="spellStart"/>
      <w:r>
        <w:t>were</w:t>
      </w:r>
      <w:proofErr w:type="spellEnd"/>
      <w:r>
        <w:t xml:space="preserve"> nie gefangen worden: so </w:t>
      </w:r>
      <w:proofErr w:type="spellStart"/>
      <w:r>
        <w:t>were</w:t>
      </w:r>
      <w:proofErr w:type="spellEnd"/>
      <w:r>
        <w:t xml:space="preserve"> er / </w:t>
      </w:r>
      <w:proofErr w:type="spellStart"/>
      <w:r>
        <w:t>Ferdinandus</w:t>
      </w:r>
      <w:proofErr w:type="spellEnd"/>
      <w:r>
        <w:t xml:space="preserve">, bey Keyser Carl gestanden / und hätte gesehen / wie </w:t>
      </w:r>
      <w:proofErr w:type="spellStart"/>
      <w:r>
        <w:t>frewdig</w:t>
      </w:r>
      <w:proofErr w:type="spellEnd"/>
      <w:r>
        <w:t xml:space="preserve"> der Churfürst vor Keyserliche </w:t>
      </w:r>
      <w:proofErr w:type="spellStart"/>
      <w:r>
        <w:t>Maiestät</w:t>
      </w:r>
      <w:proofErr w:type="spellEnd"/>
      <w:r>
        <w:t xml:space="preserve"> kommen / nicht als ein Gefangener / sondern als einer der zum </w:t>
      </w:r>
      <w:proofErr w:type="spellStart"/>
      <w:r>
        <w:t>Tantze</w:t>
      </w:r>
      <w:proofErr w:type="spellEnd"/>
      <w:r>
        <w:t xml:space="preserve"> </w:t>
      </w:r>
      <w:proofErr w:type="spellStart"/>
      <w:r>
        <w:t>gienge</w:t>
      </w:r>
      <w:proofErr w:type="spellEnd"/>
      <w:r>
        <w:t xml:space="preserve">. Und zwar er hats darnach in seinem </w:t>
      </w:r>
      <w:proofErr w:type="spellStart"/>
      <w:r>
        <w:t>Gefängnuß</w:t>
      </w:r>
      <w:proofErr w:type="spellEnd"/>
      <w:r>
        <w:t xml:space="preserve"> bewiesen / was vor ein Heidenmuht in </w:t>
      </w:r>
      <w:proofErr w:type="spellStart"/>
      <w:r>
        <w:t>ihme</w:t>
      </w:r>
      <w:proofErr w:type="spellEnd"/>
      <w:r>
        <w:t xml:space="preserve"> gewesen sey. Dann als Keyser Carl fast alle Stände deß Reichs </w:t>
      </w:r>
      <w:proofErr w:type="spellStart"/>
      <w:r>
        <w:t>auff</w:t>
      </w:r>
      <w:proofErr w:type="spellEnd"/>
      <w:r>
        <w:t xml:space="preserve"> dem Reichstage zu </w:t>
      </w:r>
      <w:proofErr w:type="spellStart"/>
      <w:r>
        <w:t>Augspurg</w:t>
      </w:r>
      <w:proofErr w:type="spellEnd"/>
      <w:r>
        <w:t xml:space="preserve"> dahin vermocht / daß sie </w:t>
      </w:r>
      <w:proofErr w:type="spellStart"/>
      <w:r>
        <w:t>auß</w:t>
      </w:r>
      <w:proofErr w:type="spellEnd"/>
      <w:r>
        <w:t xml:space="preserve"> </w:t>
      </w:r>
      <w:proofErr w:type="spellStart"/>
      <w:r>
        <w:t>Forcht</w:t>
      </w:r>
      <w:proofErr w:type="spellEnd"/>
      <w:r>
        <w:t xml:space="preserve"> </w:t>
      </w:r>
      <w:proofErr w:type="spellStart"/>
      <w:r>
        <w:t>verwilliget</w:t>
      </w:r>
      <w:proofErr w:type="spellEnd"/>
      <w:r>
        <w:t xml:space="preserve"> / sich allem dem zu </w:t>
      </w:r>
      <w:proofErr w:type="spellStart"/>
      <w:r>
        <w:t>unterwerffen</w:t>
      </w:r>
      <w:proofErr w:type="spellEnd"/>
      <w:r>
        <w:t xml:space="preserve"> / was das </w:t>
      </w:r>
      <w:proofErr w:type="spellStart"/>
      <w:r>
        <w:t>künfftige</w:t>
      </w:r>
      <w:proofErr w:type="spellEnd"/>
      <w:r>
        <w:t xml:space="preserve"> Concilium würde </w:t>
      </w:r>
      <w:proofErr w:type="spellStart"/>
      <w:r>
        <w:t>schliessen</w:t>
      </w:r>
      <w:proofErr w:type="spellEnd"/>
      <w:r>
        <w:t xml:space="preserve"> / und Keyserliche </w:t>
      </w:r>
      <w:proofErr w:type="spellStart"/>
      <w:r>
        <w:t>Maiestät</w:t>
      </w:r>
      <w:proofErr w:type="spellEnd"/>
      <w:r>
        <w:t xml:space="preserve"> dem gefangenen Churfürsten dergleichen zu </w:t>
      </w:r>
      <w:proofErr w:type="spellStart"/>
      <w:r>
        <w:t>verwilligen</w:t>
      </w:r>
      <w:proofErr w:type="spellEnd"/>
      <w:r>
        <w:t xml:space="preserve"> </w:t>
      </w:r>
      <w:proofErr w:type="spellStart"/>
      <w:r>
        <w:t>zugemuhtet</w:t>
      </w:r>
      <w:proofErr w:type="spellEnd"/>
      <w:r>
        <w:t xml:space="preserve"> / hat er </w:t>
      </w:r>
      <w:proofErr w:type="spellStart"/>
      <w:r>
        <w:t>unterthänigst</w:t>
      </w:r>
      <w:proofErr w:type="spellEnd"/>
      <w:r>
        <w:t xml:space="preserve"> </w:t>
      </w:r>
      <w:proofErr w:type="spellStart"/>
      <w:r>
        <w:t>darfür</w:t>
      </w:r>
      <w:proofErr w:type="spellEnd"/>
      <w:r>
        <w:t xml:space="preserve"> gebeten / mit vermelden: er wölle ihrer Keyserlichen </w:t>
      </w:r>
      <w:proofErr w:type="spellStart"/>
      <w:r>
        <w:t>Maiestät</w:t>
      </w:r>
      <w:proofErr w:type="spellEnd"/>
      <w:r>
        <w:t xml:space="preserve"> in allen andern dingen willig gehorsamen / allein in diesen Gewissenssachen bete er / seiner </w:t>
      </w:r>
      <w:proofErr w:type="spellStart"/>
      <w:r>
        <w:t>gnedigst</w:t>
      </w:r>
      <w:proofErr w:type="spellEnd"/>
      <w:r>
        <w:t xml:space="preserve"> zu verschonen. Das that der gefangene Churfürst / da die andern Stände / welche noch frey waren / </w:t>
      </w:r>
      <w:proofErr w:type="spellStart"/>
      <w:r>
        <w:t>auß</w:t>
      </w:r>
      <w:proofErr w:type="spellEnd"/>
      <w:r>
        <w:t xml:space="preserve"> lauter </w:t>
      </w:r>
      <w:proofErr w:type="spellStart"/>
      <w:r>
        <w:t>Forcht</w:t>
      </w:r>
      <w:proofErr w:type="spellEnd"/>
      <w:r>
        <w:t xml:space="preserve"> einwilligten / dem </w:t>
      </w:r>
      <w:proofErr w:type="spellStart"/>
      <w:r>
        <w:t>Schluß</w:t>
      </w:r>
      <w:proofErr w:type="spellEnd"/>
      <w:r>
        <w:t xml:space="preserve"> deß </w:t>
      </w:r>
      <w:proofErr w:type="spellStart"/>
      <w:r>
        <w:t>künfftigen</w:t>
      </w:r>
      <w:proofErr w:type="spellEnd"/>
      <w:r>
        <w:t xml:space="preserve"> </w:t>
      </w:r>
      <w:proofErr w:type="spellStart"/>
      <w:r>
        <w:t>Concilii</w:t>
      </w:r>
      <w:proofErr w:type="spellEnd"/>
      <w:r>
        <w:t xml:space="preserve"> zu gehorsamen / unangesehen sie noch nicht </w:t>
      </w:r>
      <w:proofErr w:type="spellStart"/>
      <w:r>
        <w:t>wusten</w:t>
      </w:r>
      <w:proofErr w:type="spellEnd"/>
      <w:r>
        <w:t xml:space="preserve"> / was das Concilium </w:t>
      </w:r>
      <w:proofErr w:type="spellStart"/>
      <w:r>
        <w:t>schliessen</w:t>
      </w:r>
      <w:proofErr w:type="spellEnd"/>
      <w:r>
        <w:t xml:space="preserve"> würde. </w:t>
      </w:r>
      <w:proofErr w:type="spellStart"/>
      <w:r>
        <w:t>Darumb</w:t>
      </w:r>
      <w:proofErr w:type="spellEnd"/>
      <w:r>
        <w:t xml:space="preserve"> der fromme Mann / Philippus Melanchthon, sehr </w:t>
      </w:r>
      <w:proofErr w:type="spellStart"/>
      <w:r>
        <w:t>wol</w:t>
      </w:r>
      <w:proofErr w:type="spellEnd"/>
      <w:r>
        <w:t xml:space="preserve"> von dem frommen Churfürsten geschrieben hat: </w:t>
      </w:r>
    </w:p>
    <w:p w14:paraId="3A15FEB7" w14:textId="77777777" w:rsidR="00453595" w:rsidRPr="0096690F" w:rsidRDefault="00453595" w:rsidP="00453595">
      <w:pPr>
        <w:pStyle w:val="StandardWeb"/>
        <w:rPr>
          <w:lang w:val="en-US"/>
        </w:rPr>
      </w:pPr>
      <w:proofErr w:type="spellStart"/>
      <w:r w:rsidRPr="0096690F">
        <w:rPr>
          <w:lang w:val="en-US"/>
        </w:rPr>
        <w:t>Marjoremq</w:t>
      </w:r>
      <w:proofErr w:type="spellEnd"/>
      <w:r w:rsidRPr="0096690F">
        <w:rPr>
          <w:lang w:val="en-US"/>
        </w:rPr>
        <w:t xml:space="preserve">; </w:t>
      </w:r>
      <w:proofErr w:type="spellStart"/>
      <w:r w:rsidRPr="0096690F">
        <w:rPr>
          <w:lang w:val="en-US"/>
        </w:rPr>
        <w:t>tulit</w:t>
      </w:r>
      <w:proofErr w:type="spellEnd"/>
      <w:r w:rsidRPr="0096690F">
        <w:rPr>
          <w:lang w:val="en-US"/>
        </w:rPr>
        <w:t xml:space="preserve"> fidei constantia </w:t>
      </w:r>
      <w:proofErr w:type="spellStart"/>
      <w:r w:rsidRPr="0096690F">
        <w:rPr>
          <w:lang w:val="en-US"/>
        </w:rPr>
        <w:t>laudem</w:t>
      </w:r>
      <w:proofErr w:type="spellEnd"/>
      <w:r w:rsidRPr="0096690F">
        <w:rPr>
          <w:lang w:val="en-US"/>
        </w:rPr>
        <w:t>:</w:t>
      </w:r>
      <w:r w:rsidRPr="0096690F">
        <w:rPr>
          <w:lang w:val="en-US"/>
        </w:rPr>
        <w:br/>
      </w:r>
      <w:proofErr w:type="spellStart"/>
      <w:r w:rsidRPr="0096690F">
        <w:rPr>
          <w:lang w:val="en-US"/>
        </w:rPr>
        <w:t>Quam</w:t>
      </w:r>
      <w:proofErr w:type="spellEnd"/>
      <w:r w:rsidRPr="0096690F">
        <w:rPr>
          <w:lang w:val="en-US"/>
        </w:rPr>
        <w:t xml:space="preserve"> </w:t>
      </w:r>
      <w:proofErr w:type="spellStart"/>
      <w:r w:rsidRPr="0096690F">
        <w:rPr>
          <w:lang w:val="en-US"/>
        </w:rPr>
        <w:t>ti</w:t>
      </w:r>
      <w:proofErr w:type="spellEnd"/>
      <w:r w:rsidRPr="0096690F">
        <w:rPr>
          <w:lang w:val="en-US"/>
        </w:rPr>
        <w:t xml:space="preserve"> </w:t>
      </w:r>
      <w:proofErr w:type="spellStart"/>
      <w:r w:rsidRPr="0096690F">
        <w:rPr>
          <w:lang w:val="en-US"/>
        </w:rPr>
        <w:t>essisser</w:t>
      </w:r>
      <w:proofErr w:type="spellEnd"/>
      <w:r w:rsidRPr="0096690F">
        <w:rPr>
          <w:lang w:val="en-US"/>
        </w:rPr>
        <w:t xml:space="preserve"> </w:t>
      </w:r>
      <w:proofErr w:type="spellStart"/>
      <w:r w:rsidRPr="0096690F">
        <w:rPr>
          <w:lang w:val="en-US"/>
        </w:rPr>
        <w:t>bella</w:t>
      </w:r>
      <w:proofErr w:type="spellEnd"/>
      <w:r w:rsidRPr="0096690F">
        <w:rPr>
          <w:lang w:val="en-US"/>
        </w:rPr>
        <w:t xml:space="preserve"> </w:t>
      </w:r>
      <w:proofErr w:type="spellStart"/>
      <w:r w:rsidRPr="0096690F">
        <w:rPr>
          <w:lang w:val="en-US"/>
        </w:rPr>
        <w:t>cruenta</w:t>
      </w:r>
      <w:proofErr w:type="spellEnd"/>
      <w:r w:rsidRPr="0096690F">
        <w:rPr>
          <w:lang w:val="en-US"/>
        </w:rPr>
        <w:t xml:space="preserve"> </w:t>
      </w:r>
      <w:proofErr w:type="spellStart"/>
      <w:r w:rsidRPr="0096690F">
        <w:rPr>
          <w:lang w:val="en-US"/>
        </w:rPr>
        <w:t>domi</w:t>
      </w:r>
      <w:proofErr w:type="spellEnd"/>
      <w:r w:rsidRPr="0096690F">
        <w:rPr>
          <w:lang w:val="en-US"/>
        </w:rPr>
        <w:t xml:space="preserve">. </w:t>
      </w:r>
    </w:p>
    <w:p w14:paraId="78D98C9E" w14:textId="77777777" w:rsidR="00453595" w:rsidRDefault="00453595" w:rsidP="00453595">
      <w:pPr>
        <w:pStyle w:val="StandardWeb"/>
      </w:pPr>
      <w:r>
        <w:t xml:space="preserve">Das ist: </w:t>
      </w:r>
    </w:p>
    <w:p w14:paraId="4CF476F1" w14:textId="77777777" w:rsidR="00453595" w:rsidRDefault="00453595" w:rsidP="00453595">
      <w:pPr>
        <w:pStyle w:val="StandardWeb"/>
      </w:pPr>
      <w:r>
        <w:t>Johann Friedrich der edle Held /</w:t>
      </w:r>
      <w:r>
        <w:br/>
        <w:t xml:space="preserve">Hat mehr genutzt der </w:t>
      </w:r>
      <w:proofErr w:type="spellStart"/>
      <w:r>
        <w:t>gantzen</w:t>
      </w:r>
      <w:proofErr w:type="spellEnd"/>
      <w:r>
        <w:t xml:space="preserve"> Welt / </w:t>
      </w:r>
      <w:r>
        <w:br/>
        <w:t xml:space="preserve">Da er sein Gott frey rund </w:t>
      </w:r>
      <w:proofErr w:type="spellStart"/>
      <w:r>
        <w:t>bekandt</w:t>
      </w:r>
      <w:proofErr w:type="spellEnd"/>
      <w:r>
        <w:t xml:space="preserve"> /</w:t>
      </w:r>
      <w:r>
        <w:br/>
        <w:t xml:space="preserve">Als wann er </w:t>
      </w:r>
      <w:proofErr w:type="spellStart"/>
      <w:r>
        <w:t>gwönn</w:t>
      </w:r>
      <w:proofErr w:type="spellEnd"/>
      <w:r>
        <w:t xml:space="preserve"> viel Leut und Land. </w:t>
      </w:r>
    </w:p>
    <w:p w14:paraId="5983EAF8" w14:textId="77777777" w:rsidR="00453595" w:rsidRDefault="00453595" w:rsidP="00453595">
      <w:pPr>
        <w:pStyle w:val="StandardWeb"/>
      </w:pPr>
      <w:r>
        <w:t xml:space="preserve">Die </w:t>
      </w:r>
      <w:proofErr w:type="spellStart"/>
      <w:r>
        <w:t>Pfaltz</w:t>
      </w:r>
      <w:proofErr w:type="spellEnd"/>
      <w:r>
        <w:t xml:space="preserve"> rühmet noch </w:t>
      </w:r>
      <w:proofErr w:type="spellStart"/>
      <w:r>
        <w:t>bilich</w:t>
      </w:r>
      <w:proofErr w:type="spellEnd"/>
      <w:r>
        <w:t xml:space="preserve"> die zween </w:t>
      </w:r>
      <w:proofErr w:type="spellStart"/>
      <w:r>
        <w:t>standthafftige</w:t>
      </w:r>
      <w:proofErr w:type="spellEnd"/>
      <w:r>
        <w:t xml:space="preserve"> Bekenner der </w:t>
      </w:r>
      <w:proofErr w:type="spellStart"/>
      <w:r>
        <w:t>Warheit</w:t>
      </w:r>
      <w:proofErr w:type="spellEnd"/>
      <w:r>
        <w:t xml:space="preserve"> / Otto Heinrichen / und Friederichen den dritten dieses Namens / </w:t>
      </w:r>
      <w:proofErr w:type="spellStart"/>
      <w:r>
        <w:t>beyde</w:t>
      </w:r>
      <w:proofErr w:type="spellEnd"/>
      <w:r>
        <w:t xml:space="preserve"> Churfürsten. </w:t>
      </w:r>
    </w:p>
    <w:p w14:paraId="34DA09C1" w14:textId="77777777" w:rsidR="00453595" w:rsidRDefault="00453595" w:rsidP="00453595">
      <w:pPr>
        <w:pStyle w:val="StandardWeb"/>
      </w:pPr>
      <w:r>
        <w:t xml:space="preserve">Otto Heinrich </w:t>
      </w:r>
      <w:proofErr w:type="spellStart"/>
      <w:r>
        <w:t>verlohr</w:t>
      </w:r>
      <w:proofErr w:type="spellEnd"/>
      <w:r>
        <w:t xml:space="preserve"> lieber das Fürstenthumb </w:t>
      </w:r>
      <w:proofErr w:type="spellStart"/>
      <w:r>
        <w:t>Newburg</w:t>
      </w:r>
      <w:proofErr w:type="spellEnd"/>
      <w:r>
        <w:t xml:space="preserve"> / als daß er dem Keyser und Bapst zugefallen / von der reinen Lehr absetzen </w:t>
      </w:r>
      <w:proofErr w:type="spellStart"/>
      <w:r>
        <w:t>wolte</w:t>
      </w:r>
      <w:proofErr w:type="spellEnd"/>
      <w:r>
        <w:t xml:space="preserve">. </w:t>
      </w:r>
      <w:proofErr w:type="spellStart"/>
      <w:r>
        <w:t>GOtt</w:t>
      </w:r>
      <w:proofErr w:type="spellEnd"/>
      <w:r>
        <w:t xml:space="preserve"> segnete ihn auch / und gab ihm nicht allein </w:t>
      </w:r>
      <w:proofErr w:type="spellStart"/>
      <w:r>
        <w:t>gemeltes</w:t>
      </w:r>
      <w:proofErr w:type="spellEnd"/>
      <w:r>
        <w:t xml:space="preserve"> Fürstenthumb wider / sondern </w:t>
      </w:r>
      <w:proofErr w:type="spellStart"/>
      <w:r>
        <w:t>erhub</w:t>
      </w:r>
      <w:proofErr w:type="spellEnd"/>
      <w:r>
        <w:t xml:space="preserve"> ihn auch zu der Churfürstlichen Dignität / nach Churfürst Friederichs deß andern Absterben. </w:t>
      </w:r>
    </w:p>
    <w:p w14:paraId="2BB50CE7" w14:textId="77777777" w:rsidR="00453595" w:rsidRDefault="00453595" w:rsidP="00453595">
      <w:pPr>
        <w:pStyle w:val="StandardWeb"/>
      </w:pPr>
      <w:proofErr w:type="spellStart"/>
      <w:r>
        <w:lastRenderedPageBreak/>
        <w:t>Pfaltzgrav</w:t>
      </w:r>
      <w:proofErr w:type="spellEnd"/>
      <w:r>
        <w:t xml:space="preserve"> Friederich der dritte Churfürst / genannt der gottselige / welch einen </w:t>
      </w:r>
      <w:proofErr w:type="spellStart"/>
      <w:r>
        <w:t>Kampff</w:t>
      </w:r>
      <w:proofErr w:type="spellEnd"/>
      <w:r>
        <w:t xml:space="preserve"> hat er </w:t>
      </w:r>
      <w:proofErr w:type="spellStart"/>
      <w:r>
        <w:t>außgestanden</w:t>
      </w:r>
      <w:proofErr w:type="spellEnd"/>
      <w:r>
        <w:t xml:space="preserve"> / da er sich bald wider seinen Bruder / bald wider seine </w:t>
      </w:r>
      <w:proofErr w:type="spellStart"/>
      <w:r>
        <w:t>eygene</w:t>
      </w:r>
      <w:proofErr w:type="spellEnd"/>
      <w:r>
        <w:t xml:space="preserve"> Kinder / bald wider seine Verwandte / </w:t>
      </w:r>
      <w:proofErr w:type="spellStart"/>
      <w:r>
        <w:t>unnd</w:t>
      </w:r>
      <w:proofErr w:type="spellEnd"/>
      <w:r>
        <w:t xml:space="preserve"> endlich </w:t>
      </w:r>
      <w:proofErr w:type="spellStart"/>
      <w:r>
        <w:t>auff</w:t>
      </w:r>
      <w:proofErr w:type="spellEnd"/>
      <w:r>
        <w:t xml:space="preserve"> dem Reichstage zu </w:t>
      </w:r>
      <w:proofErr w:type="spellStart"/>
      <w:r>
        <w:t>Augspurg</w:t>
      </w:r>
      <w:proofErr w:type="spellEnd"/>
      <w:r>
        <w:t xml:space="preserve"> wider Keyser und Churfürsten hat müssen wehren. Dann ob </w:t>
      </w:r>
      <w:proofErr w:type="spellStart"/>
      <w:r>
        <w:t>wol</w:t>
      </w:r>
      <w:proofErr w:type="spellEnd"/>
      <w:r>
        <w:t xml:space="preserve"> Keys. </w:t>
      </w:r>
      <w:proofErr w:type="spellStart"/>
      <w:r>
        <w:t>Maiestät</w:t>
      </w:r>
      <w:proofErr w:type="spellEnd"/>
      <w:r>
        <w:t xml:space="preserve"> den Chur </w:t>
      </w:r>
      <w:proofErr w:type="spellStart"/>
      <w:r>
        <w:t>unnd</w:t>
      </w:r>
      <w:proofErr w:type="spellEnd"/>
      <w:r>
        <w:t xml:space="preserve"> Fürsten der </w:t>
      </w:r>
      <w:proofErr w:type="spellStart"/>
      <w:r>
        <w:t>Augspurgischen</w:t>
      </w:r>
      <w:proofErr w:type="spellEnd"/>
      <w:r>
        <w:t xml:space="preserve"> </w:t>
      </w:r>
      <w:proofErr w:type="spellStart"/>
      <w:r>
        <w:t>Confession</w:t>
      </w:r>
      <w:proofErr w:type="spellEnd"/>
      <w:r>
        <w:t xml:space="preserve"> / so Churfürst Friederichen </w:t>
      </w:r>
      <w:proofErr w:type="spellStart"/>
      <w:r>
        <w:t>auß</w:t>
      </w:r>
      <w:proofErr w:type="spellEnd"/>
      <w:r>
        <w:t xml:space="preserve"> dem Religionsfrieden zu </w:t>
      </w:r>
      <w:proofErr w:type="spellStart"/>
      <w:r>
        <w:t>schliessen</w:t>
      </w:r>
      <w:proofErr w:type="spellEnd"/>
      <w:r>
        <w:t xml:space="preserve"> </w:t>
      </w:r>
      <w:proofErr w:type="spellStart"/>
      <w:r>
        <w:t>begeret</w:t>
      </w:r>
      <w:proofErr w:type="spellEnd"/>
      <w:r>
        <w:t xml:space="preserve"> / geantwortet: Sollen wir euch antworten / wie Christus zu Salome saget: </w:t>
      </w:r>
      <w:proofErr w:type="spellStart"/>
      <w:r>
        <w:t>Nescitis</w:t>
      </w:r>
      <w:proofErr w:type="spellEnd"/>
      <w:r>
        <w:t xml:space="preserve"> </w:t>
      </w:r>
      <w:proofErr w:type="spellStart"/>
      <w:r>
        <w:t>quid</w:t>
      </w:r>
      <w:proofErr w:type="spellEnd"/>
      <w:r>
        <w:t xml:space="preserve"> </w:t>
      </w:r>
      <w:proofErr w:type="spellStart"/>
      <w:r>
        <w:t>peratis</w:t>
      </w:r>
      <w:proofErr w:type="spellEnd"/>
      <w:r>
        <w:t xml:space="preserve">: Wisset ihr nicht / daß er ein Fürst deß Reichs </w:t>
      </w:r>
      <w:proofErr w:type="spellStart"/>
      <w:r>
        <w:t>it</w:t>
      </w:r>
      <w:proofErr w:type="spellEnd"/>
      <w:r>
        <w:t xml:space="preserve">: wöllet ihr euch selbst trennen? So haben doch ihre </w:t>
      </w:r>
      <w:proofErr w:type="spellStart"/>
      <w:r>
        <w:t>Maiestät</w:t>
      </w:r>
      <w:proofErr w:type="spellEnd"/>
      <w:r>
        <w:t xml:space="preserve"> Herrn </w:t>
      </w:r>
      <w:proofErr w:type="spellStart"/>
      <w:r>
        <w:t>Pfaltzgraven</w:t>
      </w:r>
      <w:proofErr w:type="spellEnd"/>
      <w:r>
        <w:t xml:space="preserve"> Churfürsten mit ernst </w:t>
      </w:r>
      <w:proofErr w:type="spellStart"/>
      <w:r>
        <w:t>aufferlegt</w:t>
      </w:r>
      <w:proofErr w:type="spellEnd"/>
      <w:r>
        <w:t xml:space="preserve"> und befohlen / weil seine Religion der </w:t>
      </w:r>
      <w:proofErr w:type="spellStart"/>
      <w:r>
        <w:t>Augspurgischen</w:t>
      </w:r>
      <w:proofErr w:type="spellEnd"/>
      <w:r>
        <w:t xml:space="preserve"> </w:t>
      </w:r>
      <w:proofErr w:type="spellStart"/>
      <w:r>
        <w:t>Confession</w:t>
      </w:r>
      <w:proofErr w:type="spellEnd"/>
      <w:r>
        <w:t xml:space="preserve"> nicht gemäß / sondern mit dem </w:t>
      </w:r>
      <w:proofErr w:type="spellStart"/>
      <w:r>
        <w:t>Calvinismo</w:t>
      </w:r>
      <w:proofErr w:type="spellEnd"/>
      <w:r>
        <w:t xml:space="preserve"> befleckt seyn solle / daß er dieselbige ändern </w:t>
      </w:r>
      <w:proofErr w:type="spellStart"/>
      <w:r>
        <w:t>unnd</w:t>
      </w:r>
      <w:proofErr w:type="spellEnd"/>
      <w:r>
        <w:t xml:space="preserve"> abschaffen </w:t>
      </w:r>
      <w:proofErr w:type="spellStart"/>
      <w:r>
        <w:t>solte</w:t>
      </w:r>
      <w:proofErr w:type="spellEnd"/>
      <w:r>
        <w:t xml:space="preserve">. </w:t>
      </w:r>
      <w:proofErr w:type="spellStart"/>
      <w:r>
        <w:t>Darauff</w:t>
      </w:r>
      <w:proofErr w:type="spellEnd"/>
      <w:r>
        <w:t xml:space="preserve"> sich der fromme Churfürst in der Person gegen Keyserlicher </w:t>
      </w:r>
      <w:proofErr w:type="spellStart"/>
      <w:r>
        <w:t>Maiestät</w:t>
      </w:r>
      <w:proofErr w:type="spellEnd"/>
      <w:r>
        <w:t xml:space="preserve"> rund erkläret: in Gewissens </w:t>
      </w:r>
      <w:proofErr w:type="spellStart"/>
      <w:r>
        <w:t>unnd</w:t>
      </w:r>
      <w:proofErr w:type="spellEnd"/>
      <w:r>
        <w:t xml:space="preserve"> Glaubenssachen erkennte er mehr nicht als einen </w:t>
      </w:r>
      <w:proofErr w:type="spellStart"/>
      <w:r>
        <w:t>HErren</w:t>
      </w:r>
      <w:proofErr w:type="spellEnd"/>
      <w:r>
        <w:t xml:space="preserve"> / der ein König aller Könige / und ein </w:t>
      </w:r>
      <w:proofErr w:type="spellStart"/>
      <w:r>
        <w:t>HErr</w:t>
      </w:r>
      <w:proofErr w:type="spellEnd"/>
      <w:r>
        <w:t xml:space="preserve"> aller Herren </w:t>
      </w:r>
      <w:proofErr w:type="spellStart"/>
      <w:r>
        <w:t>were</w:t>
      </w:r>
      <w:proofErr w:type="spellEnd"/>
      <w:r>
        <w:t xml:space="preserve">. Es sey nicht </w:t>
      </w:r>
      <w:proofErr w:type="spellStart"/>
      <w:r>
        <w:t>umb</w:t>
      </w:r>
      <w:proofErr w:type="spellEnd"/>
      <w:r>
        <w:t xml:space="preserve"> eine Kappen voller Fleisch zu thun / sondern es treffe die Seele / </w:t>
      </w:r>
      <w:proofErr w:type="spellStart"/>
      <w:r>
        <w:t>unnd</w:t>
      </w:r>
      <w:proofErr w:type="spellEnd"/>
      <w:r>
        <w:t xml:space="preserve"> derselben Seligkeit an / die habe er von seinem HERREN und Heyland Christo in </w:t>
      </w:r>
      <w:proofErr w:type="spellStart"/>
      <w:r>
        <w:t>Befelch</w:t>
      </w:r>
      <w:proofErr w:type="spellEnd"/>
      <w:r>
        <w:t xml:space="preserve"> / sey auch schuldig </w:t>
      </w:r>
      <w:proofErr w:type="spellStart"/>
      <w:r>
        <w:t>unnd</w:t>
      </w:r>
      <w:proofErr w:type="spellEnd"/>
      <w:r>
        <w:t xml:space="preserve"> </w:t>
      </w:r>
      <w:proofErr w:type="spellStart"/>
      <w:r>
        <w:t>urbietig</w:t>
      </w:r>
      <w:proofErr w:type="spellEnd"/>
      <w:r>
        <w:t xml:space="preserve"> ihm dieselbige zu verwahren. Hat sich </w:t>
      </w:r>
      <w:proofErr w:type="spellStart"/>
      <w:r>
        <w:t>darauff</w:t>
      </w:r>
      <w:proofErr w:type="spellEnd"/>
      <w:r>
        <w:t xml:space="preserve"> gegen männiglichen </w:t>
      </w:r>
      <w:proofErr w:type="spellStart"/>
      <w:r>
        <w:t>erbotten</w:t>
      </w:r>
      <w:proofErr w:type="spellEnd"/>
      <w:r>
        <w:t xml:space="preserve"> / seinen </w:t>
      </w:r>
      <w:proofErr w:type="spellStart"/>
      <w:r>
        <w:t>Catechismum</w:t>
      </w:r>
      <w:proofErr w:type="spellEnd"/>
      <w:r>
        <w:t xml:space="preserve"> in der Person zu </w:t>
      </w:r>
      <w:proofErr w:type="spellStart"/>
      <w:r>
        <w:t>vertheidigen</w:t>
      </w:r>
      <w:proofErr w:type="spellEnd"/>
      <w:r>
        <w:t xml:space="preserve">. </w:t>
      </w:r>
      <w:proofErr w:type="spellStart"/>
      <w:r>
        <w:t>Darauff</w:t>
      </w:r>
      <w:proofErr w:type="spellEnd"/>
      <w:r>
        <w:t xml:space="preserve"> Hertzog Augustus / Churfürst zu Sachsen / </w:t>
      </w:r>
      <w:proofErr w:type="spellStart"/>
      <w:r>
        <w:t>hochgemelten</w:t>
      </w:r>
      <w:proofErr w:type="spellEnd"/>
      <w:r>
        <w:t xml:space="preserve"> Churfürsten </w:t>
      </w:r>
      <w:proofErr w:type="spellStart"/>
      <w:r>
        <w:t>Fridericum</w:t>
      </w:r>
      <w:proofErr w:type="spellEnd"/>
      <w:r>
        <w:t xml:space="preserve"> III. mit flacher Hand und sehr beweglichen Worten </w:t>
      </w:r>
      <w:proofErr w:type="spellStart"/>
      <w:r>
        <w:t>auff</w:t>
      </w:r>
      <w:proofErr w:type="spellEnd"/>
      <w:r>
        <w:t xml:space="preserve"> die Achsel freund </w:t>
      </w:r>
      <w:proofErr w:type="spellStart"/>
      <w:r>
        <w:t>unnd</w:t>
      </w:r>
      <w:proofErr w:type="spellEnd"/>
      <w:r>
        <w:t xml:space="preserve"> brüderlich geschlagen / und gesprochen: Fritz / du bist frömmer / dann wir alle miteinander. </w:t>
      </w:r>
    </w:p>
    <w:p w14:paraId="5BBCC0F3" w14:textId="77777777" w:rsidR="00453595" w:rsidRDefault="00453595" w:rsidP="00453595">
      <w:pPr>
        <w:pStyle w:val="StandardWeb"/>
      </w:pPr>
      <w:r>
        <w:t xml:space="preserve">Das mag ein Fürstlicher </w:t>
      </w:r>
      <w:proofErr w:type="spellStart"/>
      <w:r>
        <w:t>frewdiger</w:t>
      </w:r>
      <w:proofErr w:type="spellEnd"/>
      <w:r>
        <w:t xml:space="preserve"> Bekenner seyn der Evangelischen </w:t>
      </w:r>
      <w:proofErr w:type="spellStart"/>
      <w:r>
        <w:t>Warheit</w:t>
      </w:r>
      <w:proofErr w:type="spellEnd"/>
      <w:r>
        <w:t xml:space="preserve">. Gleich wie </w:t>
      </w:r>
      <w:proofErr w:type="spellStart"/>
      <w:r>
        <w:t>Jovianus</w:t>
      </w:r>
      <w:proofErr w:type="spellEnd"/>
      <w:r>
        <w:t xml:space="preserve"> nicht </w:t>
      </w:r>
      <w:proofErr w:type="spellStart"/>
      <w:r>
        <w:t>wolte</w:t>
      </w:r>
      <w:proofErr w:type="spellEnd"/>
      <w:r>
        <w:t xml:space="preserve"> Keyser sein / es bekennte sich dann das </w:t>
      </w:r>
      <w:proofErr w:type="spellStart"/>
      <w:r>
        <w:t>Kriegsvolck</w:t>
      </w:r>
      <w:proofErr w:type="spellEnd"/>
      <w:r>
        <w:t xml:space="preserve"> so ihn zum Keyser </w:t>
      </w:r>
      <w:proofErr w:type="spellStart"/>
      <w:r>
        <w:t>auffgeworffen</w:t>
      </w:r>
      <w:proofErr w:type="spellEnd"/>
      <w:r>
        <w:t xml:space="preserve"> / zum Christlichen Glauben: also </w:t>
      </w:r>
      <w:proofErr w:type="spellStart"/>
      <w:r>
        <w:t>wolte</w:t>
      </w:r>
      <w:proofErr w:type="spellEnd"/>
      <w:r>
        <w:t xml:space="preserve"> dieser fromme Fürst lieber deß </w:t>
      </w:r>
      <w:proofErr w:type="spellStart"/>
      <w:r>
        <w:t>Churfürstenthumbs</w:t>
      </w:r>
      <w:proofErr w:type="spellEnd"/>
      <w:r>
        <w:t xml:space="preserve"> / als der Evangelischen </w:t>
      </w:r>
      <w:proofErr w:type="spellStart"/>
      <w:r>
        <w:t>Warheit</w:t>
      </w:r>
      <w:proofErr w:type="spellEnd"/>
      <w:r>
        <w:t xml:space="preserve"> </w:t>
      </w:r>
      <w:proofErr w:type="spellStart"/>
      <w:r>
        <w:t>verlustigt</w:t>
      </w:r>
      <w:proofErr w:type="spellEnd"/>
      <w:r>
        <w:t xml:space="preserve"> seyn / wann je eins oder das </w:t>
      </w:r>
      <w:proofErr w:type="spellStart"/>
      <w:r>
        <w:t>ander</w:t>
      </w:r>
      <w:proofErr w:type="spellEnd"/>
      <w:r>
        <w:t xml:space="preserve"> hätte geschehen sollen. </w:t>
      </w:r>
    </w:p>
    <w:p w14:paraId="73430B9B" w14:textId="77777777" w:rsidR="00453595" w:rsidRDefault="00453595" w:rsidP="00453595">
      <w:pPr>
        <w:pStyle w:val="StandardWeb"/>
      </w:pPr>
      <w:r>
        <w:t xml:space="preserve">In Italien haben </w:t>
      </w:r>
      <w:proofErr w:type="spellStart"/>
      <w:r>
        <w:t>zweene</w:t>
      </w:r>
      <w:proofErr w:type="spellEnd"/>
      <w:r>
        <w:t xml:space="preserve"> Neapolitanische Herrn / </w:t>
      </w:r>
      <w:proofErr w:type="spellStart"/>
      <w:r>
        <w:t>Galeatius</w:t>
      </w:r>
      <w:proofErr w:type="spellEnd"/>
      <w:r>
        <w:t xml:space="preserve"> </w:t>
      </w:r>
      <w:proofErr w:type="spellStart"/>
      <w:r>
        <w:t>Caracciolus</w:t>
      </w:r>
      <w:proofErr w:type="spellEnd"/>
      <w:r>
        <w:t xml:space="preserve">, </w:t>
      </w:r>
      <w:proofErr w:type="spellStart"/>
      <w:r>
        <w:t>Marggrav</w:t>
      </w:r>
      <w:proofErr w:type="spellEnd"/>
      <w:r>
        <w:t xml:space="preserve"> zu Vico, Bapsts Pauli deß </w:t>
      </w:r>
      <w:proofErr w:type="spellStart"/>
      <w:r>
        <w:t>vierdten</w:t>
      </w:r>
      <w:proofErr w:type="spellEnd"/>
      <w:r>
        <w:t xml:space="preserve"> Schwester-Sohn / und Joannes </w:t>
      </w:r>
      <w:proofErr w:type="spellStart"/>
      <w:r>
        <w:t>Bernhardinus</w:t>
      </w:r>
      <w:proofErr w:type="spellEnd"/>
      <w:r>
        <w:t xml:space="preserve"> </w:t>
      </w:r>
      <w:proofErr w:type="spellStart"/>
      <w:r>
        <w:t>Bonifacius</w:t>
      </w:r>
      <w:proofErr w:type="spellEnd"/>
      <w:r>
        <w:t xml:space="preserve">, </w:t>
      </w:r>
      <w:proofErr w:type="spellStart"/>
      <w:r>
        <w:t>Marggrav</w:t>
      </w:r>
      <w:proofErr w:type="spellEnd"/>
      <w:r>
        <w:t xml:space="preserve"> zu Oria, </w:t>
      </w:r>
      <w:proofErr w:type="spellStart"/>
      <w:r>
        <w:t>dermassen</w:t>
      </w:r>
      <w:proofErr w:type="spellEnd"/>
      <w:r>
        <w:t xml:space="preserve"> </w:t>
      </w:r>
      <w:proofErr w:type="spellStart"/>
      <w:r>
        <w:t>uber</w:t>
      </w:r>
      <w:proofErr w:type="spellEnd"/>
      <w:r>
        <w:t xml:space="preserve"> der wahren Religion </w:t>
      </w:r>
      <w:proofErr w:type="spellStart"/>
      <w:r>
        <w:t>geeyffert</w:t>
      </w:r>
      <w:proofErr w:type="spellEnd"/>
      <w:r>
        <w:t xml:space="preserve"> / daß sie / </w:t>
      </w:r>
      <w:proofErr w:type="spellStart"/>
      <w:r>
        <w:t>hindan</w:t>
      </w:r>
      <w:proofErr w:type="spellEnd"/>
      <w:r>
        <w:t xml:space="preserve"> gesetzt aller weltlichen Ehr und </w:t>
      </w:r>
      <w:proofErr w:type="spellStart"/>
      <w:r>
        <w:t>Herrligkeit</w:t>
      </w:r>
      <w:proofErr w:type="spellEnd"/>
      <w:r>
        <w:t xml:space="preserve"> / </w:t>
      </w:r>
      <w:proofErr w:type="spellStart"/>
      <w:r>
        <w:t>beyde</w:t>
      </w:r>
      <w:proofErr w:type="spellEnd"/>
      <w:r>
        <w:t xml:space="preserve"> ihr Vatterland verlassen / </w:t>
      </w:r>
      <w:proofErr w:type="spellStart"/>
      <w:r>
        <w:t>unnd</w:t>
      </w:r>
      <w:proofErr w:type="spellEnd"/>
      <w:r>
        <w:t xml:space="preserve"> willig das Elend </w:t>
      </w:r>
      <w:proofErr w:type="spellStart"/>
      <w:r>
        <w:t>gebawet</w:t>
      </w:r>
      <w:proofErr w:type="spellEnd"/>
      <w:r>
        <w:t xml:space="preserve"> / in welchem sie auch / mit ewigem Ruhm ihres Namens / gestorben sind. </w:t>
      </w:r>
    </w:p>
    <w:p w14:paraId="6E2137A3" w14:textId="77777777" w:rsidR="00453595" w:rsidRDefault="00453595" w:rsidP="00453595">
      <w:pPr>
        <w:pStyle w:val="StandardWeb"/>
      </w:pPr>
      <w:r>
        <w:t xml:space="preserve">Allhie </w:t>
      </w:r>
      <w:proofErr w:type="spellStart"/>
      <w:r>
        <w:t>solten</w:t>
      </w:r>
      <w:proofErr w:type="spellEnd"/>
      <w:r>
        <w:t xml:space="preserve"> wir nun </w:t>
      </w:r>
      <w:proofErr w:type="spellStart"/>
      <w:r>
        <w:t>erzehlen</w:t>
      </w:r>
      <w:proofErr w:type="spellEnd"/>
      <w:r>
        <w:t xml:space="preserve"> / wie viel frommer Leute / in Spanien / in Italien / in Schottland / in </w:t>
      </w:r>
      <w:proofErr w:type="spellStart"/>
      <w:r>
        <w:t>Teutschland</w:t>
      </w:r>
      <w:proofErr w:type="spellEnd"/>
      <w:r>
        <w:t xml:space="preserve"> / wegen der Evangelischen Lehr / theils heimlich / theils </w:t>
      </w:r>
      <w:proofErr w:type="spellStart"/>
      <w:r>
        <w:t>offentlich</w:t>
      </w:r>
      <w:proofErr w:type="spellEnd"/>
      <w:r>
        <w:t xml:space="preserve"> sind hingerichtet worden. Aber </w:t>
      </w:r>
      <w:proofErr w:type="spellStart"/>
      <w:r>
        <w:t>darvon</w:t>
      </w:r>
      <w:proofErr w:type="spellEnd"/>
      <w:r>
        <w:t xml:space="preserve"> findet man </w:t>
      </w:r>
      <w:proofErr w:type="spellStart"/>
      <w:r>
        <w:t>außfürhliche</w:t>
      </w:r>
      <w:proofErr w:type="spellEnd"/>
      <w:r>
        <w:t xml:space="preserve"> berichte in den </w:t>
      </w:r>
      <w:proofErr w:type="spellStart"/>
      <w:r>
        <w:t>Martyrbüchern</w:t>
      </w:r>
      <w:proofErr w:type="spellEnd"/>
      <w:r>
        <w:t xml:space="preserve">. Das </w:t>
      </w:r>
      <w:proofErr w:type="spellStart"/>
      <w:r>
        <w:t>kan</w:t>
      </w:r>
      <w:proofErr w:type="spellEnd"/>
      <w:r>
        <w:t xml:space="preserve"> ich aber nicht </w:t>
      </w:r>
      <w:proofErr w:type="spellStart"/>
      <w:r>
        <w:t>unvermeldet</w:t>
      </w:r>
      <w:proofErr w:type="spellEnd"/>
      <w:r>
        <w:t xml:space="preserve"> lassen / daß nur in den </w:t>
      </w:r>
      <w:proofErr w:type="spellStart"/>
      <w:r>
        <w:t>Niderlanden</w:t>
      </w:r>
      <w:proofErr w:type="spellEnd"/>
      <w:r>
        <w:t xml:space="preserve"> / noch bey </w:t>
      </w:r>
      <w:proofErr w:type="spellStart"/>
      <w:r>
        <w:t>lebzeiten</w:t>
      </w:r>
      <w:proofErr w:type="spellEnd"/>
      <w:r>
        <w:t xml:space="preserve"> Keyser Carls deß </w:t>
      </w:r>
      <w:proofErr w:type="spellStart"/>
      <w:r>
        <w:t>fünfften</w:t>
      </w:r>
      <w:proofErr w:type="spellEnd"/>
      <w:r>
        <w:t xml:space="preserve"> / </w:t>
      </w:r>
      <w:proofErr w:type="spellStart"/>
      <w:r>
        <w:t>fünfftzig</w:t>
      </w:r>
      <w:proofErr w:type="spellEnd"/>
      <w:r>
        <w:t xml:space="preserve"> </w:t>
      </w:r>
      <w:proofErr w:type="spellStart"/>
      <w:r>
        <w:t>tausent</w:t>
      </w:r>
      <w:proofErr w:type="spellEnd"/>
      <w:r>
        <w:t xml:space="preserve"> Menschen sind jämmerlich ermordet worden / und daß der Hertzog von Alba sich </w:t>
      </w:r>
      <w:proofErr w:type="spellStart"/>
      <w:r>
        <w:t>gerühmet</w:t>
      </w:r>
      <w:proofErr w:type="spellEnd"/>
      <w:r>
        <w:t xml:space="preserve"> / er selbst hätte die sechs Jahr </w:t>
      </w:r>
      <w:proofErr w:type="spellStart"/>
      <w:r>
        <w:t>uber</w:t>
      </w:r>
      <w:proofErr w:type="spellEnd"/>
      <w:r>
        <w:t xml:space="preserve"> / als er die </w:t>
      </w:r>
      <w:proofErr w:type="spellStart"/>
      <w:r>
        <w:t>Niderlande</w:t>
      </w:r>
      <w:proofErr w:type="spellEnd"/>
      <w:r>
        <w:t xml:space="preserve"> </w:t>
      </w:r>
      <w:proofErr w:type="spellStart"/>
      <w:r>
        <w:t>beherschet</w:t>
      </w:r>
      <w:proofErr w:type="spellEnd"/>
      <w:r>
        <w:t xml:space="preserve"> / </w:t>
      </w:r>
      <w:proofErr w:type="spellStart"/>
      <w:r>
        <w:t>achtzehen</w:t>
      </w:r>
      <w:proofErr w:type="spellEnd"/>
      <w:r>
        <w:t xml:space="preserve"> </w:t>
      </w:r>
      <w:proofErr w:type="spellStart"/>
      <w:r>
        <w:t>tausent</w:t>
      </w:r>
      <w:proofErr w:type="spellEnd"/>
      <w:r>
        <w:t xml:space="preserve"> Menschen lassen </w:t>
      </w:r>
      <w:proofErr w:type="spellStart"/>
      <w:r>
        <w:t>umbbringen</w:t>
      </w:r>
      <w:proofErr w:type="spellEnd"/>
      <w:r>
        <w:t xml:space="preserve"> / </w:t>
      </w:r>
      <w:proofErr w:type="spellStart"/>
      <w:r>
        <w:t>unnd</w:t>
      </w:r>
      <w:proofErr w:type="spellEnd"/>
      <w:r>
        <w:t xml:space="preserve"> daß von anno ein </w:t>
      </w:r>
      <w:proofErr w:type="spellStart"/>
      <w:r>
        <w:t>tausent</w:t>
      </w:r>
      <w:proofErr w:type="spellEnd"/>
      <w:r>
        <w:t xml:space="preserve"> </w:t>
      </w:r>
      <w:proofErr w:type="spellStart"/>
      <w:r>
        <w:t>fünff</w:t>
      </w:r>
      <w:proofErr w:type="spellEnd"/>
      <w:r>
        <w:t xml:space="preserve"> hundert sechs </w:t>
      </w:r>
      <w:proofErr w:type="spellStart"/>
      <w:r>
        <w:t>unn</w:t>
      </w:r>
      <w:proofErr w:type="spellEnd"/>
      <w:r>
        <w:t xml:space="preserve"> </w:t>
      </w:r>
      <w:proofErr w:type="spellStart"/>
      <w:r>
        <w:t>siebentzig</w:t>
      </w:r>
      <w:proofErr w:type="spellEnd"/>
      <w:r>
        <w:t xml:space="preserve"> / </w:t>
      </w:r>
      <w:proofErr w:type="spellStart"/>
      <w:r>
        <w:t>biß</w:t>
      </w:r>
      <w:proofErr w:type="spellEnd"/>
      <w:r>
        <w:t xml:space="preserve"> zu dem zu </w:t>
      </w:r>
      <w:proofErr w:type="spellStart"/>
      <w:r>
        <w:t>Gend</w:t>
      </w:r>
      <w:proofErr w:type="spellEnd"/>
      <w:r>
        <w:t xml:space="preserve"> gemachten Vertrage / </w:t>
      </w:r>
      <w:proofErr w:type="spellStart"/>
      <w:r>
        <w:t>dreyssig</w:t>
      </w:r>
      <w:proofErr w:type="spellEnd"/>
      <w:r>
        <w:t xml:space="preserve"> </w:t>
      </w:r>
      <w:proofErr w:type="spellStart"/>
      <w:r>
        <w:t>tausent</w:t>
      </w:r>
      <w:proofErr w:type="spellEnd"/>
      <w:r>
        <w:t xml:space="preserve"> Menschen von dem Spanier sind getödtet worden. </w:t>
      </w:r>
    </w:p>
    <w:p w14:paraId="0B604BA6" w14:textId="77777777" w:rsidR="00453595" w:rsidRDefault="00453595" w:rsidP="00453595">
      <w:pPr>
        <w:pStyle w:val="StandardWeb"/>
      </w:pPr>
      <w:r>
        <w:t xml:space="preserve">So hat man auch glaubwürdige </w:t>
      </w:r>
      <w:proofErr w:type="spellStart"/>
      <w:r>
        <w:t>nachrichtunge</w:t>
      </w:r>
      <w:proofErr w:type="spellEnd"/>
      <w:r>
        <w:t xml:space="preserve"> / daß in </w:t>
      </w:r>
      <w:proofErr w:type="spellStart"/>
      <w:r>
        <w:t>Franckreich</w:t>
      </w:r>
      <w:proofErr w:type="spellEnd"/>
      <w:r>
        <w:t xml:space="preserve"> von anno ein </w:t>
      </w:r>
      <w:proofErr w:type="spellStart"/>
      <w:r>
        <w:t>tausent</w:t>
      </w:r>
      <w:proofErr w:type="spellEnd"/>
      <w:r>
        <w:t xml:space="preserve"> </w:t>
      </w:r>
      <w:proofErr w:type="spellStart"/>
      <w:r>
        <w:t>fünffhundert</w:t>
      </w:r>
      <w:proofErr w:type="spellEnd"/>
      <w:r>
        <w:t xml:space="preserve"> vier </w:t>
      </w:r>
      <w:proofErr w:type="spellStart"/>
      <w:r>
        <w:t>unnd</w:t>
      </w:r>
      <w:proofErr w:type="spellEnd"/>
      <w:r>
        <w:t xml:space="preserve"> </w:t>
      </w:r>
      <w:proofErr w:type="spellStart"/>
      <w:r>
        <w:t>sechtzig</w:t>
      </w:r>
      <w:proofErr w:type="spellEnd"/>
      <w:r>
        <w:t xml:space="preserve"> / </w:t>
      </w:r>
      <w:proofErr w:type="spellStart"/>
      <w:r>
        <w:t>biß</w:t>
      </w:r>
      <w:proofErr w:type="spellEnd"/>
      <w:r>
        <w:t xml:space="preserve"> zum ein tausenden </w:t>
      </w:r>
      <w:proofErr w:type="spellStart"/>
      <w:r>
        <w:t>fünffhundertsten</w:t>
      </w:r>
      <w:proofErr w:type="spellEnd"/>
      <w:r>
        <w:t xml:space="preserve"> und sechs und achtzigsten Jahr das ist / innerhalb zwey und </w:t>
      </w:r>
      <w:proofErr w:type="spellStart"/>
      <w:r>
        <w:t>zwantzig</w:t>
      </w:r>
      <w:proofErr w:type="spellEnd"/>
      <w:r>
        <w:t xml:space="preserve"> Jahren / hundert </w:t>
      </w:r>
      <w:proofErr w:type="spellStart"/>
      <w:r>
        <w:t>unnd</w:t>
      </w:r>
      <w:proofErr w:type="spellEnd"/>
      <w:r>
        <w:t xml:space="preserve"> </w:t>
      </w:r>
      <w:proofErr w:type="spellStart"/>
      <w:r>
        <w:t>viertzig</w:t>
      </w:r>
      <w:proofErr w:type="spellEnd"/>
      <w:r>
        <w:t xml:space="preserve"> </w:t>
      </w:r>
      <w:proofErr w:type="spellStart"/>
      <w:r>
        <w:t>tausent</w:t>
      </w:r>
      <w:proofErr w:type="spellEnd"/>
      <w:r>
        <w:t xml:space="preserve"> Menschen mit ihrem Blut die Christliche Religion versiegelt haben / zu geschweigen aller deren / welche zuvor unter dem König Henrich dem andern / und Francisco dem ersten / </w:t>
      </w:r>
      <w:proofErr w:type="spellStart"/>
      <w:r>
        <w:t>gesenget</w:t>
      </w:r>
      <w:proofErr w:type="spellEnd"/>
      <w:r>
        <w:t xml:space="preserve"> und </w:t>
      </w:r>
      <w:proofErr w:type="spellStart"/>
      <w:r>
        <w:t>verbränt</w:t>
      </w:r>
      <w:proofErr w:type="spellEnd"/>
      <w:r>
        <w:t xml:space="preserve"> sind worden / welche so </w:t>
      </w:r>
      <w:proofErr w:type="spellStart"/>
      <w:r>
        <w:t>standhafftig</w:t>
      </w:r>
      <w:proofErr w:type="spellEnd"/>
      <w:r>
        <w:t xml:space="preserve"> zum </w:t>
      </w:r>
      <w:proofErr w:type="spellStart"/>
      <w:r>
        <w:t>Fewer</w:t>
      </w:r>
      <w:proofErr w:type="spellEnd"/>
      <w:r>
        <w:t xml:space="preserve"> gegangen / </w:t>
      </w:r>
      <w:proofErr w:type="spellStart"/>
      <w:r>
        <w:t>unnd</w:t>
      </w:r>
      <w:proofErr w:type="spellEnd"/>
      <w:r>
        <w:t xml:space="preserve"> </w:t>
      </w:r>
      <w:proofErr w:type="spellStart"/>
      <w:r>
        <w:t>biß</w:t>
      </w:r>
      <w:proofErr w:type="spellEnd"/>
      <w:r>
        <w:t xml:space="preserve"> zum Todte von der </w:t>
      </w:r>
      <w:proofErr w:type="spellStart"/>
      <w:r>
        <w:t>Warheit</w:t>
      </w:r>
      <w:proofErr w:type="spellEnd"/>
      <w:r>
        <w:t xml:space="preserve"> </w:t>
      </w:r>
      <w:proofErr w:type="spellStart"/>
      <w:r>
        <w:t>gezeuget</w:t>
      </w:r>
      <w:proofErr w:type="spellEnd"/>
      <w:r>
        <w:t xml:space="preserve"> haben / daß man im </w:t>
      </w:r>
      <w:proofErr w:type="spellStart"/>
      <w:r>
        <w:t>tausenten</w:t>
      </w:r>
      <w:proofErr w:type="spellEnd"/>
      <w:r>
        <w:t xml:space="preserve"> </w:t>
      </w:r>
      <w:proofErr w:type="spellStart"/>
      <w:r>
        <w:t>fünff</w:t>
      </w:r>
      <w:proofErr w:type="spellEnd"/>
      <w:r>
        <w:t xml:space="preserve"> </w:t>
      </w:r>
      <w:proofErr w:type="spellStart"/>
      <w:r>
        <w:t>hundersten</w:t>
      </w:r>
      <w:proofErr w:type="spellEnd"/>
      <w:r>
        <w:t xml:space="preserve"> und </w:t>
      </w:r>
      <w:proofErr w:type="spellStart"/>
      <w:r>
        <w:t>drey</w:t>
      </w:r>
      <w:proofErr w:type="spellEnd"/>
      <w:r>
        <w:t xml:space="preserve"> </w:t>
      </w:r>
      <w:r>
        <w:lastRenderedPageBreak/>
        <w:t xml:space="preserve">und </w:t>
      </w:r>
      <w:proofErr w:type="spellStart"/>
      <w:r>
        <w:t>dreyssigsten</w:t>
      </w:r>
      <w:proofErr w:type="spellEnd"/>
      <w:r>
        <w:t xml:space="preserve"> Jahr hat angefangen den frommen Märtyrern die Zungen </w:t>
      </w:r>
      <w:proofErr w:type="spellStart"/>
      <w:r>
        <w:t>außzuschneiden</w:t>
      </w:r>
      <w:proofErr w:type="spellEnd"/>
      <w:r>
        <w:t xml:space="preserve"> / damit sie mit dem </w:t>
      </w:r>
      <w:proofErr w:type="spellStart"/>
      <w:r>
        <w:t>Volck</w:t>
      </w:r>
      <w:proofErr w:type="spellEnd"/>
      <w:r>
        <w:t xml:space="preserve"> nicht reden </w:t>
      </w:r>
      <w:proofErr w:type="spellStart"/>
      <w:r>
        <w:t>köndten</w:t>
      </w:r>
      <w:proofErr w:type="spellEnd"/>
      <w:r>
        <w:t xml:space="preserve">. </w:t>
      </w:r>
    </w:p>
    <w:p w14:paraId="0842D448" w14:textId="77777777" w:rsidR="00453595" w:rsidRDefault="00453595" w:rsidP="00453595">
      <w:pPr>
        <w:pStyle w:val="StandardWeb"/>
      </w:pPr>
      <w:r>
        <w:t xml:space="preserve">In Engelland sind viel herrlicher Leute / auch </w:t>
      </w:r>
      <w:proofErr w:type="spellStart"/>
      <w:r>
        <w:t>Bischoffe</w:t>
      </w:r>
      <w:proofErr w:type="spellEnd"/>
      <w:r>
        <w:t xml:space="preserve"> und </w:t>
      </w:r>
      <w:proofErr w:type="spellStart"/>
      <w:r>
        <w:t>Ertzbischoffe</w:t>
      </w:r>
      <w:proofErr w:type="spellEnd"/>
      <w:r>
        <w:t xml:space="preserve"> / unter der Regierung der Königin </w:t>
      </w:r>
      <w:proofErr w:type="spellStart"/>
      <w:r>
        <w:t>Mariae</w:t>
      </w:r>
      <w:proofErr w:type="spellEnd"/>
      <w:r>
        <w:t xml:space="preserve"> / zum </w:t>
      </w:r>
      <w:proofErr w:type="spellStart"/>
      <w:r>
        <w:t>Fewer</w:t>
      </w:r>
      <w:proofErr w:type="spellEnd"/>
      <w:r>
        <w:t xml:space="preserve"> geführt worden / welche den schmählichen Todt mit wunderbarer Mannheit deß Glaubens </w:t>
      </w:r>
      <w:proofErr w:type="spellStart"/>
      <w:r>
        <w:t>unnd</w:t>
      </w:r>
      <w:proofErr w:type="spellEnd"/>
      <w:r>
        <w:t xml:space="preserve"> </w:t>
      </w:r>
      <w:proofErr w:type="spellStart"/>
      <w:r>
        <w:t>Hertzens</w:t>
      </w:r>
      <w:proofErr w:type="spellEnd"/>
      <w:r>
        <w:t xml:space="preserve"> </w:t>
      </w:r>
      <w:proofErr w:type="spellStart"/>
      <w:r>
        <w:t>außgestanden</w:t>
      </w:r>
      <w:proofErr w:type="spellEnd"/>
      <w:r>
        <w:t xml:space="preserve">. </w:t>
      </w:r>
    </w:p>
    <w:p w14:paraId="06D691BF" w14:textId="77777777" w:rsidR="00453595" w:rsidRDefault="00453595" w:rsidP="00453595">
      <w:pPr>
        <w:pStyle w:val="StandardWeb"/>
      </w:pPr>
      <w:r>
        <w:t xml:space="preserve">Zu </w:t>
      </w:r>
      <w:proofErr w:type="spellStart"/>
      <w:r>
        <w:t>preysen</w:t>
      </w:r>
      <w:proofErr w:type="spellEnd"/>
      <w:r>
        <w:t xml:space="preserve"> </w:t>
      </w:r>
      <w:proofErr w:type="spellStart"/>
      <w:r>
        <w:t>were</w:t>
      </w:r>
      <w:proofErr w:type="spellEnd"/>
      <w:r>
        <w:t xml:space="preserve"> auch die </w:t>
      </w:r>
      <w:proofErr w:type="spellStart"/>
      <w:r>
        <w:t>grosse</w:t>
      </w:r>
      <w:proofErr w:type="spellEnd"/>
      <w:r>
        <w:t xml:space="preserve"> </w:t>
      </w:r>
      <w:proofErr w:type="spellStart"/>
      <w:r>
        <w:t>beständigkeit</w:t>
      </w:r>
      <w:proofErr w:type="spellEnd"/>
      <w:r>
        <w:t xml:space="preserve"> der </w:t>
      </w:r>
      <w:proofErr w:type="spellStart"/>
      <w:r>
        <w:t>zweyen</w:t>
      </w:r>
      <w:proofErr w:type="spellEnd"/>
      <w:r>
        <w:t xml:space="preserve"> Städte </w:t>
      </w:r>
      <w:proofErr w:type="spellStart"/>
      <w:r>
        <w:t>Roschell</w:t>
      </w:r>
      <w:proofErr w:type="spellEnd"/>
      <w:r>
        <w:t xml:space="preserve"> / in </w:t>
      </w:r>
      <w:proofErr w:type="spellStart"/>
      <w:r>
        <w:t>Franckreich</w:t>
      </w:r>
      <w:proofErr w:type="spellEnd"/>
      <w:r>
        <w:t xml:space="preserve"> / </w:t>
      </w:r>
      <w:proofErr w:type="spellStart"/>
      <w:r>
        <w:t>unn</w:t>
      </w:r>
      <w:proofErr w:type="spellEnd"/>
      <w:r>
        <w:t xml:space="preserve"> Magdeburg in </w:t>
      </w:r>
      <w:proofErr w:type="spellStart"/>
      <w:r>
        <w:t>Teutschland</w:t>
      </w:r>
      <w:proofErr w:type="spellEnd"/>
      <w:r>
        <w:t xml:space="preserve">. Aber wir müssen fortschreiten / und eine </w:t>
      </w:r>
      <w:proofErr w:type="spellStart"/>
      <w:r>
        <w:t>newe</w:t>
      </w:r>
      <w:proofErr w:type="spellEnd"/>
      <w:r>
        <w:t xml:space="preserve"> Vergleichung der Apostolischen und Lutherischen Kirchen Reformation berühren. </w:t>
      </w:r>
    </w:p>
    <w:p w14:paraId="70A1F9B7" w14:textId="77777777" w:rsidR="00453595" w:rsidRDefault="00453595" w:rsidP="00453595">
      <w:pPr>
        <w:pStyle w:val="berschrift2"/>
      </w:pPr>
      <w:r>
        <w:t>VIII.</w:t>
      </w:r>
    </w:p>
    <w:p w14:paraId="10F5DD91" w14:textId="77777777" w:rsidR="00453595" w:rsidRDefault="00453595" w:rsidP="00453595">
      <w:pPr>
        <w:pStyle w:val="StandardWeb"/>
      </w:pPr>
      <w:r>
        <w:t xml:space="preserve">Gleich wie vor </w:t>
      </w:r>
      <w:proofErr w:type="spellStart"/>
      <w:r>
        <w:t>zeiten</w:t>
      </w:r>
      <w:proofErr w:type="spellEnd"/>
      <w:r>
        <w:t xml:space="preserve"> Gott der HERR den </w:t>
      </w:r>
      <w:proofErr w:type="spellStart"/>
      <w:r>
        <w:t>bedrangten</w:t>
      </w:r>
      <w:proofErr w:type="spellEnd"/>
      <w:r>
        <w:t xml:space="preserve"> </w:t>
      </w:r>
      <w:proofErr w:type="spellStart"/>
      <w:r>
        <w:t>unnd</w:t>
      </w:r>
      <w:proofErr w:type="spellEnd"/>
      <w:r>
        <w:t xml:space="preserve"> verfolgten Christen </w:t>
      </w:r>
      <w:proofErr w:type="spellStart"/>
      <w:r>
        <w:t>wunderbarlich</w:t>
      </w:r>
      <w:proofErr w:type="spellEnd"/>
      <w:r>
        <w:t xml:space="preserve"> </w:t>
      </w:r>
      <w:proofErr w:type="spellStart"/>
      <w:r>
        <w:t>außhalff</w:t>
      </w:r>
      <w:proofErr w:type="spellEnd"/>
      <w:r>
        <w:t xml:space="preserve"> / </w:t>
      </w:r>
      <w:proofErr w:type="spellStart"/>
      <w:r>
        <w:t>unnd</w:t>
      </w:r>
      <w:proofErr w:type="spellEnd"/>
      <w:r>
        <w:t xml:space="preserve"> seine Kirche erst recht empor hub / wann man </w:t>
      </w:r>
      <w:proofErr w:type="spellStart"/>
      <w:r>
        <w:t>vermeinete</w:t>
      </w:r>
      <w:proofErr w:type="spellEnd"/>
      <w:r>
        <w:t xml:space="preserve"> / sie </w:t>
      </w:r>
      <w:proofErr w:type="spellStart"/>
      <w:r>
        <w:t>were</w:t>
      </w:r>
      <w:proofErr w:type="spellEnd"/>
      <w:r>
        <w:t xml:space="preserve"> gar </w:t>
      </w:r>
      <w:proofErr w:type="spellStart"/>
      <w:r>
        <w:t>nider</w:t>
      </w:r>
      <w:proofErr w:type="spellEnd"/>
      <w:r>
        <w:t xml:space="preserve"> geschlagen / der </w:t>
      </w:r>
      <w:proofErr w:type="spellStart"/>
      <w:r>
        <w:t>gestalt</w:t>
      </w:r>
      <w:proofErr w:type="spellEnd"/>
      <w:r>
        <w:t xml:space="preserve"> / daß </w:t>
      </w:r>
      <w:proofErr w:type="spellStart"/>
      <w:r>
        <w:t>Sulpitius</w:t>
      </w:r>
      <w:proofErr w:type="spellEnd"/>
      <w:r>
        <w:t xml:space="preserve"> Severus, von der zehenjährigen Verfolgung / so unter den </w:t>
      </w:r>
      <w:proofErr w:type="spellStart"/>
      <w:r>
        <w:t>Keysern</w:t>
      </w:r>
      <w:proofErr w:type="spellEnd"/>
      <w:r>
        <w:t xml:space="preserve"> / </w:t>
      </w:r>
      <w:proofErr w:type="spellStart"/>
      <w:r>
        <w:t>Diocletiano</w:t>
      </w:r>
      <w:proofErr w:type="spellEnd"/>
      <w:r>
        <w:t xml:space="preserve"> und </w:t>
      </w:r>
      <w:proofErr w:type="spellStart"/>
      <w:r>
        <w:t>Maximiano</w:t>
      </w:r>
      <w:proofErr w:type="spellEnd"/>
      <w:r>
        <w:t xml:space="preserve"> vorgegangen / schreiben </w:t>
      </w:r>
      <w:proofErr w:type="spellStart"/>
      <w:r>
        <w:t>darff</w:t>
      </w:r>
      <w:proofErr w:type="spellEnd"/>
      <w:r>
        <w:t xml:space="preserve">: </w:t>
      </w:r>
      <w:proofErr w:type="spellStart"/>
      <w:r>
        <w:t>Nunquam</w:t>
      </w:r>
      <w:proofErr w:type="spellEnd"/>
      <w:r>
        <w:t xml:space="preserve"> </w:t>
      </w:r>
      <w:proofErr w:type="spellStart"/>
      <w:r>
        <w:t>maiore</w:t>
      </w:r>
      <w:proofErr w:type="spellEnd"/>
      <w:r>
        <w:t xml:space="preserve"> </w:t>
      </w:r>
      <w:proofErr w:type="spellStart"/>
      <w:r>
        <w:t>triumpho</w:t>
      </w:r>
      <w:proofErr w:type="spellEnd"/>
      <w:r>
        <w:t xml:space="preserve"> </w:t>
      </w:r>
      <w:proofErr w:type="spellStart"/>
      <w:r>
        <w:t>vicimus</w:t>
      </w:r>
      <w:proofErr w:type="spellEnd"/>
      <w:r>
        <w:t xml:space="preserve">, quam </w:t>
      </w:r>
      <w:proofErr w:type="spellStart"/>
      <w:r>
        <w:t>eum</w:t>
      </w:r>
      <w:proofErr w:type="spellEnd"/>
      <w:r>
        <w:t xml:space="preserve"> </w:t>
      </w:r>
      <w:proofErr w:type="spellStart"/>
      <w:r>
        <w:t>decem</w:t>
      </w:r>
      <w:proofErr w:type="spellEnd"/>
      <w:r>
        <w:t xml:space="preserve"> </w:t>
      </w:r>
      <w:proofErr w:type="spellStart"/>
      <w:r>
        <w:t>annorum</w:t>
      </w:r>
      <w:proofErr w:type="spellEnd"/>
      <w:r>
        <w:t xml:space="preserve"> </w:t>
      </w:r>
      <w:proofErr w:type="spellStart"/>
      <w:r>
        <w:t>stragibus</w:t>
      </w:r>
      <w:proofErr w:type="spellEnd"/>
      <w:r>
        <w:t xml:space="preserve"> </w:t>
      </w:r>
      <w:proofErr w:type="spellStart"/>
      <w:r>
        <w:t>vinci</w:t>
      </w:r>
      <w:proofErr w:type="spellEnd"/>
      <w:r>
        <w:t xml:space="preserve"> non </w:t>
      </w:r>
      <w:proofErr w:type="spellStart"/>
      <w:r>
        <w:t>potuimsu</w:t>
      </w:r>
      <w:proofErr w:type="spellEnd"/>
      <w:r>
        <w:t xml:space="preserve">. Das ist: Wir haben unsere Feinde niemals so ritterlich </w:t>
      </w:r>
      <w:proofErr w:type="spellStart"/>
      <w:r>
        <w:t>uberwunden</w:t>
      </w:r>
      <w:proofErr w:type="spellEnd"/>
      <w:r>
        <w:t xml:space="preserve"> / als da wir in der zehenjährigen Verfolgung nicht haben können </w:t>
      </w:r>
      <w:proofErr w:type="spellStart"/>
      <w:r>
        <w:t>uberwunden</w:t>
      </w:r>
      <w:proofErr w:type="spellEnd"/>
      <w:r>
        <w:t xml:space="preserve"> werden: eben also hat der </w:t>
      </w:r>
      <w:proofErr w:type="spellStart"/>
      <w:r>
        <w:t>getrewe</w:t>
      </w:r>
      <w:proofErr w:type="spellEnd"/>
      <w:r>
        <w:t xml:space="preserve"> Gott die </w:t>
      </w:r>
      <w:proofErr w:type="spellStart"/>
      <w:r>
        <w:t>verschienene</w:t>
      </w:r>
      <w:proofErr w:type="spellEnd"/>
      <w:r>
        <w:t xml:space="preserve"> hundert Jahr </w:t>
      </w:r>
      <w:proofErr w:type="spellStart"/>
      <w:r>
        <w:t>uber</w:t>
      </w:r>
      <w:proofErr w:type="spellEnd"/>
      <w:r>
        <w:t xml:space="preserve"> seine Kirche vielmals </w:t>
      </w:r>
      <w:proofErr w:type="spellStart"/>
      <w:r>
        <w:t>uber</w:t>
      </w:r>
      <w:proofErr w:type="spellEnd"/>
      <w:r>
        <w:t xml:space="preserve"> und wider aller Menschen </w:t>
      </w:r>
      <w:proofErr w:type="spellStart"/>
      <w:r>
        <w:t>Gedancken</w:t>
      </w:r>
      <w:proofErr w:type="spellEnd"/>
      <w:r>
        <w:t xml:space="preserve"> </w:t>
      </w:r>
      <w:proofErr w:type="spellStart"/>
      <w:r>
        <w:t>wunderberlicher</w:t>
      </w:r>
      <w:proofErr w:type="spellEnd"/>
      <w:r>
        <w:t xml:space="preserve"> weise </w:t>
      </w:r>
      <w:proofErr w:type="spellStart"/>
      <w:r>
        <w:t>auß</w:t>
      </w:r>
      <w:proofErr w:type="spellEnd"/>
      <w:r>
        <w:t xml:space="preserve"> der Hand ihrer Feinde errettet. </w:t>
      </w:r>
    </w:p>
    <w:p w14:paraId="4341AF5C" w14:textId="77777777" w:rsidR="00453595" w:rsidRDefault="00453595" w:rsidP="00453595">
      <w:pPr>
        <w:pStyle w:val="StandardWeb"/>
      </w:pPr>
      <w:r>
        <w:t xml:space="preserve">Als man </w:t>
      </w:r>
      <w:proofErr w:type="spellStart"/>
      <w:r>
        <w:t>zehlete</w:t>
      </w:r>
      <w:proofErr w:type="spellEnd"/>
      <w:r>
        <w:t xml:space="preserve"> ein </w:t>
      </w:r>
      <w:proofErr w:type="spellStart"/>
      <w:r>
        <w:t>tausent</w:t>
      </w:r>
      <w:proofErr w:type="spellEnd"/>
      <w:r>
        <w:t xml:space="preserve"> </w:t>
      </w:r>
      <w:proofErr w:type="spellStart"/>
      <w:r>
        <w:t>fünff</w:t>
      </w:r>
      <w:proofErr w:type="spellEnd"/>
      <w:r>
        <w:t xml:space="preserve"> hundert ein und </w:t>
      </w:r>
      <w:proofErr w:type="spellStart"/>
      <w:r>
        <w:t>zwantzig</w:t>
      </w:r>
      <w:proofErr w:type="spellEnd"/>
      <w:r>
        <w:t xml:space="preserve"> Jahr nach Christi Geburt / und Doctor Luther vor den </w:t>
      </w:r>
      <w:proofErr w:type="spellStart"/>
      <w:r>
        <w:t>keyser</w:t>
      </w:r>
      <w:proofErr w:type="spellEnd"/>
      <w:r>
        <w:t xml:space="preserve"> </w:t>
      </w:r>
      <w:proofErr w:type="spellStart"/>
      <w:r>
        <w:t>unnd</w:t>
      </w:r>
      <w:proofErr w:type="spellEnd"/>
      <w:r>
        <w:t xml:space="preserve"> </w:t>
      </w:r>
      <w:proofErr w:type="spellStart"/>
      <w:r>
        <w:t>gantzes</w:t>
      </w:r>
      <w:proofErr w:type="spellEnd"/>
      <w:r>
        <w:t xml:space="preserve"> Reich gestellet war / ward nach desselben verreisen ein </w:t>
      </w:r>
      <w:proofErr w:type="spellStart"/>
      <w:r>
        <w:t>scharpff</w:t>
      </w:r>
      <w:proofErr w:type="spellEnd"/>
      <w:r>
        <w:t xml:space="preserve"> </w:t>
      </w:r>
      <w:proofErr w:type="spellStart"/>
      <w:r>
        <w:t>Edict</w:t>
      </w:r>
      <w:proofErr w:type="spellEnd"/>
      <w:r>
        <w:t xml:space="preserve"> gemacht wider alle Evangelische / von welchem </w:t>
      </w:r>
      <w:proofErr w:type="spellStart"/>
      <w:r>
        <w:t>Bäpstlicher</w:t>
      </w:r>
      <w:proofErr w:type="spellEnd"/>
      <w:r>
        <w:t xml:space="preserve"> Legat </w:t>
      </w:r>
      <w:proofErr w:type="spellStart"/>
      <w:r>
        <w:t>unnd</w:t>
      </w:r>
      <w:proofErr w:type="spellEnd"/>
      <w:r>
        <w:t xml:space="preserve"> Cardinal / Hieronymus </w:t>
      </w:r>
      <w:proofErr w:type="spellStart"/>
      <w:r>
        <w:t>Aleander</w:t>
      </w:r>
      <w:proofErr w:type="spellEnd"/>
      <w:r>
        <w:t xml:space="preserve"> zu Marino </w:t>
      </w:r>
      <w:proofErr w:type="spellStart"/>
      <w:r>
        <w:t>Caracciolo</w:t>
      </w:r>
      <w:proofErr w:type="spellEnd"/>
      <w:r>
        <w:t xml:space="preserve"> </w:t>
      </w:r>
      <w:proofErr w:type="spellStart"/>
      <w:r>
        <w:t>sol</w:t>
      </w:r>
      <w:proofErr w:type="spellEnd"/>
      <w:r>
        <w:t xml:space="preserve"> gesagt haben: </w:t>
      </w:r>
      <w:proofErr w:type="spellStart"/>
      <w:r>
        <w:t>Eya</w:t>
      </w:r>
      <w:proofErr w:type="spellEnd"/>
      <w:r>
        <w:t xml:space="preserve"> lieber </w:t>
      </w:r>
      <w:proofErr w:type="spellStart"/>
      <w:r>
        <w:t>Caracciole</w:t>
      </w:r>
      <w:proofErr w:type="spellEnd"/>
      <w:r>
        <w:t xml:space="preserve">, haben wir </w:t>
      </w:r>
      <w:proofErr w:type="spellStart"/>
      <w:r>
        <w:t>auff</w:t>
      </w:r>
      <w:proofErr w:type="spellEnd"/>
      <w:r>
        <w:t xml:space="preserve"> diesem Reichstage nichts besonders </w:t>
      </w:r>
      <w:proofErr w:type="spellStart"/>
      <w:r>
        <w:t>außgerichtet</w:t>
      </w:r>
      <w:proofErr w:type="spellEnd"/>
      <w:r>
        <w:t xml:space="preserve">: so haben wir doch mit dem Keyserlichen </w:t>
      </w:r>
      <w:proofErr w:type="spellStart"/>
      <w:r>
        <w:t>Edict</w:t>
      </w:r>
      <w:proofErr w:type="spellEnd"/>
      <w:r>
        <w:t xml:space="preserve"> die </w:t>
      </w:r>
      <w:proofErr w:type="spellStart"/>
      <w:r>
        <w:t>Teutschen</w:t>
      </w:r>
      <w:proofErr w:type="spellEnd"/>
      <w:r>
        <w:t xml:space="preserve"> in einander gehetzt / daß sie / </w:t>
      </w:r>
      <w:proofErr w:type="spellStart"/>
      <w:r>
        <w:t>verhoffentlich</w:t>
      </w:r>
      <w:proofErr w:type="spellEnd"/>
      <w:r>
        <w:t xml:space="preserve"> / </w:t>
      </w:r>
      <w:proofErr w:type="spellStart"/>
      <w:r>
        <w:t>kürtzlich</w:t>
      </w:r>
      <w:proofErr w:type="spellEnd"/>
      <w:r>
        <w:t xml:space="preserve"> in ihrem </w:t>
      </w:r>
      <w:proofErr w:type="spellStart"/>
      <w:r>
        <w:t>eygenen</w:t>
      </w:r>
      <w:proofErr w:type="spellEnd"/>
      <w:r>
        <w:t xml:space="preserve"> Blut </w:t>
      </w:r>
      <w:proofErr w:type="spellStart"/>
      <w:r>
        <w:t>ertrincken</w:t>
      </w:r>
      <w:proofErr w:type="spellEnd"/>
      <w:r>
        <w:t xml:space="preserve"> werden? Aber was geschah? Bald nach dieser Zeit </w:t>
      </w:r>
      <w:proofErr w:type="spellStart"/>
      <w:r>
        <w:t>erhub</w:t>
      </w:r>
      <w:proofErr w:type="spellEnd"/>
      <w:r>
        <w:t xml:space="preserve"> sich ein groß </w:t>
      </w:r>
      <w:proofErr w:type="spellStart"/>
      <w:r>
        <w:t>Auffruhr</w:t>
      </w:r>
      <w:proofErr w:type="spellEnd"/>
      <w:r>
        <w:t xml:space="preserve"> in Spanien. Der Keyser </w:t>
      </w:r>
      <w:proofErr w:type="spellStart"/>
      <w:r>
        <w:t>muste</w:t>
      </w:r>
      <w:proofErr w:type="spellEnd"/>
      <w:r>
        <w:t xml:space="preserve"> hinein ziehen / die Evangelische bekamen </w:t>
      </w:r>
      <w:proofErr w:type="spellStart"/>
      <w:r>
        <w:t>lufft</w:t>
      </w:r>
      <w:proofErr w:type="spellEnd"/>
      <w:r>
        <w:t xml:space="preserve"> / das Keyserliche </w:t>
      </w:r>
      <w:proofErr w:type="spellStart"/>
      <w:r>
        <w:t>Edict</w:t>
      </w:r>
      <w:proofErr w:type="spellEnd"/>
      <w:r>
        <w:t xml:space="preserve"> ward </w:t>
      </w:r>
      <w:proofErr w:type="spellStart"/>
      <w:r>
        <w:t>darauff</w:t>
      </w:r>
      <w:proofErr w:type="spellEnd"/>
      <w:r>
        <w:t xml:space="preserve"> von den Reichsständen zu Nürnberg </w:t>
      </w:r>
      <w:proofErr w:type="spellStart"/>
      <w:r>
        <w:t>gemiltert</w:t>
      </w:r>
      <w:proofErr w:type="spellEnd"/>
      <w:r>
        <w:t xml:space="preserve"> / und ward also die Evangelische </w:t>
      </w:r>
      <w:proofErr w:type="spellStart"/>
      <w:r>
        <w:t>Warheit</w:t>
      </w:r>
      <w:proofErr w:type="spellEnd"/>
      <w:r>
        <w:t xml:space="preserve"> je länger je weiter </w:t>
      </w:r>
      <w:proofErr w:type="spellStart"/>
      <w:r>
        <w:t>fortgepflantzet</w:t>
      </w:r>
      <w:proofErr w:type="spellEnd"/>
      <w:r>
        <w:t xml:space="preserve">. </w:t>
      </w:r>
    </w:p>
    <w:p w14:paraId="49F1324A" w14:textId="77777777" w:rsidR="00453595" w:rsidRDefault="00453595" w:rsidP="00453595">
      <w:pPr>
        <w:pStyle w:val="StandardWeb"/>
      </w:pPr>
      <w:r>
        <w:t xml:space="preserve">Anno ein </w:t>
      </w:r>
      <w:proofErr w:type="spellStart"/>
      <w:r>
        <w:t>tausent</w:t>
      </w:r>
      <w:proofErr w:type="spellEnd"/>
      <w:r>
        <w:t xml:space="preserve"> </w:t>
      </w:r>
      <w:proofErr w:type="spellStart"/>
      <w:r>
        <w:t>fünffhundert</w:t>
      </w:r>
      <w:proofErr w:type="spellEnd"/>
      <w:r>
        <w:t xml:space="preserve"> sechs und </w:t>
      </w:r>
      <w:proofErr w:type="spellStart"/>
      <w:r>
        <w:t>zwantzig</w:t>
      </w:r>
      <w:proofErr w:type="spellEnd"/>
      <w:r>
        <w:t xml:space="preserve"> / den 14. </w:t>
      </w:r>
      <w:proofErr w:type="spellStart"/>
      <w:r>
        <w:t>Januarij</w:t>
      </w:r>
      <w:proofErr w:type="spellEnd"/>
      <w:r>
        <w:t xml:space="preserve"> verglichen sich Keyser Carl der </w:t>
      </w:r>
      <w:proofErr w:type="spellStart"/>
      <w:r>
        <w:t>fünffte</w:t>
      </w:r>
      <w:proofErr w:type="spellEnd"/>
      <w:r>
        <w:t xml:space="preserve"> / </w:t>
      </w:r>
      <w:proofErr w:type="spellStart"/>
      <w:r>
        <w:t>unn</w:t>
      </w:r>
      <w:proofErr w:type="spellEnd"/>
      <w:r>
        <w:t xml:space="preserve"> </w:t>
      </w:r>
      <w:proofErr w:type="spellStart"/>
      <w:r>
        <w:t>Francisus</w:t>
      </w:r>
      <w:proofErr w:type="spellEnd"/>
      <w:r>
        <w:t xml:space="preserve"> der erste / König in </w:t>
      </w:r>
      <w:proofErr w:type="spellStart"/>
      <w:r>
        <w:t>Franckreich</w:t>
      </w:r>
      <w:proofErr w:type="spellEnd"/>
      <w:r>
        <w:t xml:space="preserve"> / dahin / daß sie die Lutherische Religion mit </w:t>
      </w:r>
      <w:proofErr w:type="spellStart"/>
      <w:r>
        <w:t>gesambter</w:t>
      </w:r>
      <w:proofErr w:type="spellEnd"/>
      <w:r>
        <w:t xml:space="preserve"> </w:t>
      </w:r>
      <w:proofErr w:type="spellStart"/>
      <w:r>
        <w:t>Hülff</w:t>
      </w:r>
      <w:proofErr w:type="spellEnd"/>
      <w:r>
        <w:t xml:space="preserve"> </w:t>
      </w:r>
      <w:proofErr w:type="spellStart"/>
      <w:r>
        <w:t>wolten</w:t>
      </w:r>
      <w:proofErr w:type="spellEnd"/>
      <w:r>
        <w:t xml:space="preserve"> </w:t>
      </w:r>
      <w:proofErr w:type="spellStart"/>
      <w:r>
        <w:t>außrotten</w:t>
      </w:r>
      <w:proofErr w:type="spellEnd"/>
      <w:r>
        <w:t xml:space="preserve">. Aber der Bapst selbst that einen Querschlag drein / und machte dem Keyser in Italien so viel zu schaffen / daß derselbige in einer </w:t>
      </w:r>
      <w:proofErr w:type="spellStart"/>
      <w:r>
        <w:t>offentlichen</w:t>
      </w:r>
      <w:proofErr w:type="spellEnd"/>
      <w:r>
        <w:t xml:space="preserve"> </w:t>
      </w:r>
      <w:proofErr w:type="spellStart"/>
      <w:r>
        <w:t>Schrifft</w:t>
      </w:r>
      <w:proofErr w:type="spellEnd"/>
      <w:r>
        <w:t xml:space="preserve"> </w:t>
      </w:r>
      <w:proofErr w:type="spellStart"/>
      <w:r>
        <w:t>bekandte</w:t>
      </w:r>
      <w:proofErr w:type="spellEnd"/>
      <w:r>
        <w:t xml:space="preserve"> / der Bapst </w:t>
      </w:r>
      <w:proofErr w:type="spellStart"/>
      <w:r>
        <w:t>were</w:t>
      </w:r>
      <w:proofErr w:type="spellEnd"/>
      <w:r>
        <w:t xml:space="preserve"> die </w:t>
      </w:r>
      <w:proofErr w:type="spellStart"/>
      <w:r>
        <w:t>eintzige</w:t>
      </w:r>
      <w:proofErr w:type="spellEnd"/>
      <w:r>
        <w:t xml:space="preserve"> </w:t>
      </w:r>
      <w:proofErr w:type="spellStart"/>
      <w:r>
        <w:t>ursach</w:t>
      </w:r>
      <w:proofErr w:type="spellEnd"/>
      <w:r>
        <w:t xml:space="preserve"> / </w:t>
      </w:r>
      <w:proofErr w:type="spellStart"/>
      <w:r>
        <w:t>warumb</w:t>
      </w:r>
      <w:proofErr w:type="spellEnd"/>
      <w:r>
        <w:t xml:space="preserve"> er / Keyser Carl / den Lutheranern nicht besser </w:t>
      </w:r>
      <w:proofErr w:type="spellStart"/>
      <w:r>
        <w:t>gewehret</w:t>
      </w:r>
      <w:proofErr w:type="spellEnd"/>
      <w:r>
        <w:t xml:space="preserve"> hätte. </w:t>
      </w:r>
    </w:p>
    <w:p w14:paraId="452320DE" w14:textId="77777777" w:rsidR="00453595" w:rsidRDefault="00453595" w:rsidP="00453595">
      <w:pPr>
        <w:pStyle w:val="StandardWeb"/>
      </w:pPr>
      <w:r>
        <w:t xml:space="preserve">Als anno ein </w:t>
      </w:r>
      <w:proofErr w:type="spellStart"/>
      <w:r>
        <w:t>tausent</w:t>
      </w:r>
      <w:proofErr w:type="spellEnd"/>
      <w:r>
        <w:t xml:space="preserve"> </w:t>
      </w:r>
      <w:proofErr w:type="spellStart"/>
      <w:r>
        <w:t>fünffhundert</w:t>
      </w:r>
      <w:proofErr w:type="spellEnd"/>
      <w:r>
        <w:t xml:space="preserve"> </w:t>
      </w:r>
      <w:proofErr w:type="spellStart"/>
      <w:r>
        <w:t>unnd</w:t>
      </w:r>
      <w:proofErr w:type="spellEnd"/>
      <w:r>
        <w:t xml:space="preserve"> </w:t>
      </w:r>
      <w:proofErr w:type="spellStart"/>
      <w:r>
        <w:t>dreyssig</w:t>
      </w:r>
      <w:proofErr w:type="spellEnd"/>
      <w:r>
        <w:t xml:space="preserve"> </w:t>
      </w:r>
      <w:proofErr w:type="spellStart"/>
      <w:r>
        <w:t>auff</w:t>
      </w:r>
      <w:proofErr w:type="spellEnd"/>
      <w:r>
        <w:t xml:space="preserve"> dem Reichstage zu </w:t>
      </w:r>
      <w:proofErr w:type="spellStart"/>
      <w:r>
        <w:t>Augspurg</w:t>
      </w:r>
      <w:proofErr w:type="spellEnd"/>
      <w:r>
        <w:t xml:space="preserve"> Keyser Carl noch ein </w:t>
      </w:r>
      <w:proofErr w:type="spellStart"/>
      <w:r>
        <w:t>hefftigers</w:t>
      </w:r>
      <w:proofErr w:type="spellEnd"/>
      <w:r>
        <w:t xml:space="preserve"> </w:t>
      </w:r>
      <w:proofErr w:type="spellStart"/>
      <w:r>
        <w:t>Edict</w:t>
      </w:r>
      <w:proofErr w:type="spellEnd"/>
      <w:r>
        <w:t xml:space="preserve"> wider die Evangelische hieß </w:t>
      </w:r>
      <w:proofErr w:type="spellStart"/>
      <w:r>
        <w:t>außgehen</w:t>
      </w:r>
      <w:proofErr w:type="spellEnd"/>
      <w:r>
        <w:t xml:space="preserve"> / und </w:t>
      </w:r>
      <w:proofErr w:type="spellStart"/>
      <w:r>
        <w:t>jederman</w:t>
      </w:r>
      <w:proofErr w:type="spellEnd"/>
      <w:r>
        <w:t xml:space="preserve"> in </w:t>
      </w:r>
      <w:proofErr w:type="spellStart"/>
      <w:r>
        <w:t>grosser</w:t>
      </w:r>
      <w:proofErr w:type="spellEnd"/>
      <w:r>
        <w:t xml:space="preserve"> </w:t>
      </w:r>
      <w:proofErr w:type="spellStart"/>
      <w:r>
        <w:t>Forcht</w:t>
      </w:r>
      <w:proofErr w:type="spellEnd"/>
      <w:r>
        <w:t xml:space="preserve"> </w:t>
      </w:r>
      <w:proofErr w:type="spellStart"/>
      <w:r>
        <w:t>stund</w:t>
      </w:r>
      <w:proofErr w:type="spellEnd"/>
      <w:r>
        <w:t xml:space="preserve"> / </w:t>
      </w:r>
      <w:proofErr w:type="spellStart"/>
      <w:r>
        <w:t>zohe</w:t>
      </w:r>
      <w:proofErr w:type="spellEnd"/>
      <w:r>
        <w:t xml:space="preserve"> Gott der </w:t>
      </w:r>
      <w:proofErr w:type="spellStart"/>
      <w:r>
        <w:t>HErr</w:t>
      </w:r>
      <w:proofErr w:type="spellEnd"/>
      <w:r>
        <w:t xml:space="preserve"> den </w:t>
      </w:r>
      <w:proofErr w:type="spellStart"/>
      <w:r>
        <w:t>Türcken</w:t>
      </w:r>
      <w:proofErr w:type="spellEnd"/>
      <w:r>
        <w:t xml:space="preserve"> gleichsam mit den Haaren in Osterreich / daher der Keyser verursacht wurde / den </w:t>
      </w:r>
      <w:proofErr w:type="spellStart"/>
      <w:r>
        <w:t>Protestirenden</w:t>
      </w:r>
      <w:proofErr w:type="spellEnd"/>
      <w:r>
        <w:t xml:space="preserve"> Ständen Friede zuzusagen / damit sie </w:t>
      </w:r>
      <w:proofErr w:type="spellStart"/>
      <w:r>
        <w:t>ihme</w:t>
      </w:r>
      <w:proofErr w:type="spellEnd"/>
      <w:r>
        <w:t xml:space="preserve"> wider den </w:t>
      </w:r>
      <w:proofErr w:type="spellStart"/>
      <w:r>
        <w:t>Türcken</w:t>
      </w:r>
      <w:proofErr w:type="spellEnd"/>
      <w:r>
        <w:t xml:space="preserve"> </w:t>
      </w:r>
      <w:proofErr w:type="spellStart"/>
      <w:r>
        <w:t>Hülffe</w:t>
      </w:r>
      <w:proofErr w:type="spellEnd"/>
      <w:r>
        <w:t xml:space="preserve"> </w:t>
      </w:r>
      <w:proofErr w:type="spellStart"/>
      <w:r>
        <w:t>leysteten</w:t>
      </w:r>
      <w:proofErr w:type="spellEnd"/>
      <w:r>
        <w:t xml:space="preserve">. </w:t>
      </w:r>
    </w:p>
    <w:p w14:paraId="6FB0B246" w14:textId="77777777" w:rsidR="00453595" w:rsidRDefault="00453595" w:rsidP="00453595">
      <w:pPr>
        <w:pStyle w:val="StandardWeb"/>
      </w:pPr>
      <w:r>
        <w:t xml:space="preserve">Nach dem Schmalkaldischen Kriege / da der Keyser fast alles in seinen Händen hatte / und jedermann </w:t>
      </w:r>
      <w:proofErr w:type="spellStart"/>
      <w:r>
        <w:t>meynete</w:t>
      </w:r>
      <w:proofErr w:type="spellEnd"/>
      <w:r>
        <w:t xml:space="preserve"> / nun </w:t>
      </w:r>
      <w:proofErr w:type="spellStart"/>
      <w:r>
        <w:t>were</w:t>
      </w:r>
      <w:proofErr w:type="spellEnd"/>
      <w:r>
        <w:t xml:space="preserve"> es mit der Evangelischen Lehr </w:t>
      </w:r>
      <w:proofErr w:type="spellStart"/>
      <w:r>
        <w:t>auß</w:t>
      </w:r>
      <w:proofErr w:type="spellEnd"/>
      <w:r>
        <w:t xml:space="preserve"> in </w:t>
      </w:r>
      <w:proofErr w:type="spellStart"/>
      <w:r>
        <w:t>Teutschlandt</w:t>
      </w:r>
      <w:proofErr w:type="spellEnd"/>
      <w:r>
        <w:t xml:space="preserve"> / machte </w:t>
      </w:r>
      <w:proofErr w:type="spellStart"/>
      <w:r>
        <w:t>GOtt</w:t>
      </w:r>
      <w:proofErr w:type="spellEnd"/>
      <w:r>
        <w:t xml:space="preserve"> der </w:t>
      </w:r>
      <w:proofErr w:type="spellStart"/>
      <w:r>
        <w:t>HErr</w:t>
      </w:r>
      <w:proofErr w:type="spellEnd"/>
      <w:r>
        <w:t xml:space="preserve"> den mächtigen Keyser </w:t>
      </w:r>
      <w:proofErr w:type="spellStart"/>
      <w:r>
        <w:t>gantz</w:t>
      </w:r>
      <w:proofErr w:type="spellEnd"/>
      <w:r>
        <w:t xml:space="preserve"> irr / daß er nicht drang </w:t>
      </w:r>
      <w:proofErr w:type="spellStart"/>
      <w:r>
        <w:t>auff</w:t>
      </w:r>
      <w:proofErr w:type="spellEnd"/>
      <w:r>
        <w:t xml:space="preserve"> das allgemeine </w:t>
      </w:r>
      <w:r>
        <w:lastRenderedPageBreak/>
        <w:t xml:space="preserve">Concilium, welches </w:t>
      </w:r>
      <w:proofErr w:type="spellStart"/>
      <w:r>
        <w:t>Schluß</w:t>
      </w:r>
      <w:proofErr w:type="spellEnd"/>
      <w:r>
        <w:t xml:space="preserve"> und Determination die Reichsstände zu folgen allbereit </w:t>
      </w:r>
      <w:proofErr w:type="spellStart"/>
      <w:r>
        <w:t>verwilliget</w:t>
      </w:r>
      <w:proofErr w:type="spellEnd"/>
      <w:r>
        <w:t xml:space="preserve">: daß er sich auch in einen unnötigen Krieg mit dem Bapst einließ / </w:t>
      </w:r>
      <w:proofErr w:type="spellStart"/>
      <w:r>
        <w:t>unnd</w:t>
      </w:r>
      <w:proofErr w:type="spellEnd"/>
      <w:r>
        <w:t xml:space="preserve"> </w:t>
      </w:r>
      <w:proofErr w:type="spellStart"/>
      <w:r>
        <w:t>ihme</w:t>
      </w:r>
      <w:proofErr w:type="spellEnd"/>
      <w:r>
        <w:t xml:space="preserve"> nicht </w:t>
      </w:r>
      <w:proofErr w:type="spellStart"/>
      <w:r>
        <w:t>getrawete</w:t>
      </w:r>
      <w:proofErr w:type="spellEnd"/>
      <w:r>
        <w:t xml:space="preserve"> </w:t>
      </w:r>
      <w:proofErr w:type="spellStart"/>
      <w:r>
        <w:t>auffs</w:t>
      </w:r>
      <w:proofErr w:type="spellEnd"/>
      <w:r>
        <w:t xml:space="preserve"> </w:t>
      </w:r>
      <w:proofErr w:type="spellStart"/>
      <w:r>
        <w:t>new</w:t>
      </w:r>
      <w:proofErr w:type="spellEnd"/>
      <w:r>
        <w:t xml:space="preserve"> wider die </w:t>
      </w:r>
      <w:proofErr w:type="spellStart"/>
      <w:r>
        <w:t>Teutschen</w:t>
      </w:r>
      <w:proofErr w:type="spellEnd"/>
      <w:r>
        <w:t xml:space="preserve"> zu kriegen / welche er </w:t>
      </w:r>
      <w:proofErr w:type="spellStart"/>
      <w:r>
        <w:t>kurtz</w:t>
      </w:r>
      <w:proofErr w:type="spellEnd"/>
      <w:r>
        <w:t xml:space="preserve"> zuvor </w:t>
      </w:r>
      <w:proofErr w:type="spellStart"/>
      <w:r>
        <w:t>vermeynete</w:t>
      </w:r>
      <w:proofErr w:type="spellEnd"/>
      <w:r>
        <w:t xml:space="preserve"> / daß er sie gar </w:t>
      </w:r>
      <w:proofErr w:type="spellStart"/>
      <w:r>
        <w:t>uberwunden</w:t>
      </w:r>
      <w:proofErr w:type="spellEnd"/>
      <w:r>
        <w:t xml:space="preserve"> hätte. </w:t>
      </w:r>
    </w:p>
    <w:p w14:paraId="68B40829" w14:textId="77777777" w:rsidR="00453595" w:rsidRDefault="00453595" w:rsidP="00453595">
      <w:pPr>
        <w:pStyle w:val="StandardWeb"/>
      </w:pPr>
      <w:r>
        <w:t xml:space="preserve">Im </w:t>
      </w:r>
      <w:proofErr w:type="spellStart"/>
      <w:r>
        <w:t>Schweitzerland</w:t>
      </w:r>
      <w:proofErr w:type="spellEnd"/>
      <w:r>
        <w:t xml:space="preserve"> ist es nicht viel </w:t>
      </w:r>
      <w:proofErr w:type="spellStart"/>
      <w:r>
        <w:t>anderst</w:t>
      </w:r>
      <w:proofErr w:type="spellEnd"/>
      <w:r>
        <w:t xml:space="preserve"> ergangen. Die Evangelische wurden </w:t>
      </w:r>
      <w:proofErr w:type="spellStart"/>
      <w:r>
        <w:t>etlich</w:t>
      </w:r>
      <w:proofErr w:type="spellEnd"/>
      <w:r>
        <w:t xml:space="preserve"> mal von den </w:t>
      </w:r>
      <w:proofErr w:type="spellStart"/>
      <w:r>
        <w:t>Bäpstlern</w:t>
      </w:r>
      <w:proofErr w:type="spellEnd"/>
      <w:r>
        <w:t xml:space="preserve"> geschlagen. Aber ihre Religion blieb ungeschlagen. </w:t>
      </w:r>
    </w:p>
    <w:p w14:paraId="5DA9F9EA" w14:textId="77777777" w:rsidR="00453595" w:rsidRDefault="00453595" w:rsidP="00453595">
      <w:pPr>
        <w:pStyle w:val="StandardWeb"/>
      </w:pPr>
      <w:r>
        <w:t xml:space="preserve">In Engelland </w:t>
      </w:r>
      <w:proofErr w:type="spellStart"/>
      <w:r>
        <w:t>meynte</w:t>
      </w:r>
      <w:proofErr w:type="spellEnd"/>
      <w:r>
        <w:t xml:space="preserve"> man / sie </w:t>
      </w:r>
      <w:proofErr w:type="spellStart"/>
      <w:r>
        <w:t>weren</w:t>
      </w:r>
      <w:proofErr w:type="spellEnd"/>
      <w:r>
        <w:t xml:space="preserve"> alle dahin / welche dem Evangelio </w:t>
      </w:r>
      <w:proofErr w:type="spellStart"/>
      <w:r>
        <w:t>konten</w:t>
      </w:r>
      <w:proofErr w:type="spellEnd"/>
      <w:r>
        <w:t xml:space="preserve"> </w:t>
      </w:r>
      <w:proofErr w:type="spellStart"/>
      <w:r>
        <w:t>auff</w:t>
      </w:r>
      <w:proofErr w:type="spellEnd"/>
      <w:r>
        <w:t xml:space="preserve"> </w:t>
      </w:r>
      <w:proofErr w:type="spellStart"/>
      <w:r>
        <w:t>helffen</w:t>
      </w:r>
      <w:proofErr w:type="spellEnd"/>
      <w:r>
        <w:t xml:space="preserve"> / weil man so viel herrlicher Leute bey </w:t>
      </w:r>
      <w:proofErr w:type="spellStart"/>
      <w:r>
        <w:t>lebzeiten</w:t>
      </w:r>
      <w:proofErr w:type="spellEnd"/>
      <w:r>
        <w:t xml:space="preserve"> der Königin </w:t>
      </w:r>
      <w:proofErr w:type="spellStart"/>
      <w:r>
        <w:t>Mariae</w:t>
      </w:r>
      <w:proofErr w:type="spellEnd"/>
      <w:r>
        <w:t xml:space="preserve"> hingerichtet hatte. Aber Gott der das Licht </w:t>
      </w:r>
      <w:proofErr w:type="spellStart"/>
      <w:r>
        <w:t>heist</w:t>
      </w:r>
      <w:proofErr w:type="spellEnd"/>
      <w:r>
        <w:t xml:space="preserve"> kommen </w:t>
      </w:r>
      <w:proofErr w:type="spellStart"/>
      <w:r>
        <w:t>auß</w:t>
      </w:r>
      <w:proofErr w:type="spellEnd"/>
      <w:r>
        <w:t xml:space="preserve"> der </w:t>
      </w:r>
      <w:proofErr w:type="spellStart"/>
      <w:r>
        <w:t>Finsternuß</w:t>
      </w:r>
      <w:proofErr w:type="spellEnd"/>
      <w:r>
        <w:t xml:space="preserve"> / </w:t>
      </w:r>
      <w:proofErr w:type="spellStart"/>
      <w:r>
        <w:t>zoge</w:t>
      </w:r>
      <w:proofErr w:type="spellEnd"/>
      <w:r>
        <w:t xml:space="preserve"> die </w:t>
      </w:r>
      <w:proofErr w:type="spellStart"/>
      <w:r>
        <w:t>Elisabetham</w:t>
      </w:r>
      <w:proofErr w:type="spellEnd"/>
      <w:r>
        <w:t xml:space="preserve"> </w:t>
      </w:r>
      <w:proofErr w:type="spellStart"/>
      <w:r>
        <w:t>auß</w:t>
      </w:r>
      <w:proofErr w:type="spellEnd"/>
      <w:r>
        <w:t xml:space="preserve"> dem </w:t>
      </w:r>
      <w:proofErr w:type="spellStart"/>
      <w:r>
        <w:t>Gefängnuß</w:t>
      </w:r>
      <w:proofErr w:type="spellEnd"/>
      <w:r>
        <w:t xml:space="preserve"> / und setzte sie </w:t>
      </w:r>
      <w:proofErr w:type="spellStart"/>
      <w:r>
        <w:t>auff</w:t>
      </w:r>
      <w:proofErr w:type="spellEnd"/>
      <w:r>
        <w:t xml:space="preserve"> den Königlichen </w:t>
      </w:r>
      <w:proofErr w:type="spellStart"/>
      <w:r>
        <w:t>Stul</w:t>
      </w:r>
      <w:proofErr w:type="spellEnd"/>
      <w:r>
        <w:t xml:space="preserve"> / </w:t>
      </w:r>
      <w:proofErr w:type="spellStart"/>
      <w:r>
        <w:t>unnd</w:t>
      </w:r>
      <w:proofErr w:type="spellEnd"/>
      <w:r>
        <w:t xml:space="preserve"> machte alle der </w:t>
      </w:r>
      <w:proofErr w:type="spellStart"/>
      <w:r>
        <w:t>Bäpstler</w:t>
      </w:r>
      <w:proofErr w:type="spellEnd"/>
      <w:r>
        <w:t xml:space="preserve"> Hoffnung in einem Tage zu </w:t>
      </w:r>
      <w:proofErr w:type="spellStart"/>
      <w:r>
        <w:t>wasser</w:t>
      </w:r>
      <w:proofErr w:type="spellEnd"/>
      <w:r>
        <w:t xml:space="preserve">. </w:t>
      </w:r>
    </w:p>
    <w:p w14:paraId="5CE56ADC" w14:textId="77777777" w:rsidR="00453595" w:rsidRDefault="00453595" w:rsidP="00453595">
      <w:pPr>
        <w:pStyle w:val="StandardWeb"/>
      </w:pPr>
      <w:r>
        <w:t xml:space="preserve">In </w:t>
      </w:r>
      <w:proofErr w:type="spellStart"/>
      <w:r>
        <w:t>Franckreich</w:t>
      </w:r>
      <w:proofErr w:type="spellEnd"/>
      <w:r>
        <w:t xml:space="preserve"> als das erbärmliche Blutbad / anno ein </w:t>
      </w:r>
      <w:proofErr w:type="spellStart"/>
      <w:r>
        <w:t>tausent</w:t>
      </w:r>
      <w:proofErr w:type="spellEnd"/>
      <w:r>
        <w:t xml:space="preserve"> </w:t>
      </w:r>
      <w:proofErr w:type="spellStart"/>
      <w:r>
        <w:t>fünffhundert</w:t>
      </w:r>
      <w:proofErr w:type="spellEnd"/>
      <w:r>
        <w:t xml:space="preserve"> zwey </w:t>
      </w:r>
      <w:proofErr w:type="spellStart"/>
      <w:r>
        <w:t>unnd</w:t>
      </w:r>
      <w:proofErr w:type="spellEnd"/>
      <w:r>
        <w:t xml:space="preserve"> </w:t>
      </w:r>
      <w:proofErr w:type="spellStart"/>
      <w:r>
        <w:t>siebentzig</w:t>
      </w:r>
      <w:proofErr w:type="spellEnd"/>
      <w:r>
        <w:t xml:space="preserve"> / vorgegangen war / </w:t>
      </w:r>
      <w:proofErr w:type="spellStart"/>
      <w:r>
        <w:t>danckte</w:t>
      </w:r>
      <w:proofErr w:type="spellEnd"/>
      <w:r>
        <w:t xml:space="preserve"> man zu Rom GOTT dem HERRN / daß die Hugenotten / wie sie die Evangelischen nannten / nunmehr vertilget </w:t>
      </w:r>
      <w:proofErr w:type="spellStart"/>
      <w:r>
        <w:t>weren</w:t>
      </w:r>
      <w:proofErr w:type="spellEnd"/>
      <w:r>
        <w:t xml:space="preserve">. Aber es </w:t>
      </w:r>
      <w:proofErr w:type="spellStart"/>
      <w:r>
        <w:t>stund</w:t>
      </w:r>
      <w:proofErr w:type="spellEnd"/>
      <w:r>
        <w:t xml:space="preserve"> nicht ein Jahr an / da </w:t>
      </w:r>
      <w:proofErr w:type="spellStart"/>
      <w:r>
        <w:t>thaten</w:t>
      </w:r>
      <w:proofErr w:type="spellEnd"/>
      <w:r>
        <w:t xml:space="preserve"> sich die Evangelische </w:t>
      </w:r>
      <w:proofErr w:type="spellStart"/>
      <w:r>
        <w:t>widerumb</w:t>
      </w:r>
      <w:proofErr w:type="spellEnd"/>
      <w:r>
        <w:t xml:space="preserve"> herfür / in solcher Anzahl / daß man hätte </w:t>
      </w:r>
      <w:proofErr w:type="spellStart"/>
      <w:r>
        <w:t>meynen</w:t>
      </w:r>
      <w:proofErr w:type="spellEnd"/>
      <w:r>
        <w:t xml:space="preserve"> sollen / die </w:t>
      </w:r>
      <w:proofErr w:type="spellStart"/>
      <w:r>
        <w:t>Todten</w:t>
      </w:r>
      <w:proofErr w:type="spellEnd"/>
      <w:r>
        <w:t xml:space="preserve"> </w:t>
      </w:r>
      <w:proofErr w:type="spellStart"/>
      <w:r>
        <w:t>weren</w:t>
      </w:r>
      <w:proofErr w:type="spellEnd"/>
      <w:r>
        <w:t xml:space="preserve"> </w:t>
      </w:r>
      <w:proofErr w:type="spellStart"/>
      <w:r>
        <w:t>widerumb</w:t>
      </w:r>
      <w:proofErr w:type="spellEnd"/>
      <w:r>
        <w:t xml:space="preserve"> lebendig worden. </w:t>
      </w:r>
    </w:p>
    <w:p w14:paraId="6841667E" w14:textId="77777777" w:rsidR="00453595" w:rsidRDefault="00453595" w:rsidP="00453595">
      <w:pPr>
        <w:pStyle w:val="StandardWeb"/>
      </w:pPr>
      <w:r>
        <w:t xml:space="preserve">Vor </w:t>
      </w:r>
      <w:proofErr w:type="spellStart"/>
      <w:r>
        <w:t>dreyzehen</w:t>
      </w:r>
      <w:proofErr w:type="spellEnd"/>
      <w:r>
        <w:t xml:space="preserve"> Jahren war es an dem / daß den Evangelischen Kirchen in Ungern / Böhmen / Mähren / Schlesien / Osterreich / alle </w:t>
      </w:r>
      <w:proofErr w:type="spellStart"/>
      <w:r>
        <w:t>Freyheit</w:t>
      </w:r>
      <w:proofErr w:type="spellEnd"/>
      <w:r>
        <w:t xml:space="preserve"> der Christlichen Religion </w:t>
      </w:r>
      <w:proofErr w:type="spellStart"/>
      <w:r>
        <w:t>solte</w:t>
      </w:r>
      <w:proofErr w:type="spellEnd"/>
      <w:r>
        <w:t xml:space="preserve"> benommen werden. Aber Gott sandte </w:t>
      </w:r>
      <w:proofErr w:type="spellStart"/>
      <w:r>
        <w:t>Hülff</w:t>
      </w:r>
      <w:proofErr w:type="spellEnd"/>
      <w:r>
        <w:t xml:space="preserve"> vom Himmel / und stellte es also an / daß </w:t>
      </w:r>
      <w:proofErr w:type="spellStart"/>
      <w:r>
        <w:t>gemelten</w:t>
      </w:r>
      <w:proofErr w:type="spellEnd"/>
      <w:r>
        <w:t xml:space="preserve"> Ländern mehr </w:t>
      </w:r>
      <w:proofErr w:type="spellStart"/>
      <w:r>
        <w:t>Freyheit</w:t>
      </w:r>
      <w:proofErr w:type="spellEnd"/>
      <w:r>
        <w:t xml:space="preserve"> gegeben wurde / als sie jemals gehabt hatten. </w:t>
      </w:r>
    </w:p>
    <w:p w14:paraId="3005D12E" w14:textId="77777777" w:rsidR="00453595" w:rsidRDefault="00453595" w:rsidP="00453595">
      <w:pPr>
        <w:pStyle w:val="StandardWeb"/>
      </w:pPr>
      <w:r>
        <w:t xml:space="preserve">So </w:t>
      </w:r>
      <w:proofErr w:type="spellStart"/>
      <w:r>
        <w:t>wunderbarlich</w:t>
      </w:r>
      <w:proofErr w:type="spellEnd"/>
      <w:r>
        <w:t xml:space="preserve"> ist GOTT in der Regierung seiner Kirchen. </w:t>
      </w:r>
    </w:p>
    <w:p w14:paraId="6A36B0A5" w14:textId="77777777" w:rsidR="00453595" w:rsidRDefault="00453595" w:rsidP="00453595">
      <w:pPr>
        <w:pStyle w:val="berschrift2"/>
      </w:pPr>
      <w:r>
        <w:t>IX.</w:t>
      </w:r>
    </w:p>
    <w:p w14:paraId="4F23891A" w14:textId="77777777" w:rsidR="00453595" w:rsidRDefault="00453595" w:rsidP="00453595">
      <w:pPr>
        <w:pStyle w:val="StandardWeb"/>
      </w:pPr>
      <w:r>
        <w:t xml:space="preserve">Letztlich / gleich wie Gott der HERR in der ersten Kirchen seinen strengen Zorn </w:t>
      </w:r>
      <w:proofErr w:type="spellStart"/>
      <w:r>
        <w:t>unnd</w:t>
      </w:r>
      <w:proofErr w:type="spellEnd"/>
      <w:r>
        <w:t xml:space="preserve"> Gericht </w:t>
      </w:r>
      <w:proofErr w:type="spellStart"/>
      <w:r>
        <w:t>uber</w:t>
      </w:r>
      <w:proofErr w:type="spellEnd"/>
      <w:r>
        <w:t xml:space="preserve"> die Verfolger derselben hat gehen lassen / der </w:t>
      </w:r>
      <w:proofErr w:type="spellStart"/>
      <w:r>
        <w:t>gestalt</w:t>
      </w:r>
      <w:proofErr w:type="spellEnd"/>
      <w:r>
        <w:t xml:space="preserve"> / daß die Tyrannen </w:t>
      </w:r>
      <w:proofErr w:type="spellStart"/>
      <w:r>
        <w:t>unnd</w:t>
      </w:r>
      <w:proofErr w:type="spellEnd"/>
      <w:r>
        <w:t xml:space="preserve"> Verfolger </w:t>
      </w:r>
      <w:proofErr w:type="spellStart"/>
      <w:r>
        <w:t>mehrentheils</w:t>
      </w:r>
      <w:proofErr w:type="spellEnd"/>
      <w:r>
        <w:t xml:space="preserve"> mit blutigen </w:t>
      </w:r>
      <w:proofErr w:type="spellStart"/>
      <w:r>
        <w:t>Köpffen</w:t>
      </w:r>
      <w:proofErr w:type="spellEnd"/>
      <w:r>
        <w:t xml:space="preserve"> sind zu Bette gegangen. Und wie vor </w:t>
      </w:r>
      <w:proofErr w:type="spellStart"/>
      <w:r>
        <w:t>zweyhundert</w:t>
      </w:r>
      <w:proofErr w:type="spellEnd"/>
      <w:r>
        <w:t xml:space="preserve"> Jahren Keyser </w:t>
      </w:r>
      <w:proofErr w:type="spellStart"/>
      <w:r>
        <w:t>Sigismundus</w:t>
      </w:r>
      <w:proofErr w:type="spellEnd"/>
      <w:r>
        <w:t xml:space="preserve">, nach dem er den frommen Mann / Johann </w:t>
      </w:r>
      <w:proofErr w:type="spellStart"/>
      <w:r>
        <w:t>Huß</w:t>
      </w:r>
      <w:proofErr w:type="spellEnd"/>
      <w:r>
        <w:t xml:space="preserve"> / zu </w:t>
      </w:r>
      <w:proofErr w:type="spellStart"/>
      <w:r>
        <w:t>Costnitz</w:t>
      </w:r>
      <w:proofErr w:type="spellEnd"/>
      <w:r>
        <w:t xml:space="preserve"> hat verbrennen lassen / kein Glück mehr gehabt / sintemal er </w:t>
      </w:r>
      <w:proofErr w:type="spellStart"/>
      <w:r>
        <w:t>ohn</w:t>
      </w:r>
      <w:proofErr w:type="spellEnd"/>
      <w:r>
        <w:t xml:space="preserve"> einen </w:t>
      </w:r>
      <w:proofErr w:type="spellStart"/>
      <w:r>
        <w:t>mannlichen</w:t>
      </w:r>
      <w:proofErr w:type="spellEnd"/>
      <w:r>
        <w:t xml:space="preserve"> Erben gestorben / und seiner Tochter Sohn Ladislaus bald </w:t>
      </w:r>
      <w:proofErr w:type="spellStart"/>
      <w:r>
        <w:t>darauff</w:t>
      </w:r>
      <w:proofErr w:type="spellEnd"/>
      <w:r>
        <w:t xml:space="preserve"> gegangen / </w:t>
      </w:r>
      <w:proofErr w:type="spellStart"/>
      <w:r>
        <w:t>unnd</w:t>
      </w:r>
      <w:proofErr w:type="spellEnd"/>
      <w:r>
        <w:t xml:space="preserve"> also innerhalb wenig Jahren sein Name verloschen ist / also und nicht </w:t>
      </w:r>
      <w:proofErr w:type="spellStart"/>
      <w:r>
        <w:t>anderst</w:t>
      </w:r>
      <w:proofErr w:type="spellEnd"/>
      <w:r>
        <w:t xml:space="preserve"> ist es die </w:t>
      </w:r>
      <w:proofErr w:type="spellStart"/>
      <w:r>
        <w:t>verschienene</w:t>
      </w:r>
      <w:proofErr w:type="spellEnd"/>
      <w:r>
        <w:t xml:space="preserve"> hundert Jahr </w:t>
      </w:r>
      <w:proofErr w:type="spellStart"/>
      <w:r>
        <w:t>uber</w:t>
      </w:r>
      <w:proofErr w:type="spellEnd"/>
      <w:r>
        <w:t xml:space="preserve"> den </w:t>
      </w:r>
      <w:proofErr w:type="spellStart"/>
      <w:r>
        <w:t>jenigen</w:t>
      </w:r>
      <w:proofErr w:type="spellEnd"/>
      <w:r>
        <w:t xml:space="preserve"> ergangen / welche sich wider die reine Lehr deß </w:t>
      </w:r>
      <w:proofErr w:type="spellStart"/>
      <w:r>
        <w:t>Evangelions</w:t>
      </w:r>
      <w:proofErr w:type="spellEnd"/>
      <w:r>
        <w:t xml:space="preserve"> gesetzt / und dieselbige mit </w:t>
      </w:r>
      <w:proofErr w:type="spellStart"/>
      <w:r>
        <w:t>gewalt</w:t>
      </w:r>
      <w:proofErr w:type="spellEnd"/>
      <w:r>
        <w:t xml:space="preserve"> haben wöllen vertilgen. </w:t>
      </w:r>
    </w:p>
    <w:p w14:paraId="214F7826" w14:textId="77777777" w:rsidR="00453595" w:rsidRDefault="00453595" w:rsidP="00453595">
      <w:pPr>
        <w:pStyle w:val="StandardWeb"/>
      </w:pPr>
      <w:r>
        <w:t xml:space="preserve">Anno ein </w:t>
      </w:r>
      <w:proofErr w:type="spellStart"/>
      <w:r>
        <w:t>tausent</w:t>
      </w:r>
      <w:proofErr w:type="spellEnd"/>
      <w:r>
        <w:t xml:space="preserve"> </w:t>
      </w:r>
      <w:proofErr w:type="spellStart"/>
      <w:r>
        <w:t>fünffhundert</w:t>
      </w:r>
      <w:proofErr w:type="spellEnd"/>
      <w:r>
        <w:t xml:space="preserve"> sechs und </w:t>
      </w:r>
      <w:proofErr w:type="spellStart"/>
      <w:r>
        <w:t>viertzig</w:t>
      </w:r>
      <w:proofErr w:type="spellEnd"/>
      <w:r>
        <w:t xml:space="preserve"> ward in Schottland Georgius </w:t>
      </w:r>
      <w:proofErr w:type="spellStart"/>
      <w:r>
        <w:t>Sephocardius</w:t>
      </w:r>
      <w:proofErr w:type="spellEnd"/>
      <w:r>
        <w:t xml:space="preserve">, ein Evangelischer Prediger / </w:t>
      </w:r>
      <w:proofErr w:type="spellStart"/>
      <w:r>
        <w:t>auff</w:t>
      </w:r>
      <w:proofErr w:type="spellEnd"/>
      <w:r>
        <w:t xml:space="preserve"> </w:t>
      </w:r>
      <w:proofErr w:type="spellStart"/>
      <w:r>
        <w:t>Befelch</w:t>
      </w:r>
      <w:proofErr w:type="spellEnd"/>
      <w:r>
        <w:t xml:space="preserve"> deß Cardinals </w:t>
      </w:r>
      <w:proofErr w:type="spellStart"/>
      <w:r>
        <w:t>Betunii</w:t>
      </w:r>
      <w:proofErr w:type="spellEnd"/>
      <w:r>
        <w:t xml:space="preserve"> zu Asche verbrennt. Derselbige kündigte mitten in der </w:t>
      </w:r>
      <w:proofErr w:type="spellStart"/>
      <w:r>
        <w:t>Fewrflamme</w:t>
      </w:r>
      <w:proofErr w:type="spellEnd"/>
      <w:r>
        <w:t xml:space="preserve"> dem Cardinal an / er würde ihm bald folgen. Es geschah. Dasselbige Jahr ward der Cardinal erschlagen / </w:t>
      </w:r>
      <w:proofErr w:type="spellStart"/>
      <w:r>
        <w:t>unnd</w:t>
      </w:r>
      <w:proofErr w:type="spellEnd"/>
      <w:r>
        <w:t xml:space="preserve"> sein </w:t>
      </w:r>
      <w:proofErr w:type="spellStart"/>
      <w:r>
        <w:t>todter</w:t>
      </w:r>
      <w:proofErr w:type="spellEnd"/>
      <w:r>
        <w:t xml:space="preserve"> Leichnam ward männiglich zu sehen vorgestellt / eben in dem </w:t>
      </w:r>
      <w:proofErr w:type="spellStart"/>
      <w:r>
        <w:t>ort</w:t>
      </w:r>
      <w:proofErr w:type="spellEnd"/>
      <w:r>
        <w:t xml:space="preserve"> / von welchem er deß </w:t>
      </w:r>
      <w:proofErr w:type="spellStart"/>
      <w:r>
        <w:t>Sephocardii</w:t>
      </w:r>
      <w:proofErr w:type="spellEnd"/>
      <w:r>
        <w:t xml:space="preserve"> Marter und Todt mit </w:t>
      </w:r>
      <w:proofErr w:type="spellStart"/>
      <w:r>
        <w:t>frolocken</w:t>
      </w:r>
      <w:proofErr w:type="spellEnd"/>
      <w:r>
        <w:t xml:space="preserve"> gesehen hatte. </w:t>
      </w:r>
    </w:p>
    <w:p w14:paraId="00C10B25" w14:textId="77777777" w:rsidR="00453595" w:rsidRDefault="00453595" w:rsidP="00453595">
      <w:pPr>
        <w:pStyle w:val="StandardWeb"/>
      </w:pPr>
      <w:r>
        <w:t xml:space="preserve">In Engelland </w:t>
      </w:r>
      <w:proofErr w:type="spellStart"/>
      <w:r>
        <w:t>halff</w:t>
      </w:r>
      <w:proofErr w:type="spellEnd"/>
      <w:r>
        <w:t xml:space="preserve"> Stephanus </w:t>
      </w:r>
      <w:proofErr w:type="spellStart"/>
      <w:r>
        <w:t>Gardinerius</w:t>
      </w:r>
      <w:proofErr w:type="spellEnd"/>
      <w:r>
        <w:t xml:space="preserve">, Bischoff zu </w:t>
      </w:r>
      <w:proofErr w:type="spellStart"/>
      <w:r>
        <w:t>Winthon</w:t>
      </w:r>
      <w:proofErr w:type="spellEnd"/>
      <w:r>
        <w:t xml:space="preserve"> / und der Königin </w:t>
      </w:r>
      <w:proofErr w:type="spellStart"/>
      <w:r>
        <w:t>Mariae</w:t>
      </w:r>
      <w:proofErr w:type="spellEnd"/>
      <w:r>
        <w:t xml:space="preserve"> </w:t>
      </w:r>
      <w:proofErr w:type="spellStart"/>
      <w:r>
        <w:t>Cantzler</w:t>
      </w:r>
      <w:proofErr w:type="spellEnd"/>
      <w:r>
        <w:t xml:space="preserve"> / viel Christen zum </w:t>
      </w:r>
      <w:proofErr w:type="spellStart"/>
      <w:r>
        <w:t>Fewer</w:t>
      </w:r>
      <w:proofErr w:type="spellEnd"/>
      <w:r>
        <w:t xml:space="preserve"> verdammen. Es </w:t>
      </w:r>
      <w:proofErr w:type="spellStart"/>
      <w:r>
        <w:t>stund</w:t>
      </w:r>
      <w:proofErr w:type="spellEnd"/>
      <w:r>
        <w:t xml:space="preserve"> nicht lang an / er legte sich </w:t>
      </w:r>
      <w:proofErr w:type="spellStart"/>
      <w:r>
        <w:t>nider</w:t>
      </w:r>
      <w:proofErr w:type="spellEnd"/>
      <w:r>
        <w:t xml:space="preserve"> / starb in </w:t>
      </w:r>
      <w:proofErr w:type="spellStart"/>
      <w:r>
        <w:t>Verzweiffelung</w:t>
      </w:r>
      <w:proofErr w:type="spellEnd"/>
      <w:r>
        <w:t xml:space="preserve"> / sagende: Ach / ich habe </w:t>
      </w:r>
      <w:proofErr w:type="spellStart"/>
      <w:r>
        <w:t>wol</w:t>
      </w:r>
      <w:proofErr w:type="spellEnd"/>
      <w:r>
        <w:t xml:space="preserve"> gesündiget mit Petro / aber mit Petro hab ich nicht </w:t>
      </w:r>
      <w:proofErr w:type="spellStart"/>
      <w:r>
        <w:t>geweinet</w:t>
      </w:r>
      <w:proofErr w:type="spellEnd"/>
      <w:r>
        <w:t xml:space="preserve"> und Busse gethan. </w:t>
      </w:r>
    </w:p>
    <w:p w14:paraId="08D54CE8" w14:textId="77777777" w:rsidR="00453595" w:rsidRDefault="00453595" w:rsidP="00453595">
      <w:pPr>
        <w:pStyle w:val="StandardWeb"/>
      </w:pPr>
      <w:r>
        <w:lastRenderedPageBreak/>
        <w:t xml:space="preserve">In </w:t>
      </w:r>
      <w:proofErr w:type="spellStart"/>
      <w:r>
        <w:t>Franckreich</w:t>
      </w:r>
      <w:proofErr w:type="spellEnd"/>
      <w:r>
        <w:t xml:space="preserve"> ist der gottlose Mann </w:t>
      </w:r>
      <w:proofErr w:type="spellStart"/>
      <w:r>
        <w:t>Minerius</w:t>
      </w:r>
      <w:proofErr w:type="spellEnd"/>
      <w:r>
        <w:t xml:space="preserve">, welcher </w:t>
      </w:r>
      <w:proofErr w:type="spellStart"/>
      <w:r>
        <w:t>dei</w:t>
      </w:r>
      <w:proofErr w:type="spellEnd"/>
      <w:r>
        <w:t xml:space="preserve"> fromme Christen zu </w:t>
      </w:r>
      <w:proofErr w:type="spellStart"/>
      <w:r>
        <w:t>Merindol</w:t>
      </w:r>
      <w:proofErr w:type="spellEnd"/>
      <w:r>
        <w:t xml:space="preserve"> mit </w:t>
      </w:r>
      <w:proofErr w:type="spellStart"/>
      <w:r>
        <w:t>Heereskrafft</w:t>
      </w:r>
      <w:proofErr w:type="spellEnd"/>
      <w:r>
        <w:t xml:space="preserve"> / und </w:t>
      </w:r>
      <w:proofErr w:type="spellStart"/>
      <w:r>
        <w:t>mehrentheils</w:t>
      </w:r>
      <w:proofErr w:type="spellEnd"/>
      <w:r>
        <w:t xml:space="preserve"> jämmerlich </w:t>
      </w:r>
      <w:proofErr w:type="spellStart"/>
      <w:r>
        <w:t>umbgebracht</w:t>
      </w:r>
      <w:proofErr w:type="spellEnd"/>
      <w:r>
        <w:t xml:space="preserve"> hat / in eine </w:t>
      </w:r>
      <w:proofErr w:type="spellStart"/>
      <w:r>
        <w:t>abschewliche</w:t>
      </w:r>
      <w:proofErr w:type="spellEnd"/>
      <w:r>
        <w:t xml:space="preserve"> </w:t>
      </w:r>
      <w:proofErr w:type="spellStart"/>
      <w:r>
        <w:t>Kranckheit</w:t>
      </w:r>
      <w:proofErr w:type="spellEnd"/>
      <w:r>
        <w:t xml:space="preserve"> gefallen / und hat erschrecklich geschrien / </w:t>
      </w:r>
      <w:proofErr w:type="spellStart"/>
      <w:r>
        <w:t>biß</w:t>
      </w:r>
      <w:proofErr w:type="spellEnd"/>
      <w:r>
        <w:t xml:space="preserve"> er seinen Geist hat </w:t>
      </w:r>
      <w:proofErr w:type="spellStart"/>
      <w:r>
        <w:t>auffgegeben</w:t>
      </w:r>
      <w:proofErr w:type="spellEnd"/>
      <w:r>
        <w:t xml:space="preserve">. </w:t>
      </w:r>
    </w:p>
    <w:p w14:paraId="79F4182D" w14:textId="77777777" w:rsidR="00453595" w:rsidRDefault="00453595" w:rsidP="00453595">
      <w:pPr>
        <w:pStyle w:val="StandardWeb"/>
      </w:pPr>
      <w:r>
        <w:t xml:space="preserve">Franciscus der erste / König in </w:t>
      </w:r>
      <w:proofErr w:type="spellStart"/>
      <w:r>
        <w:t>Franckreich</w:t>
      </w:r>
      <w:proofErr w:type="spellEnd"/>
      <w:r>
        <w:t xml:space="preserve"> / hat es </w:t>
      </w:r>
      <w:proofErr w:type="spellStart"/>
      <w:r>
        <w:t>auff</w:t>
      </w:r>
      <w:proofErr w:type="spellEnd"/>
      <w:r>
        <w:t xml:space="preserve"> seinem </w:t>
      </w:r>
      <w:proofErr w:type="spellStart"/>
      <w:r>
        <w:t>Todtbette</w:t>
      </w:r>
      <w:proofErr w:type="spellEnd"/>
      <w:r>
        <w:t xml:space="preserve"> befunden / wie hart ihn das vergossen Blut der Waldenser druckte. </w:t>
      </w:r>
      <w:proofErr w:type="spellStart"/>
      <w:r>
        <w:t>Darumb</w:t>
      </w:r>
      <w:proofErr w:type="spellEnd"/>
      <w:r>
        <w:t xml:space="preserve"> er seinem Sohn Henrich befohlen / er </w:t>
      </w:r>
      <w:proofErr w:type="spellStart"/>
      <w:r>
        <w:t>solte</w:t>
      </w:r>
      <w:proofErr w:type="spellEnd"/>
      <w:r>
        <w:t xml:space="preserve"> den Mönch </w:t>
      </w:r>
      <w:proofErr w:type="spellStart"/>
      <w:r>
        <w:t>Johannem</w:t>
      </w:r>
      <w:proofErr w:type="spellEnd"/>
      <w:r>
        <w:t xml:space="preserve">, so </w:t>
      </w:r>
      <w:proofErr w:type="spellStart"/>
      <w:r>
        <w:t>ihme</w:t>
      </w:r>
      <w:proofErr w:type="spellEnd"/>
      <w:r>
        <w:t xml:space="preserve"> zu solchen Verfolgungen </w:t>
      </w:r>
      <w:proofErr w:type="spellStart"/>
      <w:r>
        <w:t>gerahten</w:t>
      </w:r>
      <w:proofErr w:type="spellEnd"/>
      <w:r>
        <w:t xml:space="preserve"> / </w:t>
      </w:r>
      <w:proofErr w:type="spellStart"/>
      <w:r>
        <w:t>beym</w:t>
      </w:r>
      <w:proofErr w:type="spellEnd"/>
      <w:r>
        <w:t xml:space="preserve"> </w:t>
      </w:r>
      <w:proofErr w:type="spellStart"/>
      <w:r>
        <w:t>Kopffe</w:t>
      </w:r>
      <w:proofErr w:type="spellEnd"/>
      <w:r>
        <w:t xml:space="preserve"> nehmen / welcher Mönch es aber erfahren / und sich bey zeit </w:t>
      </w:r>
      <w:proofErr w:type="spellStart"/>
      <w:r>
        <w:t>auß</w:t>
      </w:r>
      <w:proofErr w:type="spellEnd"/>
      <w:r>
        <w:t xml:space="preserve"> dem Staub gemacht. </w:t>
      </w:r>
    </w:p>
    <w:p w14:paraId="24506F06" w14:textId="77777777" w:rsidR="00453595" w:rsidRDefault="00453595" w:rsidP="00453595">
      <w:pPr>
        <w:pStyle w:val="StandardWeb"/>
      </w:pPr>
      <w:r>
        <w:t xml:space="preserve">Henrich der </w:t>
      </w:r>
      <w:proofErr w:type="spellStart"/>
      <w:r>
        <w:t>ander</w:t>
      </w:r>
      <w:proofErr w:type="spellEnd"/>
      <w:r>
        <w:t xml:space="preserve"> König in </w:t>
      </w:r>
      <w:proofErr w:type="spellStart"/>
      <w:r>
        <w:t>Franckreich</w:t>
      </w:r>
      <w:proofErr w:type="spellEnd"/>
      <w:r>
        <w:t xml:space="preserve"> / gab vor / er </w:t>
      </w:r>
      <w:proofErr w:type="spellStart"/>
      <w:r>
        <w:t>wolte</w:t>
      </w:r>
      <w:proofErr w:type="spellEnd"/>
      <w:r>
        <w:t xml:space="preserve"> mit seinen Augen sehen den frommen Mann </w:t>
      </w:r>
      <w:proofErr w:type="spellStart"/>
      <w:r>
        <w:t>Annam</w:t>
      </w:r>
      <w:proofErr w:type="spellEnd"/>
      <w:r>
        <w:t xml:space="preserve"> </w:t>
      </w:r>
      <w:proofErr w:type="spellStart"/>
      <w:r>
        <w:t>Burgium</w:t>
      </w:r>
      <w:proofErr w:type="spellEnd"/>
      <w:r>
        <w:t xml:space="preserve"> brennen / aber in sein Auge ward er im Turnier gestochen / und daran </w:t>
      </w:r>
      <w:proofErr w:type="spellStart"/>
      <w:r>
        <w:t>muste</w:t>
      </w:r>
      <w:proofErr w:type="spellEnd"/>
      <w:r>
        <w:t xml:space="preserve"> er sterben. </w:t>
      </w:r>
    </w:p>
    <w:p w14:paraId="3CBFEE01" w14:textId="77777777" w:rsidR="00453595" w:rsidRDefault="00453595" w:rsidP="00453595">
      <w:pPr>
        <w:pStyle w:val="StandardWeb"/>
      </w:pPr>
      <w:r>
        <w:t xml:space="preserve">König Franciscus der </w:t>
      </w:r>
      <w:proofErr w:type="spellStart"/>
      <w:r>
        <w:t>ander</w:t>
      </w:r>
      <w:proofErr w:type="spellEnd"/>
      <w:r>
        <w:t xml:space="preserve"> dieses Namens / </w:t>
      </w:r>
      <w:proofErr w:type="spellStart"/>
      <w:r>
        <w:t>wolte</w:t>
      </w:r>
      <w:proofErr w:type="spellEnd"/>
      <w:r>
        <w:t xml:space="preserve"> sein Ohr nicht </w:t>
      </w:r>
      <w:proofErr w:type="spellStart"/>
      <w:r>
        <w:t>darleyhen</w:t>
      </w:r>
      <w:proofErr w:type="spellEnd"/>
      <w:r>
        <w:t xml:space="preserve"> den armen Christen / welche </w:t>
      </w:r>
      <w:proofErr w:type="spellStart"/>
      <w:r>
        <w:t>umb</w:t>
      </w:r>
      <w:proofErr w:type="spellEnd"/>
      <w:r>
        <w:t xml:space="preserve"> die </w:t>
      </w:r>
      <w:proofErr w:type="spellStart"/>
      <w:r>
        <w:t>freye</w:t>
      </w:r>
      <w:proofErr w:type="spellEnd"/>
      <w:r>
        <w:t xml:space="preserve"> </w:t>
      </w:r>
      <w:proofErr w:type="spellStart"/>
      <w:r>
        <w:t>Ubung</w:t>
      </w:r>
      <w:proofErr w:type="spellEnd"/>
      <w:r>
        <w:t xml:space="preserve"> der Evangelischen Religion </w:t>
      </w:r>
      <w:proofErr w:type="spellStart"/>
      <w:r>
        <w:t>supplicirten</w:t>
      </w:r>
      <w:proofErr w:type="spellEnd"/>
      <w:r>
        <w:t xml:space="preserve">: an sein Ohr war er geschlagen mit einem </w:t>
      </w:r>
      <w:proofErr w:type="spellStart"/>
      <w:r>
        <w:t>Geschwier</w:t>
      </w:r>
      <w:proofErr w:type="spellEnd"/>
      <w:r>
        <w:t xml:space="preserve"> / an welchem er sterben </w:t>
      </w:r>
      <w:proofErr w:type="spellStart"/>
      <w:r>
        <w:t>muste</w:t>
      </w:r>
      <w:proofErr w:type="spellEnd"/>
      <w:r>
        <w:t xml:space="preserve">. </w:t>
      </w:r>
    </w:p>
    <w:p w14:paraId="2A1A7860" w14:textId="77777777" w:rsidR="00453595" w:rsidRDefault="00453595" w:rsidP="00453595">
      <w:pPr>
        <w:pStyle w:val="StandardWeb"/>
      </w:pPr>
      <w:r>
        <w:t xml:space="preserve">König Carl der </w:t>
      </w:r>
      <w:proofErr w:type="spellStart"/>
      <w:r>
        <w:t>neundte</w:t>
      </w:r>
      <w:proofErr w:type="spellEnd"/>
      <w:r>
        <w:t xml:space="preserve"> / besudelte seine Hände mit dem Blut seiner Unterthanen / in seinem </w:t>
      </w:r>
      <w:proofErr w:type="spellStart"/>
      <w:r>
        <w:t>eygnen</w:t>
      </w:r>
      <w:proofErr w:type="spellEnd"/>
      <w:r>
        <w:t xml:space="preserve"> Blute </w:t>
      </w:r>
      <w:proofErr w:type="spellStart"/>
      <w:r>
        <w:t>muste</w:t>
      </w:r>
      <w:proofErr w:type="spellEnd"/>
      <w:r>
        <w:t xml:space="preserve"> er sterben. </w:t>
      </w:r>
    </w:p>
    <w:p w14:paraId="5488D6D0" w14:textId="77777777" w:rsidR="00453595" w:rsidRDefault="00453595" w:rsidP="00453595">
      <w:pPr>
        <w:pStyle w:val="StandardWeb"/>
      </w:pPr>
      <w:r>
        <w:t xml:space="preserve">König Henrich der dritte / und der Hertzog von Guise, </w:t>
      </w:r>
      <w:proofErr w:type="spellStart"/>
      <w:r>
        <w:t>holffen</w:t>
      </w:r>
      <w:proofErr w:type="spellEnd"/>
      <w:r>
        <w:t xml:space="preserve"> </w:t>
      </w:r>
      <w:proofErr w:type="spellStart"/>
      <w:r>
        <w:t>trewlich</w:t>
      </w:r>
      <w:proofErr w:type="spellEnd"/>
      <w:r>
        <w:t xml:space="preserve"> zum Parisischen Blutbade. Eines blutigen </w:t>
      </w:r>
      <w:proofErr w:type="spellStart"/>
      <w:r>
        <w:t>unnd</w:t>
      </w:r>
      <w:proofErr w:type="spellEnd"/>
      <w:r>
        <w:t xml:space="preserve"> gewaltsamen </w:t>
      </w:r>
      <w:proofErr w:type="spellStart"/>
      <w:r>
        <w:t>Todtes</w:t>
      </w:r>
      <w:proofErr w:type="spellEnd"/>
      <w:r>
        <w:t xml:space="preserve"> sind sie </w:t>
      </w:r>
      <w:proofErr w:type="spellStart"/>
      <w:r>
        <w:t>beyde</w:t>
      </w:r>
      <w:proofErr w:type="spellEnd"/>
      <w:r>
        <w:t xml:space="preserve"> gestorben. </w:t>
      </w:r>
    </w:p>
    <w:p w14:paraId="20A5BE89" w14:textId="77777777" w:rsidR="00453595" w:rsidRDefault="00453595" w:rsidP="00453595">
      <w:pPr>
        <w:pStyle w:val="StandardWeb"/>
      </w:pPr>
      <w:r>
        <w:t xml:space="preserve">Und was sage ich viel von diesen Königen? Keyser Carl selbst hat </w:t>
      </w:r>
      <w:proofErr w:type="spellStart"/>
      <w:r>
        <w:t>bekandt</w:t>
      </w:r>
      <w:proofErr w:type="spellEnd"/>
      <w:r>
        <w:t xml:space="preserve"> / daß er alle seine Macht dahin gewandt habe / daß er den Bapst bey seiner </w:t>
      </w:r>
      <w:proofErr w:type="spellStart"/>
      <w:r>
        <w:t>Hochheit</w:t>
      </w:r>
      <w:proofErr w:type="spellEnd"/>
      <w:r>
        <w:t xml:space="preserve"> erhalten </w:t>
      </w:r>
      <w:proofErr w:type="spellStart"/>
      <w:r>
        <w:t>köndte</w:t>
      </w:r>
      <w:proofErr w:type="spellEnd"/>
      <w:r>
        <w:t xml:space="preserve">. Aber alles vergeblich. Geld </w:t>
      </w:r>
      <w:proofErr w:type="spellStart"/>
      <w:r>
        <w:t>unnd</w:t>
      </w:r>
      <w:proofErr w:type="spellEnd"/>
      <w:r>
        <w:t xml:space="preserve"> Gut </w:t>
      </w:r>
      <w:proofErr w:type="spellStart"/>
      <w:r>
        <w:t>were</w:t>
      </w:r>
      <w:proofErr w:type="spellEnd"/>
      <w:r>
        <w:t xml:space="preserve"> dahin / das </w:t>
      </w:r>
      <w:proofErr w:type="spellStart"/>
      <w:r>
        <w:t>were</w:t>
      </w:r>
      <w:proofErr w:type="spellEnd"/>
      <w:r>
        <w:t xml:space="preserve"> noch zu </w:t>
      </w:r>
      <w:proofErr w:type="spellStart"/>
      <w:r>
        <w:t>verschmertzen</w:t>
      </w:r>
      <w:proofErr w:type="spellEnd"/>
      <w:r>
        <w:t xml:space="preserve">: Aber die </w:t>
      </w:r>
      <w:proofErr w:type="spellStart"/>
      <w:r>
        <w:t>verlohrne</w:t>
      </w:r>
      <w:proofErr w:type="spellEnd"/>
      <w:r>
        <w:t xml:space="preserve"> Reputation </w:t>
      </w:r>
      <w:proofErr w:type="spellStart"/>
      <w:r>
        <w:t>unnd</w:t>
      </w:r>
      <w:proofErr w:type="spellEnd"/>
      <w:r>
        <w:t xml:space="preserve"> gutes Gerücht bey den Leuten / </w:t>
      </w:r>
      <w:proofErr w:type="spellStart"/>
      <w:r>
        <w:t>köndte</w:t>
      </w:r>
      <w:proofErr w:type="spellEnd"/>
      <w:r>
        <w:t xml:space="preserve"> er nimmermehr wider erlangen. </w:t>
      </w:r>
    </w:p>
    <w:p w14:paraId="118B4080" w14:textId="77777777" w:rsidR="00453595" w:rsidRDefault="00453595" w:rsidP="00453595">
      <w:pPr>
        <w:pStyle w:val="StandardWeb"/>
      </w:pPr>
      <w:r>
        <w:t xml:space="preserve">Allhie </w:t>
      </w:r>
      <w:proofErr w:type="spellStart"/>
      <w:r>
        <w:t>solte</w:t>
      </w:r>
      <w:proofErr w:type="spellEnd"/>
      <w:r>
        <w:t xml:space="preserve"> ich auch etwas melden von den abtrünnigen </w:t>
      </w:r>
      <w:proofErr w:type="spellStart"/>
      <w:r>
        <w:t>Mammelucken</w:t>
      </w:r>
      <w:proofErr w:type="spellEnd"/>
      <w:r>
        <w:t xml:space="preserve"> / von der Schwachheit etlicher frommer </w:t>
      </w:r>
      <w:proofErr w:type="spellStart"/>
      <w:r>
        <w:t>Glaubigen</w:t>
      </w:r>
      <w:proofErr w:type="spellEnd"/>
      <w:r>
        <w:t xml:space="preserve"> in der Verfolgungen / wie auch von den innerlichen Spaltungen / und wie dieselben eine Gleichheit haben mit der innerlichen Spaltung in der alten Kirchen. Aber die zeit leidet es nicht. Vor </w:t>
      </w:r>
      <w:proofErr w:type="spellStart"/>
      <w:r>
        <w:t>dißmal</w:t>
      </w:r>
      <w:proofErr w:type="spellEnd"/>
      <w:r>
        <w:t xml:space="preserve"> ist genug / daß wir gehöret haben / der HERR Christus führe den Namen JESUS mit der That / als welcher seine Kirche so </w:t>
      </w:r>
      <w:proofErr w:type="spellStart"/>
      <w:r>
        <w:t>gnedig</w:t>
      </w:r>
      <w:proofErr w:type="spellEnd"/>
      <w:r>
        <w:t xml:space="preserve"> </w:t>
      </w:r>
      <w:proofErr w:type="spellStart"/>
      <w:r>
        <w:t>samle</w:t>
      </w:r>
      <w:proofErr w:type="spellEnd"/>
      <w:r>
        <w:t xml:space="preserve"> / so weißlich regiere / so mächtig erhalte / </w:t>
      </w:r>
      <w:proofErr w:type="spellStart"/>
      <w:r>
        <w:t>unn</w:t>
      </w:r>
      <w:proofErr w:type="spellEnd"/>
      <w:r>
        <w:t xml:space="preserve"> so gerecht schütze wider alle Feinde. Laß sich nun die Jesuiten rühmen der </w:t>
      </w:r>
      <w:proofErr w:type="spellStart"/>
      <w:r>
        <w:t>Wunderwerck</w:t>
      </w:r>
      <w:proofErr w:type="spellEnd"/>
      <w:r>
        <w:t xml:space="preserve"> / welche sie in Ost- </w:t>
      </w:r>
      <w:proofErr w:type="spellStart"/>
      <w:r>
        <w:t>unnd</w:t>
      </w:r>
      <w:proofErr w:type="spellEnd"/>
      <w:r>
        <w:t xml:space="preserve"> West Indien verrichten: Wir rühmen uns der </w:t>
      </w:r>
      <w:proofErr w:type="spellStart"/>
      <w:r>
        <w:t>Wunderwerck</w:t>
      </w:r>
      <w:proofErr w:type="spellEnd"/>
      <w:r>
        <w:t xml:space="preserve"> / welche </w:t>
      </w:r>
      <w:proofErr w:type="spellStart"/>
      <w:r>
        <w:t>GOtt</w:t>
      </w:r>
      <w:proofErr w:type="spellEnd"/>
      <w:r>
        <w:t xml:space="preserve"> zu unsern und unserer </w:t>
      </w:r>
      <w:proofErr w:type="spellStart"/>
      <w:r>
        <w:t>Vätter</w:t>
      </w:r>
      <w:proofErr w:type="spellEnd"/>
      <w:r>
        <w:t xml:space="preserve"> </w:t>
      </w:r>
      <w:proofErr w:type="spellStart"/>
      <w:r>
        <w:t>zeiten</w:t>
      </w:r>
      <w:proofErr w:type="spellEnd"/>
      <w:r>
        <w:t xml:space="preserve"> in </w:t>
      </w:r>
      <w:proofErr w:type="spellStart"/>
      <w:r>
        <w:t>Teutschland</w:t>
      </w:r>
      <w:proofErr w:type="spellEnd"/>
      <w:r>
        <w:t xml:space="preserve"> / in Engelland / in Spanien / in Italien / in </w:t>
      </w:r>
      <w:proofErr w:type="spellStart"/>
      <w:r>
        <w:t>Franckreich</w:t>
      </w:r>
      <w:proofErr w:type="spellEnd"/>
      <w:r>
        <w:t xml:space="preserve"> / in Hungern / Böhmen / Polen / </w:t>
      </w:r>
      <w:proofErr w:type="spellStart"/>
      <w:r>
        <w:t>Dennemarck</w:t>
      </w:r>
      <w:proofErr w:type="spellEnd"/>
      <w:r>
        <w:t xml:space="preserve"> und Schweden verrichtet hat. </w:t>
      </w:r>
    </w:p>
    <w:p w14:paraId="263620DB" w14:textId="77777777" w:rsidR="00453595" w:rsidRDefault="00453595" w:rsidP="00453595">
      <w:pPr>
        <w:pStyle w:val="StandardWeb"/>
      </w:pPr>
      <w:r>
        <w:t xml:space="preserve">Dann das sind rechte Wunder: </w:t>
      </w:r>
    </w:p>
    <w:p w14:paraId="05972770" w14:textId="77777777" w:rsidR="00453595" w:rsidRDefault="00453595" w:rsidP="00453595">
      <w:pPr>
        <w:pStyle w:val="StandardWeb"/>
      </w:pPr>
      <w:r>
        <w:t xml:space="preserve">Daß </w:t>
      </w:r>
      <w:proofErr w:type="spellStart"/>
      <w:r>
        <w:t>GOtt</w:t>
      </w:r>
      <w:proofErr w:type="spellEnd"/>
      <w:r>
        <w:t xml:space="preserve"> durch solche geringe </w:t>
      </w:r>
      <w:proofErr w:type="spellStart"/>
      <w:r>
        <w:t>Werckzeuge</w:t>
      </w:r>
      <w:proofErr w:type="spellEnd"/>
      <w:r>
        <w:t xml:space="preserve"> / so </w:t>
      </w:r>
      <w:proofErr w:type="spellStart"/>
      <w:r>
        <w:t>grosse</w:t>
      </w:r>
      <w:proofErr w:type="spellEnd"/>
      <w:r>
        <w:t xml:space="preserve"> Dinge gethan hat: </w:t>
      </w:r>
    </w:p>
    <w:p w14:paraId="12D097CE" w14:textId="77777777" w:rsidR="00453595" w:rsidRDefault="00453595" w:rsidP="00453595">
      <w:pPr>
        <w:pStyle w:val="StandardWeb"/>
      </w:pPr>
      <w:r>
        <w:t xml:space="preserve">Daß das Evangelion innerhalb wenig Jahren / gleich wie ein Blitz / so viel Land </w:t>
      </w:r>
      <w:proofErr w:type="spellStart"/>
      <w:r>
        <w:t>unnd</w:t>
      </w:r>
      <w:proofErr w:type="spellEnd"/>
      <w:r>
        <w:t xml:space="preserve"> Königreich erleuchtet hat. </w:t>
      </w:r>
    </w:p>
    <w:p w14:paraId="675C8270" w14:textId="77777777" w:rsidR="00453595" w:rsidRDefault="00453595" w:rsidP="00453595">
      <w:pPr>
        <w:pStyle w:val="StandardWeb"/>
      </w:pPr>
      <w:r>
        <w:t xml:space="preserve">Daß durch der </w:t>
      </w:r>
      <w:proofErr w:type="spellStart"/>
      <w:r>
        <w:t>Vernunfft</w:t>
      </w:r>
      <w:proofErr w:type="spellEnd"/>
      <w:r>
        <w:t xml:space="preserve"> widrige Mittel die reine Lehr von einem </w:t>
      </w:r>
      <w:proofErr w:type="spellStart"/>
      <w:r>
        <w:t>ort</w:t>
      </w:r>
      <w:proofErr w:type="spellEnd"/>
      <w:r>
        <w:t xml:space="preserve"> zum andern </w:t>
      </w:r>
      <w:proofErr w:type="spellStart"/>
      <w:r>
        <w:t>fortgepflantzet</w:t>
      </w:r>
      <w:proofErr w:type="spellEnd"/>
      <w:r>
        <w:t xml:space="preserve"> worden. </w:t>
      </w:r>
    </w:p>
    <w:p w14:paraId="63050343" w14:textId="77777777" w:rsidR="00453595" w:rsidRDefault="00453595" w:rsidP="00453595">
      <w:pPr>
        <w:pStyle w:val="StandardWeb"/>
      </w:pPr>
      <w:r>
        <w:t xml:space="preserve">Daß / je mehr man </w:t>
      </w:r>
      <w:proofErr w:type="spellStart"/>
      <w:r>
        <w:t>gebrännt</w:t>
      </w:r>
      <w:proofErr w:type="spellEnd"/>
      <w:r>
        <w:t xml:space="preserve"> / gesengt / </w:t>
      </w:r>
      <w:proofErr w:type="spellStart"/>
      <w:r>
        <w:t>gehenckt</w:t>
      </w:r>
      <w:proofErr w:type="spellEnd"/>
      <w:r>
        <w:t xml:space="preserve"> / je mehr und weiter das Evangelium durchgebrochen und erschollen. </w:t>
      </w:r>
    </w:p>
    <w:p w14:paraId="525B15DA" w14:textId="77777777" w:rsidR="00453595" w:rsidRDefault="00453595" w:rsidP="00453595">
      <w:pPr>
        <w:pStyle w:val="StandardWeb"/>
      </w:pPr>
      <w:r>
        <w:lastRenderedPageBreak/>
        <w:t xml:space="preserve">Daß der mächtige Keyser Carl in dem </w:t>
      </w:r>
      <w:proofErr w:type="spellStart"/>
      <w:r>
        <w:t>uberwundenen</w:t>
      </w:r>
      <w:proofErr w:type="spellEnd"/>
      <w:r>
        <w:t xml:space="preserve"> </w:t>
      </w:r>
      <w:proofErr w:type="spellStart"/>
      <w:r>
        <w:t>Teutschlande</w:t>
      </w:r>
      <w:proofErr w:type="spellEnd"/>
      <w:r>
        <w:t xml:space="preserve"> das Evangelium nicht hat können </w:t>
      </w:r>
      <w:proofErr w:type="spellStart"/>
      <w:r>
        <w:t>uberwinden</w:t>
      </w:r>
      <w:proofErr w:type="spellEnd"/>
      <w:r>
        <w:t xml:space="preserve">. </w:t>
      </w:r>
    </w:p>
    <w:p w14:paraId="0B623759" w14:textId="77777777" w:rsidR="00453595" w:rsidRDefault="00453595" w:rsidP="00453595">
      <w:pPr>
        <w:pStyle w:val="StandardWeb"/>
      </w:pPr>
      <w:r>
        <w:t xml:space="preserve">Daß sechs Könige in </w:t>
      </w:r>
      <w:proofErr w:type="spellStart"/>
      <w:r>
        <w:t>Franckreich</w:t>
      </w:r>
      <w:proofErr w:type="spellEnd"/>
      <w:r>
        <w:t xml:space="preserve"> nacheinander / </w:t>
      </w:r>
      <w:proofErr w:type="spellStart"/>
      <w:r>
        <w:t>mti</w:t>
      </w:r>
      <w:proofErr w:type="spellEnd"/>
      <w:r>
        <w:t xml:space="preserve"> aller ihrer Macht / List </w:t>
      </w:r>
      <w:proofErr w:type="spellStart"/>
      <w:r>
        <w:t>unnd</w:t>
      </w:r>
      <w:proofErr w:type="spellEnd"/>
      <w:r>
        <w:t xml:space="preserve"> </w:t>
      </w:r>
      <w:proofErr w:type="spellStart"/>
      <w:r>
        <w:t>Rencken</w:t>
      </w:r>
      <w:proofErr w:type="spellEnd"/>
      <w:r>
        <w:t xml:space="preserve"> nichts vermocht haben. </w:t>
      </w:r>
    </w:p>
    <w:p w14:paraId="51F1FB11" w14:textId="77777777" w:rsidR="00453595" w:rsidRDefault="00453595" w:rsidP="00453595">
      <w:pPr>
        <w:pStyle w:val="StandardWeb"/>
      </w:pPr>
      <w:r>
        <w:t xml:space="preserve">Daß der gewaltige König in Hispanien / Philippus der </w:t>
      </w:r>
      <w:proofErr w:type="spellStart"/>
      <w:r>
        <w:t>ander</w:t>
      </w:r>
      <w:proofErr w:type="spellEnd"/>
      <w:r>
        <w:t xml:space="preserve"> / alle die von Morgen und Abend zusammen gelesene Schätze / theils in </w:t>
      </w:r>
      <w:proofErr w:type="spellStart"/>
      <w:r>
        <w:t>Franckreich</w:t>
      </w:r>
      <w:proofErr w:type="spellEnd"/>
      <w:r>
        <w:t xml:space="preserve"> / theils in Engelland / </w:t>
      </w:r>
      <w:proofErr w:type="spellStart"/>
      <w:r>
        <w:t>mehrentheils</w:t>
      </w:r>
      <w:proofErr w:type="spellEnd"/>
      <w:r>
        <w:t xml:space="preserve"> aber in </w:t>
      </w:r>
      <w:proofErr w:type="spellStart"/>
      <w:r>
        <w:t>Niderland</w:t>
      </w:r>
      <w:proofErr w:type="spellEnd"/>
      <w:r>
        <w:t xml:space="preserve"> </w:t>
      </w:r>
      <w:proofErr w:type="spellStart"/>
      <w:r>
        <w:t>geworffen</w:t>
      </w:r>
      <w:proofErr w:type="spellEnd"/>
      <w:r>
        <w:t xml:space="preserve"> / die wahre Religion in diesen Orten zu vertilgen / und nichts anders damit </w:t>
      </w:r>
      <w:proofErr w:type="spellStart"/>
      <w:r>
        <w:t>außgericht</w:t>
      </w:r>
      <w:proofErr w:type="spellEnd"/>
      <w:r>
        <w:t xml:space="preserve"> / als daß er die </w:t>
      </w:r>
      <w:proofErr w:type="spellStart"/>
      <w:r>
        <w:t>grosse</w:t>
      </w:r>
      <w:proofErr w:type="spellEnd"/>
      <w:r>
        <w:t xml:space="preserve"> Schätze </w:t>
      </w:r>
      <w:proofErr w:type="spellStart"/>
      <w:r>
        <w:t>verlohren</w:t>
      </w:r>
      <w:proofErr w:type="spellEnd"/>
      <w:r>
        <w:t xml:space="preserve"> / unsägliche Schulden darzu gemacht / </w:t>
      </w:r>
      <w:proofErr w:type="spellStart"/>
      <w:r>
        <w:t>unnd</w:t>
      </w:r>
      <w:proofErr w:type="spellEnd"/>
      <w:r>
        <w:t xml:space="preserve"> noch vor seinem Tode hat hören müssen / daß die </w:t>
      </w:r>
      <w:proofErr w:type="spellStart"/>
      <w:r>
        <w:t>reformirte</w:t>
      </w:r>
      <w:proofErr w:type="spellEnd"/>
      <w:r>
        <w:t xml:space="preserve"> Kirchen in </w:t>
      </w:r>
      <w:proofErr w:type="spellStart"/>
      <w:r>
        <w:t>Franckreich</w:t>
      </w:r>
      <w:proofErr w:type="spellEnd"/>
      <w:r>
        <w:t xml:space="preserve"> / in Engelland / in </w:t>
      </w:r>
      <w:proofErr w:type="spellStart"/>
      <w:r>
        <w:t>Niderland</w:t>
      </w:r>
      <w:proofErr w:type="spellEnd"/>
      <w:r>
        <w:t xml:space="preserve"> / einen weg wie den andern </w:t>
      </w:r>
      <w:proofErr w:type="spellStart"/>
      <w:r>
        <w:t>grüneten</w:t>
      </w:r>
      <w:proofErr w:type="spellEnd"/>
      <w:r>
        <w:t xml:space="preserve"> und </w:t>
      </w:r>
      <w:proofErr w:type="spellStart"/>
      <w:r>
        <w:t>blüheten</w:t>
      </w:r>
      <w:proofErr w:type="spellEnd"/>
      <w:r>
        <w:t xml:space="preserve">. </w:t>
      </w:r>
    </w:p>
    <w:p w14:paraId="4B399BAF" w14:textId="77777777" w:rsidR="00453595" w:rsidRDefault="00453595" w:rsidP="00453595">
      <w:pPr>
        <w:pStyle w:val="StandardWeb"/>
      </w:pPr>
      <w:r>
        <w:t xml:space="preserve">Wann dann dem also / so rühmen </w:t>
      </w:r>
      <w:proofErr w:type="spellStart"/>
      <w:r>
        <w:t>unnd</w:t>
      </w:r>
      <w:proofErr w:type="spellEnd"/>
      <w:r>
        <w:t xml:space="preserve"> </w:t>
      </w:r>
      <w:proofErr w:type="spellStart"/>
      <w:r>
        <w:t>preysen</w:t>
      </w:r>
      <w:proofErr w:type="spellEnd"/>
      <w:r>
        <w:t xml:space="preserve"> wir </w:t>
      </w:r>
      <w:proofErr w:type="spellStart"/>
      <w:r>
        <w:t>billich</w:t>
      </w:r>
      <w:proofErr w:type="spellEnd"/>
      <w:r>
        <w:t xml:space="preserve"> die hohe Gnade Gottes / daß er uns / die wir mitten in dem </w:t>
      </w:r>
      <w:proofErr w:type="spellStart"/>
      <w:r>
        <w:t>Finsternuß</w:t>
      </w:r>
      <w:proofErr w:type="spellEnd"/>
      <w:r>
        <w:t xml:space="preserve"> deß </w:t>
      </w:r>
      <w:proofErr w:type="spellStart"/>
      <w:r>
        <w:t>Bapstthums</w:t>
      </w:r>
      <w:proofErr w:type="spellEnd"/>
      <w:r>
        <w:t xml:space="preserve"> </w:t>
      </w:r>
      <w:proofErr w:type="spellStart"/>
      <w:r>
        <w:t>sassen</w:t>
      </w:r>
      <w:proofErr w:type="spellEnd"/>
      <w:r>
        <w:t xml:space="preserve"> / mit dem hellen </w:t>
      </w:r>
      <w:proofErr w:type="spellStart"/>
      <w:r>
        <w:t>Liecht</w:t>
      </w:r>
      <w:proofErr w:type="spellEnd"/>
      <w:r>
        <w:t xml:space="preserve"> seiner </w:t>
      </w:r>
      <w:proofErr w:type="spellStart"/>
      <w:r>
        <w:t>Erkandtnuß</w:t>
      </w:r>
      <w:proofErr w:type="spellEnd"/>
      <w:r>
        <w:t xml:space="preserve"> begnadet hat. Dann haben die im alten Testament die Erlösung deß </w:t>
      </w:r>
      <w:proofErr w:type="spellStart"/>
      <w:r>
        <w:t>Volcks</w:t>
      </w:r>
      <w:proofErr w:type="spellEnd"/>
      <w:r>
        <w:t xml:space="preserve"> Gottes </w:t>
      </w:r>
      <w:proofErr w:type="spellStart"/>
      <w:r>
        <w:t>auß</w:t>
      </w:r>
      <w:proofErr w:type="spellEnd"/>
      <w:r>
        <w:t xml:space="preserve"> </w:t>
      </w:r>
      <w:proofErr w:type="spellStart"/>
      <w:r>
        <w:t>Egyptenland</w:t>
      </w:r>
      <w:proofErr w:type="spellEnd"/>
      <w:r>
        <w:t xml:space="preserve"> / Item von den Midianitern / so viel und </w:t>
      </w:r>
      <w:proofErr w:type="spellStart"/>
      <w:r>
        <w:t>offt</w:t>
      </w:r>
      <w:proofErr w:type="spellEnd"/>
      <w:r>
        <w:t xml:space="preserve"> gepriesen / wie viel mehr haben wir </w:t>
      </w:r>
      <w:proofErr w:type="spellStart"/>
      <w:r>
        <w:t>ursach</w:t>
      </w:r>
      <w:proofErr w:type="spellEnd"/>
      <w:r>
        <w:t xml:space="preserve"> / die wunderbare Erlösung </w:t>
      </w:r>
      <w:proofErr w:type="spellStart"/>
      <w:r>
        <w:t>auß</w:t>
      </w:r>
      <w:proofErr w:type="spellEnd"/>
      <w:r>
        <w:t xml:space="preserve"> der </w:t>
      </w:r>
      <w:proofErr w:type="spellStart"/>
      <w:r>
        <w:t>Abgötterey</w:t>
      </w:r>
      <w:proofErr w:type="spellEnd"/>
      <w:r>
        <w:t xml:space="preserve"> deß Antichrists zu rühmen? </w:t>
      </w:r>
    </w:p>
    <w:p w14:paraId="7C16609D" w14:textId="77777777" w:rsidR="00453595" w:rsidRDefault="00453595" w:rsidP="00453595">
      <w:pPr>
        <w:pStyle w:val="StandardWeb"/>
      </w:pPr>
      <w:r>
        <w:t xml:space="preserve">Es </w:t>
      </w:r>
      <w:proofErr w:type="spellStart"/>
      <w:r>
        <w:t>sol</w:t>
      </w:r>
      <w:proofErr w:type="spellEnd"/>
      <w:r>
        <w:t xml:space="preserve"> auch diese historische </w:t>
      </w:r>
      <w:proofErr w:type="spellStart"/>
      <w:r>
        <w:t>Erzehlung</w:t>
      </w:r>
      <w:proofErr w:type="spellEnd"/>
      <w:r>
        <w:t xml:space="preserve"> der </w:t>
      </w:r>
      <w:proofErr w:type="spellStart"/>
      <w:r>
        <w:t>Wunderthaten</w:t>
      </w:r>
      <w:proofErr w:type="spellEnd"/>
      <w:r>
        <w:t xml:space="preserve"> </w:t>
      </w:r>
      <w:proofErr w:type="spellStart"/>
      <w:r>
        <w:t>GOttes</w:t>
      </w:r>
      <w:proofErr w:type="spellEnd"/>
      <w:r>
        <w:t xml:space="preserve"> bey seiner Kirchen allen </w:t>
      </w:r>
      <w:proofErr w:type="spellStart"/>
      <w:r>
        <w:t>Glaubigen</w:t>
      </w:r>
      <w:proofErr w:type="spellEnd"/>
      <w:r>
        <w:t xml:space="preserve"> ein Hertz machen / daß sie desto </w:t>
      </w:r>
      <w:proofErr w:type="spellStart"/>
      <w:r>
        <w:t>steiffer</w:t>
      </w:r>
      <w:proofErr w:type="spellEnd"/>
      <w:r>
        <w:t xml:space="preserve"> und </w:t>
      </w:r>
      <w:proofErr w:type="spellStart"/>
      <w:r>
        <w:t>standhafftiger</w:t>
      </w:r>
      <w:proofErr w:type="spellEnd"/>
      <w:r>
        <w:t xml:space="preserve"> bey der einmal </w:t>
      </w:r>
      <w:proofErr w:type="spellStart"/>
      <w:r>
        <w:t>erkandten</w:t>
      </w:r>
      <w:proofErr w:type="spellEnd"/>
      <w:r>
        <w:t xml:space="preserve"> </w:t>
      </w:r>
      <w:proofErr w:type="spellStart"/>
      <w:r>
        <w:t>Warheit</w:t>
      </w:r>
      <w:proofErr w:type="spellEnd"/>
      <w:r>
        <w:t xml:space="preserve"> verharren / als welche in </w:t>
      </w:r>
      <w:proofErr w:type="spellStart"/>
      <w:r>
        <w:t>GOttes</w:t>
      </w:r>
      <w:proofErr w:type="spellEnd"/>
      <w:r>
        <w:t xml:space="preserve"> Wort so fest gegründet / </w:t>
      </w:r>
      <w:proofErr w:type="spellStart"/>
      <w:r>
        <w:t>unnd</w:t>
      </w:r>
      <w:proofErr w:type="spellEnd"/>
      <w:r>
        <w:t xml:space="preserve"> mit so stattlichen </w:t>
      </w:r>
      <w:proofErr w:type="spellStart"/>
      <w:r>
        <w:t>Wunderwercken</w:t>
      </w:r>
      <w:proofErr w:type="spellEnd"/>
      <w:r>
        <w:t xml:space="preserve"> diese hundert Jahr </w:t>
      </w:r>
      <w:proofErr w:type="spellStart"/>
      <w:r>
        <w:t>uber</w:t>
      </w:r>
      <w:proofErr w:type="spellEnd"/>
      <w:r>
        <w:t xml:space="preserve"> gleichsam </w:t>
      </w:r>
      <w:proofErr w:type="spellStart"/>
      <w:r>
        <w:t>auffs</w:t>
      </w:r>
      <w:proofErr w:type="spellEnd"/>
      <w:r>
        <w:t xml:space="preserve"> </w:t>
      </w:r>
      <w:proofErr w:type="spellStart"/>
      <w:r>
        <w:t>new</w:t>
      </w:r>
      <w:proofErr w:type="spellEnd"/>
      <w:r>
        <w:t xml:space="preserve"> ist bewähret worden: </w:t>
      </w:r>
      <w:proofErr w:type="spellStart"/>
      <w:r>
        <w:t>bevorab</w:t>
      </w:r>
      <w:proofErr w:type="spellEnd"/>
      <w:r>
        <w:t xml:space="preserve"> weil wir wissen / daß unser Heyland Jesus allezeit lebe / und derhalben / wie er </w:t>
      </w:r>
      <w:proofErr w:type="spellStart"/>
      <w:r>
        <w:t>biß</w:t>
      </w:r>
      <w:proofErr w:type="spellEnd"/>
      <w:r>
        <w:t xml:space="preserve"> </w:t>
      </w:r>
      <w:proofErr w:type="spellStart"/>
      <w:r>
        <w:t>anhero</w:t>
      </w:r>
      <w:proofErr w:type="spellEnd"/>
      <w:r>
        <w:t xml:space="preserve"> gethan / auch ins </w:t>
      </w:r>
      <w:proofErr w:type="spellStart"/>
      <w:r>
        <w:t>künfftige</w:t>
      </w:r>
      <w:proofErr w:type="spellEnd"/>
      <w:r>
        <w:t xml:space="preserve"> thun / </w:t>
      </w:r>
      <w:proofErr w:type="spellStart"/>
      <w:r>
        <w:t>unnd</w:t>
      </w:r>
      <w:proofErr w:type="spellEnd"/>
      <w:r>
        <w:t xml:space="preserve"> seine Kirche einen weg wie den andern / </w:t>
      </w:r>
      <w:proofErr w:type="spellStart"/>
      <w:r>
        <w:t>wunderbarlich</w:t>
      </w:r>
      <w:proofErr w:type="spellEnd"/>
      <w:r>
        <w:t xml:space="preserve"> </w:t>
      </w:r>
      <w:proofErr w:type="spellStart"/>
      <w:r>
        <w:t>samlen</w:t>
      </w:r>
      <w:proofErr w:type="spellEnd"/>
      <w:r>
        <w:t xml:space="preserve"> / regieren </w:t>
      </w:r>
      <w:proofErr w:type="spellStart"/>
      <w:r>
        <w:t>unnd</w:t>
      </w:r>
      <w:proofErr w:type="spellEnd"/>
      <w:r>
        <w:t xml:space="preserve"> erhalten werde. Allein </w:t>
      </w:r>
      <w:proofErr w:type="spellStart"/>
      <w:r>
        <w:t>wil</w:t>
      </w:r>
      <w:proofErr w:type="spellEnd"/>
      <w:r>
        <w:t xml:space="preserve"> das von </w:t>
      </w:r>
      <w:proofErr w:type="spellStart"/>
      <w:r>
        <w:t>nöhten</w:t>
      </w:r>
      <w:proofErr w:type="spellEnd"/>
      <w:r>
        <w:t xml:space="preserve"> seyn / daß wir ihn auch mit Mund und </w:t>
      </w:r>
      <w:proofErr w:type="spellStart"/>
      <w:r>
        <w:t>Hertzen</w:t>
      </w:r>
      <w:proofErr w:type="spellEnd"/>
      <w:r>
        <w:t xml:space="preserve"> / ja mit unserm </w:t>
      </w:r>
      <w:proofErr w:type="spellStart"/>
      <w:r>
        <w:t>gantzen</w:t>
      </w:r>
      <w:proofErr w:type="spellEnd"/>
      <w:r>
        <w:t xml:space="preserve"> Leben / ehren / sintemal der Engel </w:t>
      </w:r>
      <w:proofErr w:type="spellStart"/>
      <w:r>
        <w:t>außtrücklich</w:t>
      </w:r>
      <w:proofErr w:type="spellEnd"/>
      <w:r>
        <w:t xml:space="preserve"> sagt: er werde sein </w:t>
      </w:r>
      <w:proofErr w:type="spellStart"/>
      <w:r>
        <w:t>Volck</w:t>
      </w:r>
      <w:proofErr w:type="spellEnd"/>
      <w:r>
        <w:t xml:space="preserve"> selig machen / Matth. 1.21. Die aber </w:t>
      </w:r>
      <w:proofErr w:type="spellStart"/>
      <w:r>
        <w:t>seind</w:t>
      </w:r>
      <w:proofErr w:type="spellEnd"/>
      <w:r>
        <w:t xml:space="preserve"> sein </w:t>
      </w:r>
      <w:proofErr w:type="spellStart"/>
      <w:r>
        <w:t>Volck</w:t>
      </w:r>
      <w:proofErr w:type="spellEnd"/>
      <w:r>
        <w:t xml:space="preserve"> / die an ihn glauben / Johan. 17.20. Die nicht nach dem </w:t>
      </w:r>
      <w:proofErr w:type="spellStart"/>
      <w:r>
        <w:t>fleisch</w:t>
      </w:r>
      <w:proofErr w:type="spellEnd"/>
      <w:r>
        <w:t xml:space="preserve"> / sondern nach dem Geist wandeln / </w:t>
      </w:r>
      <w:proofErr w:type="spellStart"/>
      <w:r>
        <w:t>Rom.8.1</w:t>
      </w:r>
      <w:proofErr w:type="spellEnd"/>
      <w:r>
        <w:t xml:space="preserve">. </w:t>
      </w:r>
      <w:proofErr w:type="spellStart"/>
      <w:r>
        <w:t>Darumb</w:t>
      </w:r>
      <w:proofErr w:type="spellEnd"/>
      <w:r>
        <w:t xml:space="preserve"> wer den Geist Christi nicht hat / der ist nicht sein / </w:t>
      </w:r>
      <w:proofErr w:type="spellStart"/>
      <w:r>
        <w:t>Rom.8.10</w:t>
      </w:r>
      <w:proofErr w:type="spellEnd"/>
      <w:r>
        <w:t xml:space="preserve">. Wer aber nicht sein ist / hat sich dieses Namens nicht zu trösten. So laßt uns dann diesem frommen Heyland huldigen / ihn </w:t>
      </w:r>
      <w:proofErr w:type="spellStart"/>
      <w:r>
        <w:t>förchten</w:t>
      </w:r>
      <w:proofErr w:type="spellEnd"/>
      <w:r>
        <w:t xml:space="preserve"> / lieben und ehren / so werden wir gewißlich erfahren / daß er seine alte Gnade auch </w:t>
      </w:r>
      <w:proofErr w:type="spellStart"/>
      <w:r>
        <w:t>künfftig</w:t>
      </w:r>
      <w:proofErr w:type="spellEnd"/>
      <w:r>
        <w:t xml:space="preserve"> bey uns </w:t>
      </w:r>
      <w:proofErr w:type="spellStart"/>
      <w:r>
        <w:t>vernewren</w:t>
      </w:r>
      <w:proofErr w:type="spellEnd"/>
      <w:r>
        <w:t xml:space="preserve"> / und seine Christliche gemein wider alle geistliche </w:t>
      </w:r>
      <w:proofErr w:type="spellStart"/>
      <w:r>
        <w:t>unnd</w:t>
      </w:r>
      <w:proofErr w:type="spellEnd"/>
      <w:r>
        <w:t xml:space="preserve"> leibliche Feinde schützen </w:t>
      </w:r>
      <w:proofErr w:type="spellStart"/>
      <w:r>
        <w:t>unnd</w:t>
      </w:r>
      <w:proofErr w:type="spellEnd"/>
      <w:r>
        <w:t xml:space="preserve"> handhaben werde. Dann das sagt Amen der </w:t>
      </w:r>
      <w:proofErr w:type="spellStart"/>
      <w:r>
        <w:t>trewe</w:t>
      </w:r>
      <w:proofErr w:type="spellEnd"/>
      <w:r>
        <w:t xml:space="preserve"> </w:t>
      </w:r>
      <w:proofErr w:type="spellStart"/>
      <w:r>
        <w:t>warhafftige</w:t>
      </w:r>
      <w:proofErr w:type="spellEnd"/>
      <w:r>
        <w:t xml:space="preserve"> Zeuge: Die Pforten der Hellen sollen meine Gemeine nicht </w:t>
      </w:r>
      <w:proofErr w:type="spellStart"/>
      <w:r>
        <w:t>uberwältigen</w:t>
      </w:r>
      <w:proofErr w:type="spellEnd"/>
      <w:r>
        <w:t xml:space="preserve">. </w:t>
      </w:r>
    </w:p>
    <w:p w14:paraId="0185514A" w14:textId="77777777" w:rsidR="00453595" w:rsidRDefault="00453595" w:rsidP="00453595">
      <w:pPr>
        <w:pStyle w:val="StandardWeb"/>
      </w:pPr>
      <w:r>
        <w:t xml:space="preserve">Diesem </w:t>
      </w:r>
      <w:proofErr w:type="spellStart"/>
      <w:r>
        <w:t>grossen</w:t>
      </w:r>
      <w:proofErr w:type="spellEnd"/>
      <w:r>
        <w:t xml:space="preserve"> Heyland sey Lob / Ehre und </w:t>
      </w:r>
      <w:proofErr w:type="spellStart"/>
      <w:r>
        <w:t>Danck</w:t>
      </w:r>
      <w:proofErr w:type="spellEnd"/>
      <w:r>
        <w:t xml:space="preserve"> gesagt für allen Trost / </w:t>
      </w:r>
      <w:proofErr w:type="spellStart"/>
      <w:r>
        <w:t>Hülff</w:t>
      </w:r>
      <w:proofErr w:type="spellEnd"/>
      <w:r>
        <w:t xml:space="preserve"> und Gnad / von nun an </w:t>
      </w:r>
      <w:proofErr w:type="spellStart"/>
      <w:r>
        <w:t>biß</w:t>
      </w:r>
      <w:proofErr w:type="spellEnd"/>
      <w:r>
        <w:t xml:space="preserve"> zu ewigen Zeiten. Amen. </w:t>
      </w:r>
    </w:p>
    <w:p w14:paraId="728C26DF" w14:textId="77777777" w:rsidR="00453595" w:rsidRDefault="00453595" w:rsidP="00453595">
      <w:pPr>
        <w:pStyle w:val="berschrift2"/>
      </w:pPr>
      <w:r>
        <w:t>Gebet.</w:t>
      </w:r>
    </w:p>
    <w:p w14:paraId="05BC328D" w14:textId="77777777" w:rsidR="00453595" w:rsidRDefault="00453595" w:rsidP="00453595">
      <w:pPr>
        <w:pStyle w:val="StandardWeb"/>
      </w:pPr>
      <w:r>
        <w:t xml:space="preserve">Wir </w:t>
      </w:r>
      <w:proofErr w:type="spellStart"/>
      <w:r>
        <w:t>dancken</w:t>
      </w:r>
      <w:proofErr w:type="spellEnd"/>
      <w:r>
        <w:t xml:space="preserve"> dir / </w:t>
      </w:r>
      <w:proofErr w:type="spellStart"/>
      <w:r>
        <w:t>barmhertziger</w:t>
      </w:r>
      <w:proofErr w:type="spellEnd"/>
      <w:r>
        <w:t xml:space="preserve"> Gott und Vatter / für alle deine </w:t>
      </w:r>
      <w:proofErr w:type="spellStart"/>
      <w:r>
        <w:t>Wolthaten</w:t>
      </w:r>
      <w:proofErr w:type="spellEnd"/>
      <w:r>
        <w:t xml:space="preserve"> / mit welchen du uns </w:t>
      </w:r>
      <w:proofErr w:type="spellStart"/>
      <w:r>
        <w:t>biß</w:t>
      </w:r>
      <w:proofErr w:type="spellEnd"/>
      <w:r>
        <w:t xml:space="preserve"> </w:t>
      </w:r>
      <w:proofErr w:type="spellStart"/>
      <w:r>
        <w:t>anhero</w:t>
      </w:r>
      <w:proofErr w:type="spellEnd"/>
      <w:r>
        <w:t xml:space="preserve"> reichlich </w:t>
      </w:r>
      <w:proofErr w:type="spellStart"/>
      <w:r>
        <w:t>uberschüttet</w:t>
      </w:r>
      <w:proofErr w:type="spellEnd"/>
      <w:r>
        <w:t xml:space="preserve"> hast. HERR mein Gott / groß sind deine Wunder / </w:t>
      </w:r>
      <w:proofErr w:type="spellStart"/>
      <w:r>
        <w:t>unnd</w:t>
      </w:r>
      <w:proofErr w:type="spellEnd"/>
      <w:r>
        <w:t xml:space="preserve"> die </w:t>
      </w:r>
      <w:proofErr w:type="spellStart"/>
      <w:r>
        <w:t>Gedancken</w:t>
      </w:r>
      <w:proofErr w:type="spellEnd"/>
      <w:r>
        <w:t xml:space="preserve"> / die du an uns beweisest / dir ist nichts gleich / ich </w:t>
      </w:r>
      <w:proofErr w:type="spellStart"/>
      <w:r>
        <w:t>wil</w:t>
      </w:r>
      <w:proofErr w:type="spellEnd"/>
      <w:r>
        <w:t xml:space="preserve"> sie verkündigen / und </w:t>
      </w:r>
      <w:proofErr w:type="spellStart"/>
      <w:r>
        <w:t>darvon</w:t>
      </w:r>
      <w:proofErr w:type="spellEnd"/>
      <w:r>
        <w:t xml:space="preserve"> reden / ob sie gleich nicht zu </w:t>
      </w:r>
      <w:proofErr w:type="spellStart"/>
      <w:r>
        <w:t>zehlen</w:t>
      </w:r>
      <w:proofErr w:type="spellEnd"/>
      <w:r>
        <w:t xml:space="preserve"> sind. </w:t>
      </w:r>
    </w:p>
    <w:p w14:paraId="1FEBFBB4" w14:textId="77777777" w:rsidR="00453595" w:rsidRDefault="00453595" w:rsidP="00453595">
      <w:pPr>
        <w:pStyle w:val="StandardWeb"/>
      </w:pPr>
      <w:r>
        <w:t xml:space="preserve">Dir </w:t>
      </w:r>
      <w:proofErr w:type="spellStart"/>
      <w:r>
        <w:t>dancken</w:t>
      </w:r>
      <w:proofErr w:type="spellEnd"/>
      <w:r>
        <w:t xml:space="preserve"> wir es / daß du vor hundert Jahren unsere lieben Vorfahren </w:t>
      </w:r>
      <w:proofErr w:type="spellStart"/>
      <w:r>
        <w:t>auß</w:t>
      </w:r>
      <w:proofErr w:type="spellEnd"/>
      <w:r>
        <w:t xml:space="preserve"> der schrecklichen </w:t>
      </w:r>
      <w:proofErr w:type="spellStart"/>
      <w:r>
        <w:t>Abgötterey</w:t>
      </w:r>
      <w:proofErr w:type="spellEnd"/>
      <w:r>
        <w:t xml:space="preserve"> deß </w:t>
      </w:r>
      <w:proofErr w:type="spellStart"/>
      <w:r>
        <w:t>Bapstthumbs</w:t>
      </w:r>
      <w:proofErr w:type="spellEnd"/>
      <w:r>
        <w:t xml:space="preserve"> geführet / und zu der </w:t>
      </w:r>
      <w:proofErr w:type="spellStart"/>
      <w:r>
        <w:t>Erkandtnuß</w:t>
      </w:r>
      <w:proofErr w:type="spellEnd"/>
      <w:r>
        <w:t xml:space="preserve"> deß wahren Diensts deines Namens </w:t>
      </w:r>
      <w:proofErr w:type="spellStart"/>
      <w:r>
        <w:t>beruffen</w:t>
      </w:r>
      <w:proofErr w:type="spellEnd"/>
      <w:r>
        <w:t xml:space="preserve"> hast. </w:t>
      </w:r>
    </w:p>
    <w:p w14:paraId="3B23EFDF" w14:textId="77777777" w:rsidR="00453595" w:rsidRDefault="00453595" w:rsidP="00453595">
      <w:pPr>
        <w:pStyle w:val="StandardWeb"/>
      </w:pPr>
      <w:r>
        <w:lastRenderedPageBreak/>
        <w:t xml:space="preserve">Dir </w:t>
      </w:r>
      <w:proofErr w:type="spellStart"/>
      <w:r>
        <w:t>dancken</w:t>
      </w:r>
      <w:proofErr w:type="spellEnd"/>
      <w:r>
        <w:t xml:space="preserve"> wir es / daß du hin und wider dir ein angenehmes </w:t>
      </w:r>
      <w:proofErr w:type="spellStart"/>
      <w:r>
        <w:t>Volck</w:t>
      </w:r>
      <w:proofErr w:type="spellEnd"/>
      <w:r>
        <w:t xml:space="preserve"> </w:t>
      </w:r>
      <w:proofErr w:type="spellStart"/>
      <w:r>
        <w:t>wunderbarlich</w:t>
      </w:r>
      <w:proofErr w:type="spellEnd"/>
      <w:r>
        <w:t xml:space="preserve"> </w:t>
      </w:r>
      <w:proofErr w:type="spellStart"/>
      <w:r>
        <w:t>gesamlet</w:t>
      </w:r>
      <w:proofErr w:type="spellEnd"/>
      <w:r>
        <w:t xml:space="preserve"> / weißlich regieret / und mächtig erhalten hast. </w:t>
      </w:r>
      <w:proofErr w:type="spellStart"/>
      <w:r>
        <w:t>Bevorab</w:t>
      </w:r>
      <w:proofErr w:type="spellEnd"/>
      <w:r>
        <w:t xml:space="preserve"> aber </w:t>
      </w:r>
      <w:proofErr w:type="spellStart"/>
      <w:r>
        <w:t>dancken</w:t>
      </w:r>
      <w:proofErr w:type="spellEnd"/>
      <w:r>
        <w:t xml:space="preserve"> wir dir / daß du auch uns in diesen </w:t>
      </w:r>
      <w:proofErr w:type="spellStart"/>
      <w:r>
        <w:t>Landten</w:t>
      </w:r>
      <w:proofErr w:type="spellEnd"/>
      <w:r>
        <w:t xml:space="preserve"> zu der Gemeinschafft deines Sohns Jesu Christi </w:t>
      </w:r>
      <w:proofErr w:type="spellStart"/>
      <w:r>
        <w:t>beruffen</w:t>
      </w:r>
      <w:proofErr w:type="spellEnd"/>
      <w:r>
        <w:t xml:space="preserve"> / und uns noch zur zeit die Gnade verleihest / daß wir bey dem </w:t>
      </w:r>
      <w:proofErr w:type="spellStart"/>
      <w:r>
        <w:t>Krippelein</w:t>
      </w:r>
      <w:proofErr w:type="spellEnd"/>
      <w:r>
        <w:t xml:space="preserve"> deß </w:t>
      </w:r>
      <w:proofErr w:type="spellStart"/>
      <w:r>
        <w:t>newgebornen</w:t>
      </w:r>
      <w:proofErr w:type="spellEnd"/>
      <w:r>
        <w:t xml:space="preserve"> </w:t>
      </w:r>
      <w:proofErr w:type="spellStart"/>
      <w:r>
        <w:t>Kindleins</w:t>
      </w:r>
      <w:proofErr w:type="spellEnd"/>
      <w:r>
        <w:t xml:space="preserve"> Jesu sitzen / und nicht allein hören können / wie die Engel singen / </w:t>
      </w:r>
      <w:proofErr w:type="spellStart"/>
      <w:r>
        <w:t>unnd</w:t>
      </w:r>
      <w:proofErr w:type="spellEnd"/>
      <w:r>
        <w:t xml:space="preserve"> den Menschen Glück </w:t>
      </w:r>
      <w:proofErr w:type="spellStart"/>
      <w:r>
        <w:t>wüntschen</w:t>
      </w:r>
      <w:proofErr w:type="spellEnd"/>
      <w:r>
        <w:t xml:space="preserve"> </w:t>
      </w:r>
      <w:proofErr w:type="spellStart"/>
      <w:r>
        <w:t>uber</w:t>
      </w:r>
      <w:proofErr w:type="spellEnd"/>
      <w:r>
        <w:t xml:space="preserve"> der Geburt deines Sohns / sondern auch sehen / wie die Hirten ihn anbeten / wie Simeon und Hanna ihn küssen / wie die Weisen </w:t>
      </w:r>
      <w:proofErr w:type="spellStart"/>
      <w:r>
        <w:t>auß</w:t>
      </w:r>
      <w:proofErr w:type="spellEnd"/>
      <w:r>
        <w:t xml:space="preserve"> Morgenland mit Golde / Weyrauch </w:t>
      </w:r>
      <w:proofErr w:type="spellStart"/>
      <w:r>
        <w:t>unnd</w:t>
      </w:r>
      <w:proofErr w:type="spellEnd"/>
      <w:r>
        <w:t xml:space="preserve"> Myrrhen ihn verehren. Gelobet </w:t>
      </w:r>
      <w:proofErr w:type="spellStart"/>
      <w:r>
        <w:t>unnd</w:t>
      </w:r>
      <w:proofErr w:type="spellEnd"/>
      <w:r>
        <w:t xml:space="preserve"> </w:t>
      </w:r>
      <w:proofErr w:type="spellStart"/>
      <w:r>
        <w:t>gepreyset</w:t>
      </w:r>
      <w:proofErr w:type="spellEnd"/>
      <w:r>
        <w:t xml:space="preserve"> sey dein </w:t>
      </w:r>
      <w:proofErr w:type="spellStart"/>
      <w:r>
        <w:t>werther</w:t>
      </w:r>
      <w:proofErr w:type="spellEnd"/>
      <w:r>
        <w:t xml:space="preserve"> </w:t>
      </w:r>
      <w:proofErr w:type="spellStart"/>
      <w:r>
        <w:t>Nahme</w:t>
      </w:r>
      <w:proofErr w:type="spellEnd"/>
      <w:r>
        <w:t xml:space="preserve"> / vor diese und andere </w:t>
      </w:r>
      <w:proofErr w:type="spellStart"/>
      <w:r>
        <w:t>Wolthaten</w:t>
      </w:r>
      <w:proofErr w:type="spellEnd"/>
      <w:r>
        <w:t xml:space="preserve"> / in Ewigkeit. </w:t>
      </w:r>
    </w:p>
    <w:p w14:paraId="6CB622CA" w14:textId="77777777" w:rsidR="00453595" w:rsidRDefault="00453595" w:rsidP="00453595">
      <w:pPr>
        <w:pStyle w:val="StandardWeb"/>
      </w:pPr>
      <w:r>
        <w:t xml:space="preserve">Wir bitten dich / </w:t>
      </w:r>
      <w:proofErr w:type="spellStart"/>
      <w:r>
        <w:t>barmhertziger</w:t>
      </w:r>
      <w:proofErr w:type="spellEnd"/>
      <w:r>
        <w:t xml:space="preserve"> </w:t>
      </w:r>
      <w:proofErr w:type="spellStart"/>
      <w:r>
        <w:t>GOtt</w:t>
      </w:r>
      <w:proofErr w:type="spellEnd"/>
      <w:r>
        <w:t xml:space="preserve"> und Vatter / Du wollest auch ins </w:t>
      </w:r>
      <w:proofErr w:type="spellStart"/>
      <w:r>
        <w:t>künfftige</w:t>
      </w:r>
      <w:proofErr w:type="spellEnd"/>
      <w:r>
        <w:t xml:space="preserve"> bey uns Wunder thun / </w:t>
      </w:r>
      <w:proofErr w:type="spellStart"/>
      <w:r>
        <w:t>unnd</w:t>
      </w:r>
      <w:proofErr w:type="spellEnd"/>
      <w:r>
        <w:t xml:space="preserve"> allezeit dir bey uns eine Kirche </w:t>
      </w:r>
      <w:proofErr w:type="spellStart"/>
      <w:r>
        <w:t>samlen</w:t>
      </w:r>
      <w:proofErr w:type="spellEnd"/>
      <w:r>
        <w:t xml:space="preserve"> / und die du </w:t>
      </w:r>
      <w:proofErr w:type="spellStart"/>
      <w:r>
        <w:t>samlest</w:t>
      </w:r>
      <w:proofErr w:type="spellEnd"/>
      <w:r>
        <w:t xml:space="preserve"> / </w:t>
      </w:r>
      <w:proofErr w:type="spellStart"/>
      <w:r>
        <w:t>gnedig</w:t>
      </w:r>
      <w:proofErr w:type="spellEnd"/>
      <w:r>
        <w:t xml:space="preserve"> erhalten / damit deren je länger je mehr werden / die dich </w:t>
      </w:r>
      <w:proofErr w:type="spellStart"/>
      <w:r>
        <w:t>unnd</w:t>
      </w:r>
      <w:proofErr w:type="spellEnd"/>
      <w:r>
        <w:t xml:space="preserve"> deinen Sohn Jesum Christum recht erkennen / und hie zeitlich / wie auch dort ewiglich loben und </w:t>
      </w:r>
      <w:proofErr w:type="spellStart"/>
      <w:r>
        <w:t>preysen</w:t>
      </w:r>
      <w:proofErr w:type="spellEnd"/>
      <w:r>
        <w:t xml:space="preserve">. </w:t>
      </w:r>
    </w:p>
    <w:p w14:paraId="226184FD" w14:textId="77777777" w:rsidR="00453595" w:rsidRDefault="00453595" w:rsidP="00453595">
      <w:pPr>
        <w:pStyle w:val="StandardWeb"/>
      </w:pPr>
      <w:r>
        <w:t xml:space="preserve">Behüte uns auch ins </w:t>
      </w:r>
      <w:proofErr w:type="spellStart"/>
      <w:r>
        <w:t>künfftige</w:t>
      </w:r>
      <w:proofErr w:type="spellEnd"/>
      <w:r>
        <w:t xml:space="preserve"> vor Krieg und </w:t>
      </w:r>
      <w:proofErr w:type="spellStart"/>
      <w:r>
        <w:t>Blutvergiessen</w:t>
      </w:r>
      <w:proofErr w:type="spellEnd"/>
      <w:r>
        <w:t xml:space="preserve"> / vor </w:t>
      </w:r>
      <w:proofErr w:type="spellStart"/>
      <w:r>
        <w:t>Thewrung</w:t>
      </w:r>
      <w:proofErr w:type="spellEnd"/>
      <w:r>
        <w:t xml:space="preserve"> </w:t>
      </w:r>
      <w:proofErr w:type="spellStart"/>
      <w:r>
        <w:t>unnd</w:t>
      </w:r>
      <w:proofErr w:type="spellEnd"/>
      <w:r>
        <w:t xml:space="preserve"> </w:t>
      </w:r>
      <w:proofErr w:type="spellStart"/>
      <w:r>
        <w:t>Pestilentz</w:t>
      </w:r>
      <w:proofErr w:type="spellEnd"/>
      <w:r>
        <w:t xml:space="preserve"> / und andern Landplagen. </w:t>
      </w:r>
    </w:p>
    <w:p w14:paraId="12379D14" w14:textId="77777777" w:rsidR="00453595" w:rsidRDefault="00453595" w:rsidP="00453595">
      <w:pPr>
        <w:pStyle w:val="StandardWeb"/>
      </w:pPr>
      <w:r>
        <w:t xml:space="preserve">Wehre und </w:t>
      </w:r>
      <w:proofErr w:type="spellStart"/>
      <w:r>
        <w:t>stewre</w:t>
      </w:r>
      <w:proofErr w:type="spellEnd"/>
      <w:r>
        <w:t xml:space="preserve"> dem Bapst / und seinem Anhang / und mache alle ihre blutdürstige </w:t>
      </w:r>
      <w:proofErr w:type="spellStart"/>
      <w:r>
        <w:t>Rahtschläge</w:t>
      </w:r>
      <w:proofErr w:type="spellEnd"/>
      <w:r>
        <w:t xml:space="preserve"> zu </w:t>
      </w:r>
      <w:proofErr w:type="spellStart"/>
      <w:r>
        <w:t>wasser</w:t>
      </w:r>
      <w:proofErr w:type="spellEnd"/>
      <w:r>
        <w:t xml:space="preserve">. Hingegen segne die Römische </w:t>
      </w:r>
      <w:proofErr w:type="spellStart"/>
      <w:r>
        <w:t>Keyserl</w:t>
      </w:r>
      <w:proofErr w:type="spellEnd"/>
      <w:r>
        <w:t xml:space="preserve">. </w:t>
      </w:r>
      <w:proofErr w:type="spellStart"/>
      <w:r>
        <w:t>Maiestät</w:t>
      </w:r>
      <w:proofErr w:type="spellEnd"/>
      <w:r>
        <w:t xml:space="preserve"> / die Königliche Würde in Groß-Britannia / wie auch alle andere Christliche Könige / Potentaten / Chur: und Fürsten deß Reichs / Insonderheit und mit nahmen unsern </w:t>
      </w:r>
      <w:proofErr w:type="spellStart"/>
      <w:r>
        <w:t>gnedigsten</w:t>
      </w:r>
      <w:proofErr w:type="spellEnd"/>
      <w:r>
        <w:t xml:space="preserve"> Lands Fürsten </w:t>
      </w:r>
      <w:proofErr w:type="spellStart"/>
      <w:r>
        <w:t>Pfaltzgrav</w:t>
      </w:r>
      <w:proofErr w:type="spellEnd"/>
      <w:r>
        <w:t xml:space="preserve"> Friederichen / Churfürsten / </w:t>
      </w:r>
      <w:proofErr w:type="spellStart"/>
      <w:r>
        <w:t>sampt</w:t>
      </w:r>
      <w:proofErr w:type="spellEnd"/>
      <w:r>
        <w:t xml:space="preserve"> Ihrer </w:t>
      </w:r>
      <w:proofErr w:type="spellStart"/>
      <w:r>
        <w:t>Churfl</w:t>
      </w:r>
      <w:proofErr w:type="spellEnd"/>
      <w:r>
        <w:t xml:space="preserve">. </w:t>
      </w:r>
      <w:proofErr w:type="spellStart"/>
      <w:r>
        <w:t>Gn</w:t>
      </w:r>
      <w:proofErr w:type="spellEnd"/>
      <w:r>
        <w:t xml:space="preserve">. geliebtem Ehegemahl / der </w:t>
      </w:r>
      <w:proofErr w:type="spellStart"/>
      <w:r>
        <w:t>hinderlassenen</w:t>
      </w:r>
      <w:proofErr w:type="spellEnd"/>
      <w:r>
        <w:t xml:space="preserve"> </w:t>
      </w:r>
      <w:proofErr w:type="spellStart"/>
      <w:r>
        <w:t>Churfrüstl</w:t>
      </w:r>
      <w:proofErr w:type="spellEnd"/>
      <w:r>
        <w:t xml:space="preserve">. </w:t>
      </w:r>
      <w:proofErr w:type="spellStart"/>
      <w:r>
        <w:t>Fraw</w:t>
      </w:r>
      <w:proofErr w:type="spellEnd"/>
      <w:r>
        <w:t xml:space="preserve"> Wittib / der jungen </w:t>
      </w:r>
      <w:proofErr w:type="spellStart"/>
      <w:r>
        <w:t>Herrschafft</w:t>
      </w:r>
      <w:proofErr w:type="spellEnd"/>
      <w:r>
        <w:t xml:space="preserve"> </w:t>
      </w:r>
      <w:proofErr w:type="spellStart"/>
      <w:r>
        <w:t>unnd</w:t>
      </w:r>
      <w:proofErr w:type="spellEnd"/>
      <w:r>
        <w:t xml:space="preserve"> </w:t>
      </w:r>
      <w:proofErr w:type="spellStart"/>
      <w:r>
        <w:t>Fräwlein</w:t>
      </w:r>
      <w:proofErr w:type="spellEnd"/>
      <w:r>
        <w:t xml:space="preserve"> / und dem </w:t>
      </w:r>
      <w:proofErr w:type="spellStart"/>
      <w:r>
        <w:t>gantzen</w:t>
      </w:r>
      <w:proofErr w:type="spellEnd"/>
      <w:r>
        <w:t xml:space="preserve"> Hochlöblichen Chur: und Fürstlichem Hause der </w:t>
      </w:r>
      <w:proofErr w:type="spellStart"/>
      <w:r>
        <w:t>Pfaltzgraven</w:t>
      </w:r>
      <w:proofErr w:type="spellEnd"/>
      <w:r>
        <w:t xml:space="preserve"> bey Rhein / </w:t>
      </w:r>
      <w:proofErr w:type="spellStart"/>
      <w:r>
        <w:t>dero</w:t>
      </w:r>
      <w:proofErr w:type="spellEnd"/>
      <w:r>
        <w:t xml:space="preserve"> </w:t>
      </w:r>
      <w:proofErr w:type="spellStart"/>
      <w:r>
        <w:t>Räthen</w:t>
      </w:r>
      <w:proofErr w:type="spellEnd"/>
      <w:r>
        <w:t xml:space="preserve"> und </w:t>
      </w:r>
      <w:proofErr w:type="spellStart"/>
      <w:r>
        <w:t>Amptleuten</w:t>
      </w:r>
      <w:proofErr w:type="spellEnd"/>
      <w:r>
        <w:t xml:space="preserve">. </w:t>
      </w:r>
    </w:p>
    <w:p w14:paraId="7A91C075" w14:textId="77777777" w:rsidR="00453595" w:rsidRDefault="00453595" w:rsidP="00453595">
      <w:pPr>
        <w:pStyle w:val="StandardWeb"/>
      </w:pPr>
      <w:r>
        <w:t xml:space="preserve">Versorge alle </w:t>
      </w:r>
      <w:proofErr w:type="spellStart"/>
      <w:r>
        <w:t>Wittwen</w:t>
      </w:r>
      <w:proofErr w:type="spellEnd"/>
      <w:r>
        <w:t xml:space="preserve"> und Waisen / erfülle unsere Leiber mit guter Gesundheit / </w:t>
      </w:r>
      <w:proofErr w:type="spellStart"/>
      <w:r>
        <w:t>unnd</w:t>
      </w:r>
      <w:proofErr w:type="spellEnd"/>
      <w:r>
        <w:t xml:space="preserve"> unser </w:t>
      </w:r>
      <w:proofErr w:type="spellStart"/>
      <w:r>
        <w:t>gantzes</w:t>
      </w:r>
      <w:proofErr w:type="spellEnd"/>
      <w:r>
        <w:t xml:space="preserve"> Leben mit Christlicher Zucht und </w:t>
      </w:r>
      <w:proofErr w:type="spellStart"/>
      <w:r>
        <w:t>Erbarkeit</w:t>
      </w:r>
      <w:proofErr w:type="spellEnd"/>
      <w:r>
        <w:t xml:space="preserve">. </w:t>
      </w:r>
    </w:p>
    <w:p w14:paraId="4491518C" w14:textId="77777777" w:rsidR="00453595" w:rsidRDefault="00453595" w:rsidP="00453595">
      <w:pPr>
        <w:pStyle w:val="StandardWeb"/>
      </w:pPr>
      <w:proofErr w:type="spellStart"/>
      <w:r>
        <w:t>Hilff</w:t>
      </w:r>
      <w:proofErr w:type="spellEnd"/>
      <w:r>
        <w:t xml:space="preserve"> heut allen Verfolgten und </w:t>
      </w:r>
      <w:proofErr w:type="spellStart"/>
      <w:r>
        <w:t>Bedrangten</w:t>
      </w:r>
      <w:proofErr w:type="spellEnd"/>
      <w:r>
        <w:t xml:space="preserve"> / daß sie Jesus mehr </w:t>
      </w:r>
      <w:proofErr w:type="spellStart"/>
      <w:r>
        <w:t>erfrewe</w:t>
      </w:r>
      <w:proofErr w:type="spellEnd"/>
      <w:r>
        <w:t xml:space="preserve"> / als sie alle Welt betrüben </w:t>
      </w:r>
      <w:proofErr w:type="spellStart"/>
      <w:r>
        <w:t>kan</w:t>
      </w:r>
      <w:proofErr w:type="spellEnd"/>
      <w:r>
        <w:t xml:space="preserve">. </w:t>
      </w:r>
    </w:p>
    <w:p w14:paraId="15F24A3E" w14:textId="77777777" w:rsidR="00453595" w:rsidRDefault="00453595" w:rsidP="00453595">
      <w:pPr>
        <w:pStyle w:val="StandardWeb"/>
      </w:pPr>
      <w:r>
        <w:t xml:space="preserve">Endlich / wann die </w:t>
      </w:r>
      <w:proofErr w:type="spellStart"/>
      <w:r>
        <w:t>kurtze</w:t>
      </w:r>
      <w:proofErr w:type="spellEnd"/>
      <w:r>
        <w:t xml:space="preserve"> Jahr unsers Lebens verflossen seyn / so erquicke uns vor / ehe dann wir heimfahren / und </w:t>
      </w:r>
      <w:proofErr w:type="spellStart"/>
      <w:r>
        <w:t>nimb</w:t>
      </w:r>
      <w:proofErr w:type="spellEnd"/>
      <w:r>
        <w:t xml:space="preserve"> uns mit Gnaden </w:t>
      </w:r>
      <w:proofErr w:type="spellStart"/>
      <w:r>
        <w:t>auff</w:t>
      </w:r>
      <w:proofErr w:type="spellEnd"/>
      <w:r>
        <w:t xml:space="preserve"> / </w:t>
      </w:r>
      <w:proofErr w:type="spellStart"/>
      <w:r>
        <w:t>auß</w:t>
      </w:r>
      <w:proofErr w:type="spellEnd"/>
      <w:r>
        <w:t xml:space="preserve"> der alten Welt in die </w:t>
      </w:r>
      <w:proofErr w:type="spellStart"/>
      <w:r>
        <w:t>newe</w:t>
      </w:r>
      <w:proofErr w:type="spellEnd"/>
      <w:r>
        <w:t xml:space="preserve"> Welt / da weder Sonn noch Mond scheinen wird / sondern du selbst Sonn / Mond / und alles in allem seyn wirst. </w:t>
      </w:r>
    </w:p>
    <w:p w14:paraId="0B16F2F6" w14:textId="77777777" w:rsidR="00453595" w:rsidRDefault="00453595" w:rsidP="00453595">
      <w:pPr>
        <w:pStyle w:val="StandardWeb"/>
      </w:pPr>
      <w:r>
        <w:t xml:space="preserve">Unser Vatter / etc. </w:t>
      </w:r>
    </w:p>
    <w:p w14:paraId="55B9D0E5" w14:textId="77777777" w:rsidR="00453595" w:rsidRDefault="00453595" w:rsidP="00453595">
      <w:pPr>
        <w:pStyle w:val="berschrift1"/>
        <w:rPr>
          <w:sz w:val="48"/>
        </w:rPr>
      </w:pPr>
      <w:r>
        <w:t xml:space="preserve">Eine Predigt. Von der </w:t>
      </w:r>
      <w:proofErr w:type="spellStart"/>
      <w:r>
        <w:t>Herrligkeit</w:t>
      </w:r>
      <w:proofErr w:type="spellEnd"/>
      <w:r>
        <w:t xml:space="preserve"> der Kirchen Gottes auf Erden:</w:t>
      </w:r>
    </w:p>
    <w:p w14:paraId="548FB9AE" w14:textId="77777777" w:rsidR="00453595" w:rsidRDefault="00453595" w:rsidP="00453595">
      <w:pPr>
        <w:pStyle w:val="StandardWeb"/>
      </w:pPr>
      <w:r>
        <w:t xml:space="preserve">Gehalten in der Prager </w:t>
      </w:r>
      <w:proofErr w:type="spellStart"/>
      <w:r>
        <w:t>Schloß</w:t>
      </w:r>
      <w:proofErr w:type="spellEnd"/>
      <w:r>
        <w:t xml:space="preserve"> Kirche / den 24. </w:t>
      </w:r>
      <w:proofErr w:type="spellStart"/>
      <w:r>
        <w:t>Octob</w:t>
      </w:r>
      <w:proofErr w:type="spellEnd"/>
      <w:r>
        <w:t xml:space="preserve">. alten </w:t>
      </w:r>
      <w:proofErr w:type="spellStart"/>
      <w:r>
        <w:t>Calenders</w:t>
      </w:r>
      <w:proofErr w:type="spellEnd"/>
      <w:r>
        <w:t xml:space="preserve">. </w:t>
      </w:r>
    </w:p>
    <w:p w14:paraId="28D335E8" w14:textId="77777777" w:rsidR="00453595" w:rsidRDefault="00453595" w:rsidP="00453595">
      <w:pPr>
        <w:pStyle w:val="berschrift2"/>
      </w:pPr>
      <w:r>
        <w:t>Eingang.</w:t>
      </w:r>
    </w:p>
    <w:p w14:paraId="49C7DC1F" w14:textId="77777777" w:rsidR="00453595" w:rsidRDefault="00453595" w:rsidP="00453595">
      <w:pPr>
        <w:pStyle w:val="StandardWeb"/>
      </w:pPr>
      <w:r>
        <w:t xml:space="preserve">Das walt unser Herr und Heiland Jesus Christus geliebt und gelobt </w:t>
      </w:r>
      <w:proofErr w:type="spellStart"/>
      <w:r>
        <w:t>sambt</w:t>
      </w:r>
      <w:proofErr w:type="spellEnd"/>
      <w:r>
        <w:t xml:space="preserve"> dem Vatter und Heiligen Geist in </w:t>
      </w:r>
      <w:proofErr w:type="spellStart"/>
      <w:r>
        <w:t>ewigkeit</w:t>
      </w:r>
      <w:proofErr w:type="spellEnd"/>
      <w:r>
        <w:t xml:space="preserve"> / Amen. </w:t>
      </w:r>
    </w:p>
    <w:p w14:paraId="13547F1C" w14:textId="77777777" w:rsidR="00453595" w:rsidRDefault="00453595" w:rsidP="00453595">
      <w:pPr>
        <w:pStyle w:val="StandardWeb"/>
      </w:pPr>
      <w:r>
        <w:lastRenderedPageBreak/>
        <w:t xml:space="preserve">Geliebte in dem Herrn: Wann ich </w:t>
      </w:r>
      <w:proofErr w:type="spellStart"/>
      <w:r>
        <w:t>dencke</w:t>
      </w:r>
      <w:proofErr w:type="spellEnd"/>
      <w:r>
        <w:t xml:space="preserve"> / für wem / und an welchem orte / ich heute rede und predige / so muß ich aus den Psalmen </w:t>
      </w:r>
      <w:proofErr w:type="spellStart"/>
      <w:r>
        <w:t>dAvids</w:t>
      </w:r>
      <w:proofErr w:type="spellEnd"/>
      <w:r>
        <w:t xml:space="preserve"> mit </w:t>
      </w:r>
      <w:proofErr w:type="spellStart"/>
      <w:r>
        <w:t>verwunderung</w:t>
      </w:r>
      <w:proofErr w:type="spellEnd"/>
      <w:r>
        <w:t xml:space="preserve"> sagen: </w:t>
      </w:r>
      <w:r>
        <w:rPr>
          <w:rStyle w:val="Hervorhebung"/>
        </w:rPr>
        <w:t xml:space="preserve">Herr / mein Gott / Gros sind deine wunder / und deine </w:t>
      </w:r>
      <w:proofErr w:type="spellStart"/>
      <w:r>
        <w:rPr>
          <w:rStyle w:val="Hervorhebung"/>
        </w:rPr>
        <w:t>gedancken</w:t>
      </w:r>
      <w:proofErr w:type="spellEnd"/>
      <w:r>
        <w:rPr>
          <w:rStyle w:val="Hervorhebung"/>
        </w:rPr>
        <w:t xml:space="preserve"> / die du an uns beweisest. Dir ist nichts gleich. Ich </w:t>
      </w:r>
      <w:proofErr w:type="spellStart"/>
      <w:r>
        <w:rPr>
          <w:rStyle w:val="Hervorhebung"/>
        </w:rPr>
        <w:t>wil</w:t>
      </w:r>
      <w:proofErr w:type="spellEnd"/>
      <w:r>
        <w:rPr>
          <w:rStyle w:val="Hervorhebung"/>
        </w:rPr>
        <w:t xml:space="preserve"> sie verkündigen / und davon sagen / </w:t>
      </w:r>
      <w:proofErr w:type="spellStart"/>
      <w:r>
        <w:rPr>
          <w:rStyle w:val="Hervorhebung"/>
        </w:rPr>
        <w:t>wiewol</w:t>
      </w:r>
      <w:proofErr w:type="spellEnd"/>
      <w:r>
        <w:rPr>
          <w:rStyle w:val="Hervorhebung"/>
        </w:rPr>
        <w:t xml:space="preserve"> sie nicht zu </w:t>
      </w:r>
      <w:proofErr w:type="spellStart"/>
      <w:r>
        <w:rPr>
          <w:rStyle w:val="Hervorhebung"/>
        </w:rPr>
        <w:t>zehlen</w:t>
      </w:r>
      <w:proofErr w:type="spellEnd"/>
      <w:r>
        <w:rPr>
          <w:rStyle w:val="Hervorhebung"/>
        </w:rPr>
        <w:t xml:space="preserve"> sind. Der Herr </w:t>
      </w:r>
      <w:proofErr w:type="spellStart"/>
      <w:r>
        <w:rPr>
          <w:rStyle w:val="Hervorhebung"/>
        </w:rPr>
        <w:t>bawet</w:t>
      </w:r>
      <w:proofErr w:type="spellEnd"/>
      <w:r>
        <w:rPr>
          <w:rStyle w:val="Hervorhebung"/>
        </w:rPr>
        <w:t xml:space="preserve"> Jerusalem / und bringt zusammen die verjagten in Israel. Er heilet die </w:t>
      </w:r>
      <w:proofErr w:type="spellStart"/>
      <w:r>
        <w:rPr>
          <w:rStyle w:val="Hervorhebung"/>
        </w:rPr>
        <w:t>zerbrochens</w:t>
      </w:r>
      <w:proofErr w:type="spellEnd"/>
      <w:r>
        <w:rPr>
          <w:rStyle w:val="Hervorhebung"/>
        </w:rPr>
        <w:t xml:space="preserve"> </w:t>
      </w:r>
      <w:proofErr w:type="spellStart"/>
      <w:r>
        <w:rPr>
          <w:rStyle w:val="Hervorhebung"/>
        </w:rPr>
        <w:t>hertzens</w:t>
      </w:r>
      <w:proofErr w:type="spellEnd"/>
      <w:r>
        <w:rPr>
          <w:rStyle w:val="Hervorhebung"/>
        </w:rPr>
        <w:t xml:space="preserve"> sind / und verbindet ihre </w:t>
      </w:r>
      <w:proofErr w:type="spellStart"/>
      <w:r>
        <w:rPr>
          <w:rStyle w:val="Hervorhebung"/>
        </w:rPr>
        <w:t>schmertzen</w:t>
      </w:r>
      <w:proofErr w:type="spellEnd"/>
      <w:r>
        <w:rPr>
          <w:rStyle w:val="Hervorhebung"/>
        </w:rPr>
        <w:t xml:space="preserve">. Er zeiget dem Königreich </w:t>
      </w:r>
      <w:proofErr w:type="spellStart"/>
      <w:r>
        <w:rPr>
          <w:rStyle w:val="Hervorhebung"/>
        </w:rPr>
        <w:t>Böhem</w:t>
      </w:r>
      <w:proofErr w:type="spellEnd"/>
      <w:r>
        <w:rPr>
          <w:rStyle w:val="Hervorhebung"/>
        </w:rPr>
        <w:t xml:space="preserve"> sein </w:t>
      </w:r>
      <w:proofErr w:type="spellStart"/>
      <w:r>
        <w:rPr>
          <w:rStyle w:val="Hervorhebung"/>
        </w:rPr>
        <w:t>wort</w:t>
      </w:r>
      <w:proofErr w:type="spellEnd"/>
      <w:r>
        <w:rPr>
          <w:rStyle w:val="Hervorhebung"/>
        </w:rPr>
        <w:t xml:space="preserve"> / und den einverleibten Ländern seine </w:t>
      </w:r>
      <w:proofErr w:type="spellStart"/>
      <w:r>
        <w:rPr>
          <w:rStyle w:val="Hervorhebung"/>
        </w:rPr>
        <w:t>sitten</w:t>
      </w:r>
      <w:proofErr w:type="spellEnd"/>
      <w:r>
        <w:rPr>
          <w:rStyle w:val="Hervorhebung"/>
        </w:rPr>
        <w:t xml:space="preserve"> und rechte. Alle </w:t>
      </w:r>
      <w:proofErr w:type="spellStart"/>
      <w:r>
        <w:rPr>
          <w:rStyle w:val="Hervorhebung"/>
        </w:rPr>
        <w:t>menschen</w:t>
      </w:r>
      <w:proofErr w:type="spellEnd"/>
      <w:r>
        <w:rPr>
          <w:rStyle w:val="Hervorhebung"/>
        </w:rPr>
        <w:t xml:space="preserve"> / die es sehen / müssen sagen: Das hat Gott gethan / und </w:t>
      </w:r>
      <w:proofErr w:type="spellStart"/>
      <w:r>
        <w:rPr>
          <w:rStyle w:val="Hervorhebung"/>
        </w:rPr>
        <w:t>mercken</w:t>
      </w:r>
      <w:proofErr w:type="spellEnd"/>
      <w:r>
        <w:rPr>
          <w:rStyle w:val="Hervorhebung"/>
        </w:rPr>
        <w:t xml:space="preserve"> / daß es sein </w:t>
      </w:r>
      <w:proofErr w:type="spellStart"/>
      <w:r>
        <w:rPr>
          <w:rStyle w:val="Hervorhebung"/>
        </w:rPr>
        <w:t>werck</w:t>
      </w:r>
      <w:proofErr w:type="spellEnd"/>
      <w:r>
        <w:rPr>
          <w:rStyle w:val="Hervorhebung"/>
        </w:rPr>
        <w:t xml:space="preserve"> sey.</w:t>
      </w:r>
      <w:r>
        <w:t xml:space="preserve"> </w:t>
      </w:r>
    </w:p>
    <w:p w14:paraId="2B9D1397" w14:textId="77777777" w:rsidR="00453595" w:rsidRDefault="00453595" w:rsidP="00453595">
      <w:pPr>
        <w:pStyle w:val="StandardWeb"/>
      </w:pPr>
      <w:r>
        <w:t xml:space="preserve">Haben sich nu die fromme </w:t>
      </w:r>
      <w:proofErr w:type="spellStart"/>
      <w:r>
        <w:t>glaubigen</w:t>
      </w:r>
      <w:proofErr w:type="spellEnd"/>
      <w:r>
        <w:t xml:space="preserve"> in der ersten Kirchen </w:t>
      </w:r>
      <w:proofErr w:type="spellStart"/>
      <w:r>
        <w:t>gefrewet</w:t>
      </w:r>
      <w:proofErr w:type="spellEnd"/>
      <w:r>
        <w:t xml:space="preserve"> / daß sie nach der langwierigen </w:t>
      </w:r>
      <w:proofErr w:type="spellStart"/>
      <w:r>
        <w:t>verfolgung</w:t>
      </w:r>
      <w:proofErr w:type="spellEnd"/>
      <w:r>
        <w:t xml:space="preserve"> / endlich unter der </w:t>
      </w:r>
      <w:proofErr w:type="spellStart"/>
      <w:r>
        <w:t>regierung</w:t>
      </w:r>
      <w:proofErr w:type="spellEnd"/>
      <w:r>
        <w:t xml:space="preserve"> Kaysers Constantini / auch zu </w:t>
      </w:r>
      <w:proofErr w:type="spellStart"/>
      <w:r>
        <w:t>Constantinopel</w:t>
      </w:r>
      <w:proofErr w:type="spellEnd"/>
      <w:r>
        <w:t xml:space="preserve"> zusammen kommen / und allda den waren Gottesdienst haben verrichten können: Wie </w:t>
      </w:r>
      <w:proofErr w:type="spellStart"/>
      <w:r>
        <w:t>solten</w:t>
      </w:r>
      <w:proofErr w:type="spellEnd"/>
      <w:r>
        <w:t xml:space="preserve"> wir uns nicht </w:t>
      </w:r>
      <w:proofErr w:type="spellStart"/>
      <w:r>
        <w:t>frewen</w:t>
      </w:r>
      <w:proofErr w:type="spellEnd"/>
      <w:r>
        <w:t xml:space="preserve"> / daß wir bey angehender </w:t>
      </w:r>
      <w:proofErr w:type="spellStart"/>
      <w:r>
        <w:t>regierung</w:t>
      </w:r>
      <w:proofErr w:type="spellEnd"/>
      <w:r>
        <w:t xml:space="preserve"> unsers gnädigsten </w:t>
      </w:r>
      <w:proofErr w:type="spellStart"/>
      <w:r>
        <w:t>new</w:t>
      </w:r>
      <w:proofErr w:type="spellEnd"/>
      <w:r>
        <w:t xml:space="preserve"> </w:t>
      </w:r>
      <w:proofErr w:type="spellStart"/>
      <w:r>
        <w:t>erwehlten</w:t>
      </w:r>
      <w:proofErr w:type="spellEnd"/>
      <w:r>
        <w:t xml:space="preserve"> Königs FRIDERICHS / nach so langwieriger schwerer </w:t>
      </w:r>
      <w:proofErr w:type="spellStart"/>
      <w:r>
        <w:t>verfolgung</w:t>
      </w:r>
      <w:proofErr w:type="spellEnd"/>
      <w:r>
        <w:t xml:space="preserve"> der </w:t>
      </w:r>
      <w:proofErr w:type="spellStart"/>
      <w:r>
        <w:t>glaubigen</w:t>
      </w:r>
      <w:proofErr w:type="spellEnd"/>
      <w:r>
        <w:t xml:space="preserve"> in diesen Landen / auch zu Prag / und zwar in den </w:t>
      </w:r>
      <w:proofErr w:type="spellStart"/>
      <w:r>
        <w:t>Schloßkirchen</w:t>
      </w:r>
      <w:proofErr w:type="spellEnd"/>
      <w:r>
        <w:t xml:space="preserve"> / das heilige Wort Gottes </w:t>
      </w:r>
      <w:proofErr w:type="spellStart"/>
      <w:r>
        <w:t>offentlich</w:t>
      </w:r>
      <w:proofErr w:type="spellEnd"/>
      <w:r>
        <w:t xml:space="preserve"> erklären und anhören mögen? </w:t>
      </w:r>
    </w:p>
    <w:p w14:paraId="44054718" w14:textId="77777777" w:rsidR="00453595" w:rsidRDefault="00453595" w:rsidP="00453595">
      <w:pPr>
        <w:pStyle w:val="StandardWeb"/>
      </w:pPr>
      <w:r>
        <w:t xml:space="preserve">Haben die fromme Juden </w:t>
      </w:r>
      <w:proofErr w:type="spellStart"/>
      <w:r>
        <w:t>gefrolocket</w:t>
      </w:r>
      <w:proofErr w:type="spellEnd"/>
      <w:r>
        <w:t xml:space="preserve"> / als der Tempel zu Jerusalem / welchen Antiochus entheiliget hatte / durch </w:t>
      </w:r>
      <w:proofErr w:type="spellStart"/>
      <w:r>
        <w:t>Judam</w:t>
      </w:r>
      <w:proofErr w:type="spellEnd"/>
      <w:r>
        <w:t xml:space="preserve"> </w:t>
      </w:r>
      <w:proofErr w:type="spellStart"/>
      <w:r>
        <w:t>Maccabaeum</w:t>
      </w:r>
      <w:proofErr w:type="spellEnd"/>
      <w:r>
        <w:t xml:space="preserve"> </w:t>
      </w:r>
      <w:proofErr w:type="spellStart"/>
      <w:r>
        <w:t>widerumb</w:t>
      </w:r>
      <w:proofErr w:type="spellEnd"/>
      <w:r>
        <w:t xml:space="preserve"> </w:t>
      </w:r>
      <w:proofErr w:type="spellStart"/>
      <w:r>
        <w:t>geheiliget</w:t>
      </w:r>
      <w:proofErr w:type="spellEnd"/>
      <w:r>
        <w:t xml:space="preserve"> ist worden: Wie sollen wir nicht </w:t>
      </w:r>
      <w:proofErr w:type="spellStart"/>
      <w:r>
        <w:t>frolocken</w:t>
      </w:r>
      <w:proofErr w:type="spellEnd"/>
      <w:r>
        <w:t xml:space="preserve"> / daß diese </w:t>
      </w:r>
      <w:proofErr w:type="spellStart"/>
      <w:r>
        <w:t>Schloßkirchen</w:t>
      </w:r>
      <w:proofErr w:type="spellEnd"/>
      <w:r>
        <w:t xml:space="preserve"> / in welchen man so lange zeit dem Gott </w:t>
      </w:r>
      <w:proofErr w:type="spellStart"/>
      <w:r>
        <w:t>Maozim</w:t>
      </w:r>
      <w:proofErr w:type="spellEnd"/>
      <w:r>
        <w:t xml:space="preserve"> gedienet / durch die klare / helle predigt des </w:t>
      </w:r>
      <w:proofErr w:type="spellStart"/>
      <w:r>
        <w:t>Evangelions</w:t>
      </w:r>
      <w:proofErr w:type="spellEnd"/>
      <w:r>
        <w:t xml:space="preserve"> </w:t>
      </w:r>
      <w:proofErr w:type="spellStart"/>
      <w:r>
        <w:t>geheiliget</w:t>
      </w:r>
      <w:proofErr w:type="spellEnd"/>
      <w:r>
        <w:t xml:space="preserve"> / und zu </w:t>
      </w:r>
      <w:proofErr w:type="spellStart"/>
      <w:r>
        <w:t>wohnungen</w:t>
      </w:r>
      <w:proofErr w:type="spellEnd"/>
      <w:r>
        <w:t xml:space="preserve"> des lebendigen Gottes / zu </w:t>
      </w:r>
      <w:proofErr w:type="spellStart"/>
      <w:r>
        <w:t>betthäusern</w:t>
      </w:r>
      <w:proofErr w:type="spellEnd"/>
      <w:r>
        <w:t xml:space="preserve"> und </w:t>
      </w:r>
      <w:proofErr w:type="spellStart"/>
      <w:r>
        <w:t>danckhäusern</w:t>
      </w:r>
      <w:proofErr w:type="spellEnd"/>
      <w:r>
        <w:t xml:space="preserve"> gemacht werden? </w:t>
      </w:r>
    </w:p>
    <w:p w14:paraId="19854940" w14:textId="77777777" w:rsidR="00453595" w:rsidRDefault="00453595" w:rsidP="00453595">
      <w:pPr>
        <w:pStyle w:val="StandardWeb"/>
      </w:pPr>
      <w:r>
        <w:t xml:space="preserve">Herr / Ewiger Gott / dir </w:t>
      </w:r>
      <w:proofErr w:type="spellStart"/>
      <w:r>
        <w:t>dancken</w:t>
      </w:r>
      <w:proofErr w:type="spellEnd"/>
      <w:r>
        <w:t xml:space="preserve"> wirs / </w:t>
      </w:r>
      <w:proofErr w:type="spellStart"/>
      <w:r>
        <w:t>dirch</w:t>
      </w:r>
      <w:proofErr w:type="spellEnd"/>
      <w:r>
        <w:t xml:space="preserve"> rühmen / dich loben wir / für diese </w:t>
      </w:r>
      <w:proofErr w:type="spellStart"/>
      <w:r>
        <w:t>grosse</w:t>
      </w:r>
      <w:proofErr w:type="spellEnd"/>
      <w:r>
        <w:t xml:space="preserve"> </w:t>
      </w:r>
      <w:proofErr w:type="spellStart"/>
      <w:r>
        <w:t>wolthat</w:t>
      </w:r>
      <w:proofErr w:type="spellEnd"/>
      <w:r>
        <w:t xml:space="preserve">: und bitten dich / wenn unser König </w:t>
      </w:r>
      <w:proofErr w:type="spellStart"/>
      <w:r>
        <w:t>hinfüro</w:t>
      </w:r>
      <w:proofErr w:type="spellEnd"/>
      <w:r>
        <w:t xml:space="preserve"> in diesen </w:t>
      </w:r>
      <w:proofErr w:type="spellStart"/>
      <w:r>
        <w:t>Schloßkirchen</w:t>
      </w:r>
      <w:proofErr w:type="spellEnd"/>
      <w:r>
        <w:t xml:space="preserve"> wird sein </w:t>
      </w:r>
      <w:proofErr w:type="spellStart"/>
      <w:r>
        <w:t>gebett</w:t>
      </w:r>
      <w:proofErr w:type="spellEnd"/>
      <w:r>
        <w:t xml:space="preserve"> thun / du wollest es vom hohen </w:t>
      </w:r>
      <w:proofErr w:type="spellStart"/>
      <w:r>
        <w:t>himmel</w:t>
      </w:r>
      <w:proofErr w:type="spellEnd"/>
      <w:r>
        <w:t xml:space="preserve"> herab erhören: wenn dein und des Königs </w:t>
      </w:r>
      <w:proofErr w:type="spellStart"/>
      <w:r>
        <w:t>Volck</w:t>
      </w:r>
      <w:proofErr w:type="spellEnd"/>
      <w:r>
        <w:t xml:space="preserve"> dich in diesen orten / entweder </w:t>
      </w:r>
      <w:proofErr w:type="spellStart"/>
      <w:r>
        <w:t>umb</w:t>
      </w:r>
      <w:proofErr w:type="spellEnd"/>
      <w:r>
        <w:t xml:space="preserve"> </w:t>
      </w:r>
      <w:proofErr w:type="spellStart"/>
      <w:r>
        <w:t>vergebung</w:t>
      </w:r>
      <w:proofErr w:type="spellEnd"/>
      <w:r>
        <w:t xml:space="preserve"> der Sünden / oder </w:t>
      </w:r>
      <w:proofErr w:type="spellStart"/>
      <w:r>
        <w:t>umb</w:t>
      </w:r>
      <w:proofErr w:type="spellEnd"/>
      <w:r>
        <w:t xml:space="preserve"> </w:t>
      </w:r>
      <w:proofErr w:type="spellStart"/>
      <w:r>
        <w:t>trost</w:t>
      </w:r>
      <w:proofErr w:type="spellEnd"/>
      <w:r>
        <w:t xml:space="preserve"> / </w:t>
      </w:r>
      <w:proofErr w:type="spellStart"/>
      <w:r>
        <w:t>hülff</w:t>
      </w:r>
      <w:proofErr w:type="spellEnd"/>
      <w:r>
        <w:t xml:space="preserve"> und </w:t>
      </w:r>
      <w:proofErr w:type="spellStart"/>
      <w:r>
        <w:t>errettung</w:t>
      </w:r>
      <w:proofErr w:type="spellEnd"/>
      <w:r>
        <w:t xml:space="preserve"> / wird </w:t>
      </w:r>
      <w:proofErr w:type="spellStart"/>
      <w:r>
        <w:t>anschreyen</w:t>
      </w:r>
      <w:proofErr w:type="spellEnd"/>
      <w:r>
        <w:t xml:space="preserve"> / so </w:t>
      </w:r>
      <w:proofErr w:type="spellStart"/>
      <w:r>
        <w:t>wollestu</w:t>
      </w:r>
      <w:proofErr w:type="spellEnd"/>
      <w:r>
        <w:t xml:space="preserve"> hören vom </w:t>
      </w:r>
      <w:proofErr w:type="spellStart"/>
      <w:r>
        <w:t>himmel</w:t>
      </w:r>
      <w:proofErr w:type="spellEnd"/>
      <w:r>
        <w:t xml:space="preserve"> / und der </w:t>
      </w:r>
      <w:proofErr w:type="spellStart"/>
      <w:r>
        <w:t>sünde</w:t>
      </w:r>
      <w:proofErr w:type="spellEnd"/>
      <w:r>
        <w:t xml:space="preserve"> deines </w:t>
      </w:r>
      <w:proofErr w:type="spellStart"/>
      <w:r>
        <w:t>Volcks</w:t>
      </w:r>
      <w:proofErr w:type="spellEnd"/>
      <w:r>
        <w:t xml:space="preserve"> gnädig seyn. Insonderheit </w:t>
      </w:r>
      <w:proofErr w:type="spellStart"/>
      <w:r>
        <w:t>wollestu</w:t>
      </w:r>
      <w:proofErr w:type="spellEnd"/>
      <w:r>
        <w:t xml:space="preserve"> nicht allein diesen </w:t>
      </w:r>
      <w:proofErr w:type="spellStart"/>
      <w:r>
        <w:t>irrdischen</w:t>
      </w:r>
      <w:proofErr w:type="spellEnd"/>
      <w:r>
        <w:t xml:space="preserve"> Tempel heiligen: sondern mache dich mit deinem Geist an die Tempel unserer </w:t>
      </w:r>
      <w:proofErr w:type="spellStart"/>
      <w:r>
        <w:t>hertzen</w:t>
      </w:r>
      <w:proofErr w:type="spellEnd"/>
      <w:r>
        <w:t xml:space="preserve">: säubere und reinige sie von aller </w:t>
      </w:r>
      <w:proofErr w:type="spellStart"/>
      <w:r>
        <w:t>sünde</w:t>
      </w:r>
      <w:proofErr w:type="spellEnd"/>
      <w:r>
        <w:t xml:space="preserve"> und </w:t>
      </w:r>
      <w:proofErr w:type="spellStart"/>
      <w:r>
        <w:t>ungerechtigkeit</w:t>
      </w:r>
      <w:proofErr w:type="spellEnd"/>
      <w:r>
        <w:t xml:space="preserve"> / auf daß sie seyn und bleiben </w:t>
      </w:r>
      <w:proofErr w:type="spellStart"/>
      <w:r>
        <w:t>betthäuser</w:t>
      </w:r>
      <w:proofErr w:type="spellEnd"/>
      <w:r>
        <w:t xml:space="preserve"> / zubereitet zum lob deines herrlichen Namens: in welchen du dich so lange offenbarest in </w:t>
      </w:r>
      <w:proofErr w:type="spellStart"/>
      <w:r>
        <w:t>gnade</w:t>
      </w:r>
      <w:proofErr w:type="spellEnd"/>
      <w:r>
        <w:t xml:space="preserve"> und </w:t>
      </w:r>
      <w:proofErr w:type="spellStart"/>
      <w:r>
        <w:t>barmhertzigkeit</w:t>
      </w:r>
      <w:proofErr w:type="spellEnd"/>
      <w:r>
        <w:t xml:space="preserve"> / </w:t>
      </w:r>
      <w:proofErr w:type="spellStart"/>
      <w:r>
        <w:t>biß</w:t>
      </w:r>
      <w:proofErr w:type="spellEnd"/>
      <w:r>
        <w:t xml:space="preserve"> du dich in ihnen wirst offenbaren in </w:t>
      </w:r>
      <w:proofErr w:type="spellStart"/>
      <w:r>
        <w:t>klarheit</w:t>
      </w:r>
      <w:proofErr w:type="spellEnd"/>
      <w:r>
        <w:t xml:space="preserve"> und </w:t>
      </w:r>
      <w:proofErr w:type="spellStart"/>
      <w:r>
        <w:t>herrligkeit</w:t>
      </w:r>
      <w:proofErr w:type="spellEnd"/>
      <w:r>
        <w:t xml:space="preserve"> / an dem lieben tage / da wir unter dem Könige aller Könige / JESU CHRISTO deinem Sohn / unserm Herrn und Heilande / nicht auf dem Königlichen </w:t>
      </w:r>
      <w:proofErr w:type="spellStart"/>
      <w:r>
        <w:t>Schloß</w:t>
      </w:r>
      <w:proofErr w:type="spellEnd"/>
      <w:r>
        <w:t xml:space="preserve"> zu Prag / sondern auf dem hohen Himmelberge zusammen kommen / und dich in vollem </w:t>
      </w:r>
      <w:proofErr w:type="spellStart"/>
      <w:r>
        <w:t>liecht</w:t>
      </w:r>
      <w:proofErr w:type="spellEnd"/>
      <w:r>
        <w:t xml:space="preserve"> und </w:t>
      </w:r>
      <w:proofErr w:type="spellStart"/>
      <w:r>
        <w:t>glantz</w:t>
      </w:r>
      <w:proofErr w:type="spellEnd"/>
      <w:r>
        <w:t xml:space="preserve"> deiner </w:t>
      </w:r>
      <w:proofErr w:type="spellStart"/>
      <w:r>
        <w:t>herrligkeit</w:t>
      </w:r>
      <w:proofErr w:type="spellEnd"/>
      <w:r>
        <w:t xml:space="preserve"> mit </w:t>
      </w:r>
      <w:proofErr w:type="spellStart"/>
      <w:r>
        <w:t>frewdigen</w:t>
      </w:r>
      <w:proofErr w:type="spellEnd"/>
      <w:r>
        <w:t xml:space="preserve"> </w:t>
      </w:r>
      <w:proofErr w:type="spellStart"/>
      <w:r>
        <w:t>augen</w:t>
      </w:r>
      <w:proofErr w:type="spellEnd"/>
      <w:r>
        <w:t xml:space="preserve"> anblicken werden. </w:t>
      </w:r>
    </w:p>
    <w:p w14:paraId="2957D473" w14:textId="77777777" w:rsidR="00453595" w:rsidRDefault="00453595" w:rsidP="00453595">
      <w:pPr>
        <w:pStyle w:val="StandardWeb"/>
      </w:pPr>
      <w:r>
        <w:t xml:space="preserve">Diesem nach / und dieweil ich die Erste Evangelische Predigt in dieser Kirchen thun soll / hab ich mir </w:t>
      </w:r>
      <w:proofErr w:type="spellStart"/>
      <w:r>
        <w:t>fürgenommen</w:t>
      </w:r>
      <w:proofErr w:type="spellEnd"/>
      <w:r>
        <w:t xml:space="preserve"> / von der </w:t>
      </w:r>
      <w:proofErr w:type="spellStart"/>
      <w:r>
        <w:t>Herrligkeit</w:t>
      </w:r>
      <w:proofErr w:type="spellEnd"/>
      <w:r>
        <w:t xml:space="preserve"> der Kirchen Gottes auf erden etwas zu reden. Welches / damit es </w:t>
      </w:r>
      <w:proofErr w:type="spellStart"/>
      <w:r>
        <w:t>fruchtbarlich</w:t>
      </w:r>
      <w:proofErr w:type="spellEnd"/>
      <w:r>
        <w:t xml:space="preserve"> geschehen möge / wollen wir zuvorderst Gott den Herrn </w:t>
      </w:r>
      <w:proofErr w:type="spellStart"/>
      <w:r>
        <w:t>umb</w:t>
      </w:r>
      <w:proofErr w:type="spellEnd"/>
      <w:r>
        <w:t xml:space="preserve"> die </w:t>
      </w:r>
      <w:proofErr w:type="spellStart"/>
      <w:r>
        <w:t>gnade</w:t>
      </w:r>
      <w:proofErr w:type="spellEnd"/>
      <w:r>
        <w:t xml:space="preserve"> und </w:t>
      </w:r>
      <w:proofErr w:type="spellStart"/>
      <w:r>
        <w:t>beystand</w:t>
      </w:r>
      <w:proofErr w:type="spellEnd"/>
      <w:r>
        <w:t xml:space="preserve"> seines Heiligen Geistes </w:t>
      </w:r>
      <w:proofErr w:type="spellStart"/>
      <w:r>
        <w:t>anruffen</w:t>
      </w:r>
      <w:proofErr w:type="spellEnd"/>
      <w:r>
        <w:t xml:space="preserve"> / mit dem </w:t>
      </w:r>
      <w:proofErr w:type="spellStart"/>
      <w:r>
        <w:t>Gebett</w:t>
      </w:r>
      <w:proofErr w:type="spellEnd"/>
      <w:r>
        <w:t xml:space="preserve"> / welches uns unser Herr und Heiland Christus </w:t>
      </w:r>
      <w:proofErr w:type="spellStart"/>
      <w:r>
        <w:t>selbsten</w:t>
      </w:r>
      <w:proofErr w:type="spellEnd"/>
      <w:r>
        <w:t xml:space="preserve"> hat gelehret: Unser Vatter / etc. </w:t>
      </w:r>
    </w:p>
    <w:p w14:paraId="297DFC19" w14:textId="77777777" w:rsidR="00453595" w:rsidRDefault="00453595" w:rsidP="00453595">
      <w:pPr>
        <w:pStyle w:val="berschrift2"/>
      </w:pPr>
      <w:proofErr w:type="spellStart"/>
      <w:r>
        <w:t>Textus</w:t>
      </w:r>
      <w:proofErr w:type="spellEnd"/>
      <w:r>
        <w:t>.</w:t>
      </w:r>
    </w:p>
    <w:p w14:paraId="613D0706" w14:textId="77777777" w:rsidR="00453595" w:rsidRDefault="00453595" w:rsidP="00453595">
      <w:pPr>
        <w:pStyle w:val="StandardWeb"/>
      </w:pPr>
      <w:proofErr w:type="spellStart"/>
      <w:r>
        <w:t>Psalmus</w:t>
      </w:r>
      <w:proofErr w:type="spellEnd"/>
      <w:r>
        <w:t xml:space="preserve"> XLV. Vers. 14. </w:t>
      </w:r>
    </w:p>
    <w:p w14:paraId="7D435701" w14:textId="77777777" w:rsidR="00453595" w:rsidRDefault="00453595" w:rsidP="00453595">
      <w:pPr>
        <w:pStyle w:val="StandardWeb"/>
      </w:pPr>
      <w:r>
        <w:rPr>
          <w:rStyle w:val="Fett"/>
        </w:rPr>
        <w:t xml:space="preserve">Des Königs Tochter ist </w:t>
      </w:r>
      <w:proofErr w:type="spellStart"/>
      <w:r>
        <w:rPr>
          <w:rStyle w:val="Fett"/>
        </w:rPr>
        <w:t>gantz</w:t>
      </w:r>
      <w:proofErr w:type="spellEnd"/>
      <w:r>
        <w:rPr>
          <w:rStyle w:val="Fett"/>
        </w:rPr>
        <w:t xml:space="preserve"> herrlich inwendig.</w:t>
      </w:r>
      <w:r>
        <w:t xml:space="preserve"> </w:t>
      </w:r>
    </w:p>
    <w:p w14:paraId="1B6DBBCC" w14:textId="77777777" w:rsidR="00453595" w:rsidRDefault="00453595" w:rsidP="00453595">
      <w:pPr>
        <w:pStyle w:val="berschrift2"/>
      </w:pPr>
      <w:r>
        <w:lastRenderedPageBreak/>
        <w:t>Auslegung.</w:t>
      </w:r>
    </w:p>
    <w:p w14:paraId="5BCA5374" w14:textId="77777777" w:rsidR="00453595" w:rsidRDefault="00453595" w:rsidP="00453595">
      <w:pPr>
        <w:pStyle w:val="StandardWeb"/>
      </w:pPr>
      <w:r>
        <w:t xml:space="preserve">Ich glaube </w:t>
      </w:r>
      <w:proofErr w:type="spellStart"/>
      <w:r>
        <w:t>wol</w:t>
      </w:r>
      <w:proofErr w:type="spellEnd"/>
      <w:r>
        <w:t xml:space="preserve"> / viel werden sich verwundern / daß ich mich </w:t>
      </w:r>
      <w:proofErr w:type="spellStart"/>
      <w:r>
        <w:t>understehe</w:t>
      </w:r>
      <w:proofErr w:type="spellEnd"/>
      <w:r>
        <w:t xml:space="preserve"> / von der </w:t>
      </w:r>
      <w:proofErr w:type="spellStart"/>
      <w:r>
        <w:t>Herrligkeit</w:t>
      </w:r>
      <w:proofErr w:type="spellEnd"/>
      <w:r>
        <w:t xml:space="preserve"> der Kirchen </w:t>
      </w:r>
      <w:proofErr w:type="spellStart"/>
      <w:r>
        <w:t>gottes</w:t>
      </w:r>
      <w:proofErr w:type="spellEnd"/>
      <w:r>
        <w:t xml:space="preserve"> auf erden zu reden. Dann die </w:t>
      </w:r>
      <w:proofErr w:type="spellStart"/>
      <w:r>
        <w:t>ware</w:t>
      </w:r>
      <w:proofErr w:type="spellEnd"/>
      <w:r>
        <w:t xml:space="preserve"> Kirche Gottes weis mehr zu sagen von der </w:t>
      </w:r>
      <w:proofErr w:type="spellStart"/>
      <w:r>
        <w:t>schmach</w:t>
      </w:r>
      <w:proofErr w:type="spellEnd"/>
      <w:r>
        <w:t xml:space="preserve"> / die ihr auf erden wird angethan / als von der </w:t>
      </w:r>
      <w:proofErr w:type="spellStart"/>
      <w:r>
        <w:t>Herrligkeit</w:t>
      </w:r>
      <w:proofErr w:type="spellEnd"/>
      <w:r>
        <w:t xml:space="preserve"> / damit sie verehret werde. Und ob </w:t>
      </w:r>
      <w:proofErr w:type="spellStart"/>
      <w:r>
        <w:t>wol</w:t>
      </w:r>
      <w:proofErr w:type="spellEnd"/>
      <w:r>
        <w:t xml:space="preserve"> Gott der Herr etwa einen frommen </w:t>
      </w:r>
      <w:proofErr w:type="spellStart"/>
      <w:r>
        <w:t>Josuam</w:t>
      </w:r>
      <w:proofErr w:type="spellEnd"/>
      <w:r>
        <w:t xml:space="preserve"> / oder David / oder </w:t>
      </w:r>
      <w:proofErr w:type="spellStart"/>
      <w:r>
        <w:t>Josaphat</w:t>
      </w:r>
      <w:proofErr w:type="spellEnd"/>
      <w:r>
        <w:t xml:space="preserve"> / oder </w:t>
      </w:r>
      <w:proofErr w:type="spellStart"/>
      <w:r>
        <w:t>Hiskiam</w:t>
      </w:r>
      <w:proofErr w:type="spellEnd"/>
      <w:r>
        <w:t xml:space="preserve"> erweckt / unter welcher </w:t>
      </w:r>
      <w:proofErr w:type="spellStart"/>
      <w:r>
        <w:t>regierung</w:t>
      </w:r>
      <w:proofErr w:type="spellEnd"/>
      <w:r>
        <w:t xml:space="preserve"> die frommen grünen und blühen: jedoch wehret es nicht lange. Sie müssen bald wider </w:t>
      </w:r>
      <w:proofErr w:type="spellStart"/>
      <w:r>
        <w:t>under</w:t>
      </w:r>
      <w:proofErr w:type="spellEnd"/>
      <w:r>
        <w:t xml:space="preserve"> das </w:t>
      </w:r>
      <w:proofErr w:type="spellStart"/>
      <w:r>
        <w:t>Creutzfahn</w:t>
      </w:r>
      <w:proofErr w:type="spellEnd"/>
      <w:r>
        <w:t xml:space="preserve"> Jesu Christi </w:t>
      </w:r>
      <w:proofErr w:type="spellStart"/>
      <w:r>
        <w:t>tretten</w:t>
      </w:r>
      <w:proofErr w:type="spellEnd"/>
      <w:r>
        <w:t xml:space="preserve"> / und wider den Fürsten der Welt </w:t>
      </w:r>
      <w:proofErr w:type="spellStart"/>
      <w:r>
        <w:t>kämpffen</w:t>
      </w:r>
      <w:proofErr w:type="spellEnd"/>
      <w:r>
        <w:t xml:space="preserve"> und </w:t>
      </w:r>
      <w:proofErr w:type="spellStart"/>
      <w:r>
        <w:t>streitten</w:t>
      </w:r>
      <w:proofErr w:type="spellEnd"/>
      <w:r>
        <w:t xml:space="preserve"> / </w:t>
      </w:r>
      <w:proofErr w:type="spellStart"/>
      <w:r>
        <w:t>biß</w:t>
      </w:r>
      <w:proofErr w:type="spellEnd"/>
      <w:r>
        <w:t xml:space="preserve"> sie die </w:t>
      </w:r>
      <w:proofErr w:type="spellStart"/>
      <w:r>
        <w:t>Cron</w:t>
      </w:r>
      <w:proofErr w:type="spellEnd"/>
      <w:r>
        <w:t xml:space="preserve"> der Ehren an jenem tag erlangen. </w:t>
      </w:r>
    </w:p>
    <w:p w14:paraId="7BF07AE1" w14:textId="77777777" w:rsidR="00453595" w:rsidRDefault="00453595" w:rsidP="00453595">
      <w:pPr>
        <w:pStyle w:val="StandardWeb"/>
      </w:pPr>
      <w:proofErr w:type="spellStart"/>
      <w:r>
        <w:t>Wolan</w:t>
      </w:r>
      <w:proofErr w:type="spellEnd"/>
      <w:r>
        <w:t xml:space="preserve"> / eben </w:t>
      </w:r>
      <w:proofErr w:type="spellStart"/>
      <w:r>
        <w:t>darumb</w:t>
      </w:r>
      <w:proofErr w:type="spellEnd"/>
      <w:r>
        <w:t xml:space="preserve"> </w:t>
      </w:r>
      <w:proofErr w:type="spellStart"/>
      <w:r>
        <w:t>wil</w:t>
      </w:r>
      <w:proofErr w:type="spellEnd"/>
      <w:r>
        <w:t xml:space="preserve"> ich anzeigen / </w:t>
      </w:r>
      <w:proofErr w:type="spellStart"/>
      <w:r>
        <w:t>worinnen</w:t>
      </w:r>
      <w:proofErr w:type="spellEnd"/>
      <w:r>
        <w:t xml:space="preserve"> die </w:t>
      </w:r>
      <w:proofErr w:type="spellStart"/>
      <w:r>
        <w:t>herrligkeit</w:t>
      </w:r>
      <w:proofErr w:type="spellEnd"/>
      <w:r>
        <w:t xml:space="preserve"> der Kirche Gottes auf erden bestehe. </w:t>
      </w:r>
    </w:p>
    <w:p w14:paraId="53A6FF9A" w14:textId="77777777" w:rsidR="00453595" w:rsidRDefault="00453595" w:rsidP="00453595">
      <w:pPr>
        <w:pStyle w:val="StandardWeb"/>
      </w:pPr>
      <w:r>
        <w:t xml:space="preserve">Viel </w:t>
      </w:r>
      <w:proofErr w:type="spellStart"/>
      <w:r>
        <w:t>menschen</w:t>
      </w:r>
      <w:proofErr w:type="spellEnd"/>
      <w:r>
        <w:t xml:space="preserve"> vergaffen sich an dem </w:t>
      </w:r>
      <w:proofErr w:type="spellStart"/>
      <w:r>
        <w:t>eusserlichen</w:t>
      </w:r>
      <w:proofErr w:type="spellEnd"/>
      <w:r>
        <w:t xml:space="preserve"> </w:t>
      </w:r>
      <w:proofErr w:type="spellStart"/>
      <w:r>
        <w:t>gepränge</w:t>
      </w:r>
      <w:proofErr w:type="spellEnd"/>
      <w:r>
        <w:t xml:space="preserve"> / und meinen / wo alles von </w:t>
      </w:r>
      <w:proofErr w:type="spellStart"/>
      <w:r>
        <w:t>silber</w:t>
      </w:r>
      <w:proofErr w:type="spellEnd"/>
      <w:r>
        <w:t xml:space="preserve"> und </w:t>
      </w:r>
      <w:proofErr w:type="spellStart"/>
      <w:r>
        <w:t>gold</w:t>
      </w:r>
      <w:proofErr w:type="spellEnd"/>
      <w:r>
        <w:t xml:space="preserve"> schimmere und </w:t>
      </w:r>
      <w:proofErr w:type="spellStart"/>
      <w:r>
        <w:t>gläntze</w:t>
      </w:r>
      <w:proofErr w:type="spellEnd"/>
      <w:r>
        <w:t xml:space="preserve"> / und </w:t>
      </w:r>
      <w:proofErr w:type="spellStart"/>
      <w:r>
        <w:t>mann</w:t>
      </w:r>
      <w:proofErr w:type="spellEnd"/>
      <w:r>
        <w:t xml:space="preserve"> in stätem frieden das seinige ruhig besitzen und </w:t>
      </w:r>
      <w:proofErr w:type="spellStart"/>
      <w:r>
        <w:t>geniessen</w:t>
      </w:r>
      <w:proofErr w:type="spellEnd"/>
      <w:r>
        <w:t xml:space="preserve"> </w:t>
      </w:r>
      <w:proofErr w:type="spellStart"/>
      <w:r>
        <w:t>kan</w:t>
      </w:r>
      <w:proofErr w:type="spellEnd"/>
      <w:r>
        <w:t xml:space="preserve"> / Da wohne Gott: Und das sey der wahren Kirchen Privilegium / daß sie immer auf einem hohen berge sitze / und von nichts / als von </w:t>
      </w:r>
      <w:proofErr w:type="spellStart"/>
      <w:r>
        <w:t>wonne</w:t>
      </w:r>
      <w:proofErr w:type="spellEnd"/>
      <w:r>
        <w:t xml:space="preserve"> und </w:t>
      </w:r>
      <w:proofErr w:type="spellStart"/>
      <w:r>
        <w:t>frewde</w:t>
      </w:r>
      <w:proofErr w:type="spellEnd"/>
      <w:r>
        <w:t xml:space="preserve"> / zu sagen wisse. Wann wir aber hierüber den Heiligen Geist hören wollen / so werden wir gar ein anders vernehmen: </w:t>
      </w:r>
      <w:proofErr w:type="spellStart"/>
      <w:r>
        <w:t>nemblich</w:t>
      </w:r>
      <w:proofErr w:type="spellEnd"/>
      <w:r>
        <w:t xml:space="preserve"> / daß man </w:t>
      </w:r>
      <w:proofErr w:type="spellStart"/>
      <w:r>
        <w:t>nit</w:t>
      </w:r>
      <w:proofErr w:type="spellEnd"/>
      <w:r>
        <w:t xml:space="preserve"> auf den </w:t>
      </w:r>
      <w:proofErr w:type="spellStart"/>
      <w:r>
        <w:t>eusserlichen</w:t>
      </w:r>
      <w:proofErr w:type="spellEnd"/>
      <w:r>
        <w:t xml:space="preserve"> / sondern auf den innerlichen schmuck der Kirche sehen / und wo man diesen findet / </w:t>
      </w:r>
      <w:proofErr w:type="spellStart"/>
      <w:r>
        <w:t>schliessen</w:t>
      </w:r>
      <w:proofErr w:type="spellEnd"/>
      <w:r>
        <w:t xml:space="preserve"> müsse / Da sey Gottes </w:t>
      </w:r>
      <w:proofErr w:type="spellStart"/>
      <w:r>
        <w:t>Volck</w:t>
      </w:r>
      <w:proofErr w:type="spellEnd"/>
      <w:r>
        <w:t xml:space="preserve">. Denn also </w:t>
      </w:r>
      <w:proofErr w:type="spellStart"/>
      <w:r>
        <w:t>redt</w:t>
      </w:r>
      <w:proofErr w:type="spellEnd"/>
      <w:r>
        <w:t xml:space="preserve"> der Heilige Geist von der rechten </w:t>
      </w:r>
      <w:proofErr w:type="spellStart"/>
      <w:r>
        <w:t>Herrligkeit</w:t>
      </w:r>
      <w:proofErr w:type="spellEnd"/>
      <w:r>
        <w:t xml:space="preserve"> der Kirche Gottes. </w:t>
      </w:r>
    </w:p>
    <w:p w14:paraId="48A88625" w14:textId="77777777" w:rsidR="00453595" w:rsidRDefault="00453595" w:rsidP="00453595">
      <w:pPr>
        <w:pStyle w:val="berschrift2"/>
      </w:pPr>
      <w:r>
        <w:t xml:space="preserve">Des Königs Tochter ist </w:t>
      </w:r>
      <w:proofErr w:type="spellStart"/>
      <w:r>
        <w:t>gantz</w:t>
      </w:r>
      <w:proofErr w:type="spellEnd"/>
      <w:r>
        <w:t xml:space="preserve"> herrlich inwendig.</w:t>
      </w:r>
    </w:p>
    <w:p w14:paraId="042F130F" w14:textId="77777777" w:rsidR="00453595" w:rsidRDefault="00453595" w:rsidP="00453595">
      <w:pPr>
        <w:pStyle w:val="StandardWeb"/>
      </w:pPr>
      <w:r>
        <w:t xml:space="preserve">Was das für eine innerliche </w:t>
      </w:r>
      <w:proofErr w:type="spellStart"/>
      <w:r>
        <w:t>Herrligkeit</w:t>
      </w:r>
      <w:proofErr w:type="spellEnd"/>
      <w:r>
        <w:t xml:space="preserve"> sey / das muß notwendig angezeigt werden.</w:t>
      </w:r>
      <w:r>
        <w:br/>
        <w:t xml:space="preserve">Die innerliche </w:t>
      </w:r>
      <w:proofErr w:type="spellStart"/>
      <w:r>
        <w:t>Herrligkeit</w:t>
      </w:r>
      <w:proofErr w:type="spellEnd"/>
      <w:r>
        <w:t xml:space="preserve"> der Kirchen Gottes stehet </w:t>
      </w:r>
      <w:proofErr w:type="spellStart"/>
      <w:r>
        <w:t>darinn</w:t>
      </w:r>
      <w:proofErr w:type="spellEnd"/>
      <w:r>
        <w:t xml:space="preserve">: </w:t>
      </w:r>
    </w:p>
    <w:p w14:paraId="1CFAE338" w14:textId="77777777" w:rsidR="00453595" w:rsidRDefault="00453595" w:rsidP="00453595">
      <w:pPr>
        <w:pStyle w:val="level1"/>
        <w:numPr>
          <w:ilvl w:val="0"/>
          <w:numId w:val="3"/>
        </w:numPr>
      </w:pPr>
      <w:r>
        <w:t xml:space="preserve">Daß </w:t>
      </w:r>
      <w:proofErr w:type="spellStart"/>
      <w:r>
        <w:t>mann</w:t>
      </w:r>
      <w:proofErr w:type="spellEnd"/>
      <w:r>
        <w:t xml:space="preserve"> in derselbigen das klare Wort Gottes hat:</w:t>
      </w:r>
    </w:p>
    <w:p w14:paraId="5FEB9ABB" w14:textId="77777777" w:rsidR="00453595" w:rsidRDefault="00453595" w:rsidP="00453595">
      <w:pPr>
        <w:pStyle w:val="level1"/>
        <w:numPr>
          <w:ilvl w:val="0"/>
          <w:numId w:val="3"/>
        </w:numPr>
      </w:pPr>
      <w:r>
        <w:t xml:space="preserve">Daß </w:t>
      </w:r>
      <w:proofErr w:type="spellStart"/>
      <w:r>
        <w:t>mann</w:t>
      </w:r>
      <w:proofErr w:type="spellEnd"/>
      <w:r>
        <w:t xml:space="preserve"> in derselbigen alleine weis / wie man recht bette / und erhöret werde:</w:t>
      </w:r>
    </w:p>
    <w:p w14:paraId="6C9BEB65" w14:textId="77777777" w:rsidR="00453595" w:rsidRDefault="00453595" w:rsidP="00453595">
      <w:pPr>
        <w:pStyle w:val="level1"/>
        <w:numPr>
          <w:ilvl w:val="0"/>
          <w:numId w:val="3"/>
        </w:numPr>
      </w:pPr>
      <w:r>
        <w:t xml:space="preserve">Daß in derselben die </w:t>
      </w:r>
      <w:proofErr w:type="spellStart"/>
      <w:r>
        <w:t>glaubige</w:t>
      </w:r>
      <w:proofErr w:type="spellEnd"/>
      <w:r>
        <w:t xml:space="preserve"> auf </w:t>
      </w:r>
      <w:proofErr w:type="spellStart"/>
      <w:r>
        <w:t>wunderbarliche</w:t>
      </w:r>
      <w:proofErr w:type="spellEnd"/>
      <w:r>
        <w:t xml:space="preserve"> weise errettet werden:</w:t>
      </w:r>
    </w:p>
    <w:p w14:paraId="34A27E60" w14:textId="77777777" w:rsidR="00453595" w:rsidRDefault="00453595" w:rsidP="00453595">
      <w:pPr>
        <w:pStyle w:val="level1"/>
        <w:numPr>
          <w:ilvl w:val="0"/>
          <w:numId w:val="3"/>
        </w:numPr>
      </w:pPr>
      <w:r>
        <w:t xml:space="preserve">Daß in derselben </w:t>
      </w:r>
      <w:proofErr w:type="spellStart"/>
      <w:r>
        <w:t>leute</w:t>
      </w:r>
      <w:proofErr w:type="spellEnd"/>
      <w:r>
        <w:t xml:space="preserve"> leben / in welchen der Heilige Geist kräftiglich den glauben und </w:t>
      </w:r>
      <w:proofErr w:type="spellStart"/>
      <w:r>
        <w:t>ware</w:t>
      </w:r>
      <w:proofErr w:type="spellEnd"/>
      <w:r>
        <w:t xml:space="preserve"> </w:t>
      </w:r>
      <w:proofErr w:type="spellStart"/>
      <w:r>
        <w:t>gottseligkeit</w:t>
      </w:r>
      <w:proofErr w:type="spellEnd"/>
      <w:r>
        <w:t xml:space="preserve"> </w:t>
      </w:r>
      <w:proofErr w:type="spellStart"/>
      <w:r>
        <w:t>wircket</w:t>
      </w:r>
      <w:proofErr w:type="spellEnd"/>
      <w:r>
        <w:t>:</w:t>
      </w:r>
    </w:p>
    <w:p w14:paraId="58D6E5F1" w14:textId="77777777" w:rsidR="00453595" w:rsidRDefault="00453595" w:rsidP="00453595">
      <w:pPr>
        <w:pStyle w:val="level1"/>
        <w:numPr>
          <w:ilvl w:val="0"/>
          <w:numId w:val="3"/>
        </w:numPr>
      </w:pPr>
      <w:r>
        <w:t xml:space="preserve">Daß in derselben allein gewisse </w:t>
      </w:r>
      <w:proofErr w:type="spellStart"/>
      <w:r>
        <w:t>weissagunge</w:t>
      </w:r>
      <w:proofErr w:type="spellEnd"/>
      <w:r>
        <w:t xml:space="preserve"> / und unverdächtige </w:t>
      </w:r>
      <w:proofErr w:type="spellStart"/>
      <w:r>
        <w:t>wunderwerck</w:t>
      </w:r>
      <w:proofErr w:type="spellEnd"/>
      <w:r>
        <w:t xml:space="preserve"> / gefunden werden:</w:t>
      </w:r>
    </w:p>
    <w:p w14:paraId="474029D0" w14:textId="77777777" w:rsidR="00453595" w:rsidRDefault="00453595" w:rsidP="00453595">
      <w:pPr>
        <w:pStyle w:val="level1"/>
        <w:numPr>
          <w:ilvl w:val="0"/>
          <w:numId w:val="3"/>
        </w:numPr>
      </w:pPr>
      <w:r>
        <w:t xml:space="preserve">Daß derselben </w:t>
      </w:r>
      <w:proofErr w:type="spellStart"/>
      <w:r>
        <w:t>gliedmassen</w:t>
      </w:r>
      <w:proofErr w:type="spellEnd"/>
      <w:r>
        <w:t xml:space="preserve"> allein ein verborgenes leben in sich haben / wann sie gleich von der Welt für todt geachtet werden.</w:t>
      </w:r>
    </w:p>
    <w:p w14:paraId="0390F38C" w14:textId="77777777" w:rsidR="00453595" w:rsidRDefault="00453595" w:rsidP="00453595">
      <w:pPr>
        <w:pStyle w:val="berschrift2"/>
      </w:pPr>
      <w:r>
        <w:t xml:space="preserve">Die Erste innerliche </w:t>
      </w:r>
      <w:proofErr w:type="spellStart"/>
      <w:r>
        <w:t>Herrligkeit</w:t>
      </w:r>
      <w:proofErr w:type="spellEnd"/>
      <w:r>
        <w:t xml:space="preserve"> der Kirchen / ist Gottes Wort.</w:t>
      </w:r>
    </w:p>
    <w:p w14:paraId="6ADBF34F" w14:textId="77777777" w:rsidR="00453595" w:rsidRDefault="00453595" w:rsidP="00453595">
      <w:pPr>
        <w:pStyle w:val="StandardWeb"/>
      </w:pPr>
      <w:r>
        <w:t xml:space="preserve">So ist nun </w:t>
      </w:r>
      <w:proofErr w:type="spellStart"/>
      <w:r>
        <w:t>dis</w:t>
      </w:r>
      <w:proofErr w:type="spellEnd"/>
      <w:r>
        <w:t xml:space="preserve"> die Erste innerliche </w:t>
      </w:r>
      <w:proofErr w:type="spellStart"/>
      <w:r>
        <w:t>Herrligkeit</w:t>
      </w:r>
      <w:proofErr w:type="spellEnd"/>
      <w:r>
        <w:t xml:space="preserve"> der Kirchen Gottes / daß sie die Schriften Altes und </w:t>
      </w:r>
      <w:proofErr w:type="spellStart"/>
      <w:r>
        <w:t>Newes</w:t>
      </w:r>
      <w:proofErr w:type="spellEnd"/>
      <w:r>
        <w:t xml:space="preserve"> Testaments unverfälscht </w:t>
      </w:r>
      <w:proofErr w:type="spellStart"/>
      <w:r>
        <w:t>behelt</w:t>
      </w:r>
      <w:proofErr w:type="spellEnd"/>
      <w:r>
        <w:t xml:space="preserve"> / und dieselbige wider allen Menschentand </w:t>
      </w:r>
      <w:proofErr w:type="spellStart"/>
      <w:r>
        <w:t>verthedigt</w:t>
      </w:r>
      <w:proofErr w:type="spellEnd"/>
      <w:r>
        <w:t xml:space="preserve">. </w:t>
      </w:r>
    </w:p>
    <w:p w14:paraId="13121969" w14:textId="77777777" w:rsidR="00453595" w:rsidRDefault="00453595" w:rsidP="00453595">
      <w:pPr>
        <w:pStyle w:val="StandardWeb"/>
      </w:pPr>
      <w:r>
        <w:t xml:space="preserve">Welch ein </w:t>
      </w:r>
      <w:proofErr w:type="spellStart"/>
      <w:r>
        <w:t>Herrligkeit</w:t>
      </w:r>
      <w:proofErr w:type="spellEnd"/>
      <w:r>
        <w:t xml:space="preserve"> ist das? </w:t>
      </w:r>
    </w:p>
    <w:p w14:paraId="3865806D" w14:textId="77777777" w:rsidR="00453595" w:rsidRDefault="00453595" w:rsidP="00453595">
      <w:pPr>
        <w:pStyle w:val="StandardWeb"/>
      </w:pPr>
      <w:r>
        <w:t xml:space="preserve">Vatter / sagt Christus </w:t>
      </w:r>
      <w:proofErr w:type="spellStart"/>
      <w:r>
        <w:t>Joh.17</w:t>
      </w:r>
      <w:proofErr w:type="spellEnd"/>
      <w:r>
        <w:t xml:space="preserve">. </w:t>
      </w:r>
      <w:r>
        <w:rPr>
          <w:rStyle w:val="Hervorhebung"/>
        </w:rPr>
        <w:t>Das ist das ewige leben / daß man dich / und den du in diese Welt gesandt hast / Jesum Christum / recht erkenne.</w:t>
      </w:r>
      <w:r>
        <w:t xml:space="preserve"> Diese </w:t>
      </w:r>
      <w:proofErr w:type="spellStart"/>
      <w:r>
        <w:t>erkandtnuß</w:t>
      </w:r>
      <w:proofErr w:type="spellEnd"/>
      <w:r>
        <w:t xml:space="preserve"> </w:t>
      </w:r>
      <w:proofErr w:type="spellStart"/>
      <w:r>
        <w:t>kombt</w:t>
      </w:r>
      <w:proofErr w:type="spellEnd"/>
      <w:r>
        <w:t xml:space="preserve"> nirgends anders her / als aus dem Worte Gottes. Aus diesem Wort lernen wir den Sohn kennen: Aus diesem Worte erkennen wir den Heiligen Geist: Aus diesem Wort </w:t>
      </w:r>
      <w:proofErr w:type="spellStart"/>
      <w:r>
        <w:t>fleust</w:t>
      </w:r>
      <w:proofErr w:type="spellEnd"/>
      <w:r>
        <w:t xml:space="preserve"> her aller </w:t>
      </w:r>
      <w:proofErr w:type="spellStart"/>
      <w:r>
        <w:t>trost</w:t>
      </w:r>
      <w:proofErr w:type="spellEnd"/>
      <w:r>
        <w:t xml:space="preserve"> / mit welchem </w:t>
      </w:r>
      <w:r>
        <w:lastRenderedPageBreak/>
        <w:t xml:space="preserve">wir unsere lechzende Seelen erquicken / vermöge der runden </w:t>
      </w:r>
      <w:proofErr w:type="spellStart"/>
      <w:r>
        <w:t>bekändnuß</w:t>
      </w:r>
      <w:proofErr w:type="spellEnd"/>
      <w:r>
        <w:t xml:space="preserve"> Davids: </w:t>
      </w:r>
      <w:r>
        <w:rPr>
          <w:rStyle w:val="Hervorhebung"/>
        </w:rPr>
        <w:t xml:space="preserve">Herr / wenn dein </w:t>
      </w:r>
      <w:proofErr w:type="spellStart"/>
      <w:r>
        <w:rPr>
          <w:rStyle w:val="Hervorhebung"/>
        </w:rPr>
        <w:t>wort</w:t>
      </w:r>
      <w:proofErr w:type="spellEnd"/>
      <w:r>
        <w:rPr>
          <w:rStyle w:val="Hervorhebung"/>
        </w:rPr>
        <w:t xml:space="preserve"> </w:t>
      </w:r>
      <w:proofErr w:type="spellStart"/>
      <w:r>
        <w:rPr>
          <w:rStyle w:val="Hervorhebung"/>
        </w:rPr>
        <w:t>nit</w:t>
      </w:r>
      <w:proofErr w:type="spellEnd"/>
      <w:r>
        <w:rPr>
          <w:rStyle w:val="Hervorhebung"/>
        </w:rPr>
        <w:t xml:space="preserve"> </w:t>
      </w:r>
      <w:proofErr w:type="spellStart"/>
      <w:r>
        <w:rPr>
          <w:rStyle w:val="Hervorhebung"/>
        </w:rPr>
        <w:t>weer</w:t>
      </w:r>
      <w:proofErr w:type="spellEnd"/>
      <w:r>
        <w:rPr>
          <w:rStyle w:val="Hervorhebung"/>
        </w:rPr>
        <w:t xml:space="preserve"> mein </w:t>
      </w:r>
      <w:proofErr w:type="spellStart"/>
      <w:r>
        <w:rPr>
          <w:rStyle w:val="Hervorhebung"/>
        </w:rPr>
        <w:t>trost</w:t>
      </w:r>
      <w:proofErr w:type="spellEnd"/>
      <w:r>
        <w:rPr>
          <w:rStyle w:val="Hervorhebung"/>
        </w:rPr>
        <w:t xml:space="preserve"> gewesen / </w:t>
      </w:r>
      <w:proofErr w:type="spellStart"/>
      <w:r>
        <w:rPr>
          <w:rStyle w:val="Hervorhebung"/>
        </w:rPr>
        <w:t>were</w:t>
      </w:r>
      <w:proofErr w:type="spellEnd"/>
      <w:r>
        <w:rPr>
          <w:rStyle w:val="Hervorhebung"/>
        </w:rPr>
        <w:t xml:space="preserve"> ich verschmachtet in meinem elende.</w:t>
      </w:r>
      <w:r>
        <w:t xml:space="preserve"> Aus diesem Wort nehmen wir die </w:t>
      </w:r>
      <w:proofErr w:type="spellStart"/>
      <w:r>
        <w:t>Regul</w:t>
      </w:r>
      <w:proofErr w:type="spellEnd"/>
      <w:r>
        <w:t xml:space="preserve"> unsers </w:t>
      </w:r>
      <w:proofErr w:type="spellStart"/>
      <w:r>
        <w:t>lebens</w:t>
      </w:r>
      <w:proofErr w:type="spellEnd"/>
      <w:r>
        <w:t xml:space="preserve"> / wie geschrieben stehet: </w:t>
      </w:r>
      <w:r>
        <w:rPr>
          <w:rStyle w:val="Hervorhebung"/>
        </w:rPr>
        <w:t xml:space="preserve">Dein Wort ist meiner </w:t>
      </w:r>
      <w:proofErr w:type="spellStart"/>
      <w:r>
        <w:rPr>
          <w:rStyle w:val="Hervorhebung"/>
        </w:rPr>
        <w:t>füsse</w:t>
      </w:r>
      <w:proofErr w:type="spellEnd"/>
      <w:r>
        <w:rPr>
          <w:rStyle w:val="Hervorhebung"/>
        </w:rPr>
        <w:t xml:space="preserve"> leuchte.</w:t>
      </w:r>
      <w:r>
        <w:t xml:space="preserve"> </w:t>
      </w:r>
    </w:p>
    <w:p w14:paraId="28FCA0AD" w14:textId="77777777" w:rsidR="00453595" w:rsidRDefault="00453595" w:rsidP="00453595">
      <w:pPr>
        <w:pStyle w:val="StandardWeb"/>
      </w:pPr>
      <w:r>
        <w:t xml:space="preserve">Diese </w:t>
      </w:r>
      <w:proofErr w:type="spellStart"/>
      <w:r>
        <w:t>Herrligkeit</w:t>
      </w:r>
      <w:proofErr w:type="spellEnd"/>
      <w:r>
        <w:t xml:space="preserve"> hielt der Prophet Moses so hoch / daß er im 4. </w:t>
      </w:r>
      <w:proofErr w:type="spellStart"/>
      <w:r>
        <w:t>Capit</w:t>
      </w:r>
      <w:proofErr w:type="spellEnd"/>
      <w:r>
        <w:t xml:space="preserve">. des fünften Buchs sagen </w:t>
      </w:r>
      <w:proofErr w:type="spellStart"/>
      <w:r>
        <w:t>dorfte</w:t>
      </w:r>
      <w:proofErr w:type="spellEnd"/>
      <w:r>
        <w:t xml:space="preserve">: </w:t>
      </w:r>
      <w:r>
        <w:rPr>
          <w:rStyle w:val="Hervorhebung"/>
        </w:rPr>
        <w:t xml:space="preserve">Das wird </w:t>
      </w:r>
      <w:proofErr w:type="spellStart"/>
      <w:r>
        <w:rPr>
          <w:rStyle w:val="Hervorhebung"/>
        </w:rPr>
        <w:t>ewer</w:t>
      </w:r>
      <w:proofErr w:type="spellEnd"/>
      <w:r>
        <w:rPr>
          <w:rStyle w:val="Hervorhebung"/>
        </w:rPr>
        <w:t xml:space="preserve"> </w:t>
      </w:r>
      <w:proofErr w:type="spellStart"/>
      <w:r>
        <w:rPr>
          <w:rStyle w:val="Hervorhebung"/>
        </w:rPr>
        <w:t>weisheit</w:t>
      </w:r>
      <w:proofErr w:type="spellEnd"/>
      <w:r>
        <w:rPr>
          <w:rStyle w:val="Hervorhebung"/>
        </w:rPr>
        <w:t xml:space="preserve"> und verstand seyn / bey allen </w:t>
      </w:r>
      <w:proofErr w:type="spellStart"/>
      <w:r>
        <w:rPr>
          <w:rStyle w:val="Hervorhebung"/>
        </w:rPr>
        <w:t>Völckern</w:t>
      </w:r>
      <w:proofErr w:type="spellEnd"/>
      <w:r>
        <w:rPr>
          <w:rStyle w:val="Hervorhebung"/>
        </w:rPr>
        <w:t xml:space="preserve"> / wenn sie hören werden alle diese </w:t>
      </w:r>
      <w:proofErr w:type="spellStart"/>
      <w:r>
        <w:rPr>
          <w:rStyle w:val="Hervorhebung"/>
        </w:rPr>
        <w:t>gebott</w:t>
      </w:r>
      <w:proofErr w:type="spellEnd"/>
      <w:r>
        <w:rPr>
          <w:rStyle w:val="Hervorhebung"/>
        </w:rPr>
        <w:t xml:space="preserve"> / daß sie müssen sagen: </w:t>
      </w:r>
      <w:proofErr w:type="spellStart"/>
      <w:r>
        <w:rPr>
          <w:rStyle w:val="Hervorhebung"/>
        </w:rPr>
        <w:t>Ey</w:t>
      </w:r>
      <w:proofErr w:type="spellEnd"/>
      <w:r>
        <w:rPr>
          <w:rStyle w:val="Hervorhebung"/>
        </w:rPr>
        <w:t xml:space="preserve"> welch weise und verständige </w:t>
      </w:r>
      <w:proofErr w:type="spellStart"/>
      <w:r>
        <w:rPr>
          <w:rStyle w:val="Hervorhebung"/>
        </w:rPr>
        <w:t>leute</w:t>
      </w:r>
      <w:proofErr w:type="spellEnd"/>
      <w:r>
        <w:rPr>
          <w:rStyle w:val="Hervorhebung"/>
        </w:rPr>
        <w:t xml:space="preserve"> sind das / und ein herrlich </w:t>
      </w:r>
      <w:proofErr w:type="spellStart"/>
      <w:r>
        <w:rPr>
          <w:rStyle w:val="Hervorhebung"/>
        </w:rPr>
        <w:t>Volck</w:t>
      </w:r>
      <w:proofErr w:type="spellEnd"/>
      <w:r>
        <w:rPr>
          <w:rStyle w:val="Hervorhebung"/>
        </w:rPr>
        <w:t>!</w:t>
      </w:r>
      <w:r>
        <w:t xml:space="preserve"> </w:t>
      </w:r>
    </w:p>
    <w:p w14:paraId="7EACE6D5" w14:textId="77777777" w:rsidR="00453595" w:rsidRDefault="00453595" w:rsidP="00453595">
      <w:pPr>
        <w:pStyle w:val="StandardWeb"/>
      </w:pPr>
      <w:r>
        <w:t xml:space="preserve">Diese </w:t>
      </w:r>
      <w:proofErr w:type="spellStart"/>
      <w:r>
        <w:t>Herrligkeit</w:t>
      </w:r>
      <w:proofErr w:type="spellEnd"/>
      <w:r>
        <w:t xml:space="preserve"> hielt König David so hoch / daß er derentwegen die Juden allen andern </w:t>
      </w:r>
      <w:proofErr w:type="spellStart"/>
      <w:r>
        <w:t>Völckern</w:t>
      </w:r>
      <w:proofErr w:type="spellEnd"/>
      <w:r>
        <w:t xml:space="preserve"> vorzog / und sprach: </w:t>
      </w:r>
      <w:r>
        <w:rPr>
          <w:rStyle w:val="Hervorhebung"/>
        </w:rPr>
        <w:t xml:space="preserve">Gott zeiget Jacob sein Wort / Israel seine </w:t>
      </w:r>
      <w:proofErr w:type="spellStart"/>
      <w:r>
        <w:rPr>
          <w:rStyle w:val="Hervorhebung"/>
        </w:rPr>
        <w:t>sitten</w:t>
      </w:r>
      <w:proofErr w:type="spellEnd"/>
      <w:r>
        <w:rPr>
          <w:rStyle w:val="Hervorhebung"/>
        </w:rPr>
        <w:t xml:space="preserve"> und rechte. So thut er keinen Heiden / noch läßt sie wissen seine rechte!</w:t>
      </w:r>
      <w:r>
        <w:t xml:space="preserve"> </w:t>
      </w:r>
      <w:proofErr w:type="spellStart"/>
      <w:r>
        <w:t>Psal</w:t>
      </w:r>
      <w:proofErr w:type="spellEnd"/>
      <w:r>
        <w:t xml:space="preserve">. 147. </w:t>
      </w:r>
    </w:p>
    <w:p w14:paraId="4A207F5A" w14:textId="77777777" w:rsidR="00453595" w:rsidRDefault="00453595" w:rsidP="00453595">
      <w:pPr>
        <w:pStyle w:val="StandardWeb"/>
      </w:pPr>
      <w:r>
        <w:t xml:space="preserve">Und das nicht </w:t>
      </w:r>
      <w:proofErr w:type="spellStart"/>
      <w:r>
        <w:t>ohn</w:t>
      </w:r>
      <w:proofErr w:type="spellEnd"/>
      <w:r>
        <w:t xml:space="preserve"> </w:t>
      </w:r>
      <w:proofErr w:type="spellStart"/>
      <w:r>
        <w:t>ursach</w:t>
      </w:r>
      <w:proofErr w:type="spellEnd"/>
      <w:r>
        <w:t xml:space="preserve">. </w:t>
      </w:r>
    </w:p>
    <w:p w14:paraId="5BC270D7" w14:textId="77777777" w:rsidR="00453595" w:rsidRDefault="00453595" w:rsidP="00453595">
      <w:pPr>
        <w:pStyle w:val="StandardWeb"/>
      </w:pPr>
      <w:r>
        <w:t xml:space="preserve">Dann wo man das Wort Gottes auf eine </w:t>
      </w:r>
      <w:proofErr w:type="spellStart"/>
      <w:r>
        <w:t>seite</w:t>
      </w:r>
      <w:proofErr w:type="spellEnd"/>
      <w:r>
        <w:t xml:space="preserve"> setzt / und der </w:t>
      </w:r>
      <w:proofErr w:type="spellStart"/>
      <w:r>
        <w:t>leute</w:t>
      </w:r>
      <w:proofErr w:type="spellEnd"/>
      <w:r>
        <w:t xml:space="preserve"> </w:t>
      </w:r>
      <w:proofErr w:type="spellStart"/>
      <w:r>
        <w:t>ohren</w:t>
      </w:r>
      <w:proofErr w:type="spellEnd"/>
      <w:r>
        <w:t xml:space="preserve"> und </w:t>
      </w:r>
      <w:proofErr w:type="spellStart"/>
      <w:r>
        <w:t>hertzen</w:t>
      </w:r>
      <w:proofErr w:type="spellEnd"/>
      <w:r>
        <w:t xml:space="preserve"> mit </w:t>
      </w:r>
      <w:proofErr w:type="spellStart"/>
      <w:r>
        <w:t>menschentand</w:t>
      </w:r>
      <w:proofErr w:type="spellEnd"/>
      <w:r>
        <w:t xml:space="preserve"> erfüllet / da wird die wahre </w:t>
      </w:r>
      <w:proofErr w:type="spellStart"/>
      <w:r>
        <w:t>erkandnuß</w:t>
      </w:r>
      <w:proofErr w:type="spellEnd"/>
      <w:r>
        <w:t xml:space="preserve"> Gottes </w:t>
      </w:r>
      <w:proofErr w:type="spellStart"/>
      <w:r>
        <w:t>vertunckelt</w:t>
      </w:r>
      <w:proofErr w:type="spellEnd"/>
      <w:r>
        <w:t xml:space="preserve"> und verfinstert / da weis man vom rechten Seelentrost so viel als nichts / da gehen die </w:t>
      </w:r>
      <w:proofErr w:type="spellStart"/>
      <w:r>
        <w:t>leute</w:t>
      </w:r>
      <w:proofErr w:type="spellEnd"/>
      <w:r>
        <w:t xml:space="preserve"> in der irre </w:t>
      </w:r>
      <w:proofErr w:type="spellStart"/>
      <w:r>
        <w:t>herumb</w:t>
      </w:r>
      <w:proofErr w:type="spellEnd"/>
      <w:r>
        <w:t xml:space="preserve"> / und wissen nicht / </w:t>
      </w:r>
      <w:proofErr w:type="spellStart"/>
      <w:r>
        <w:t>wornach</w:t>
      </w:r>
      <w:proofErr w:type="spellEnd"/>
      <w:r>
        <w:t xml:space="preserve"> sie ihr leben regulieren sollen. </w:t>
      </w:r>
    </w:p>
    <w:p w14:paraId="4D6FDD71" w14:textId="77777777" w:rsidR="00453595" w:rsidRDefault="00453595" w:rsidP="00453595">
      <w:pPr>
        <w:pStyle w:val="berschrift2"/>
      </w:pPr>
      <w:r>
        <w:t xml:space="preserve">Die Ander innerliche </w:t>
      </w:r>
      <w:proofErr w:type="spellStart"/>
      <w:r>
        <w:t>Herrligkeit</w:t>
      </w:r>
      <w:proofErr w:type="spellEnd"/>
      <w:r>
        <w:t xml:space="preserve"> der Kirchen ist / </w:t>
      </w:r>
      <w:proofErr w:type="spellStart"/>
      <w:r>
        <w:t>Gebett</w:t>
      </w:r>
      <w:proofErr w:type="spellEnd"/>
      <w:r>
        <w:t xml:space="preserve"> / und </w:t>
      </w:r>
      <w:proofErr w:type="spellStart"/>
      <w:r>
        <w:t>Gebetts</w:t>
      </w:r>
      <w:proofErr w:type="spellEnd"/>
      <w:r>
        <w:t xml:space="preserve"> Erhörung.</w:t>
      </w:r>
    </w:p>
    <w:p w14:paraId="578F231F" w14:textId="77777777" w:rsidR="00453595" w:rsidRDefault="00453595" w:rsidP="00453595">
      <w:pPr>
        <w:pStyle w:val="StandardWeb"/>
      </w:pPr>
      <w:r>
        <w:t xml:space="preserve">Vors </w:t>
      </w:r>
      <w:proofErr w:type="spellStart"/>
      <w:r>
        <w:t>ander</w:t>
      </w:r>
      <w:proofErr w:type="spellEnd"/>
      <w:r>
        <w:t xml:space="preserve"> ist das auch ein herrliche </w:t>
      </w:r>
      <w:proofErr w:type="spellStart"/>
      <w:r>
        <w:t>zierde</w:t>
      </w:r>
      <w:proofErr w:type="spellEnd"/>
      <w:r>
        <w:t xml:space="preserve"> der Kirchen Gottes / daß in derselben allein / der schöne Gottesdienst des </w:t>
      </w:r>
      <w:proofErr w:type="spellStart"/>
      <w:r>
        <w:t>Gebetts</w:t>
      </w:r>
      <w:proofErr w:type="spellEnd"/>
      <w:r>
        <w:t xml:space="preserve"> / nach </w:t>
      </w:r>
      <w:proofErr w:type="spellStart"/>
      <w:r>
        <w:t>ausweisung</w:t>
      </w:r>
      <w:proofErr w:type="spellEnd"/>
      <w:r>
        <w:t xml:space="preserve"> Göttliches Worts / </w:t>
      </w:r>
      <w:proofErr w:type="spellStart"/>
      <w:r>
        <w:t>geübet</w:t>
      </w:r>
      <w:proofErr w:type="spellEnd"/>
      <w:r>
        <w:t xml:space="preserve"> und getrieben wird. </w:t>
      </w:r>
    </w:p>
    <w:p w14:paraId="29434BC2" w14:textId="77777777" w:rsidR="00453595" w:rsidRDefault="00453595" w:rsidP="00453595">
      <w:pPr>
        <w:pStyle w:val="StandardWeb"/>
      </w:pPr>
      <w:r>
        <w:t xml:space="preserve">In der waren Kirchen allein kann man recht beten. Dann da </w:t>
      </w:r>
      <w:proofErr w:type="spellStart"/>
      <w:r>
        <w:t>weß</w:t>
      </w:r>
      <w:proofErr w:type="spellEnd"/>
      <w:r>
        <w:t xml:space="preserve"> man / wen man solle </w:t>
      </w:r>
      <w:proofErr w:type="spellStart"/>
      <w:r>
        <w:t>anruffen</w:t>
      </w:r>
      <w:proofErr w:type="spellEnd"/>
      <w:r>
        <w:t xml:space="preserve">: </w:t>
      </w:r>
      <w:proofErr w:type="spellStart"/>
      <w:r>
        <w:t>nemblich</w:t>
      </w:r>
      <w:proofErr w:type="spellEnd"/>
      <w:r>
        <w:t xml:space="preserve"> / den Vatter unsers Herrn Jesu Christi / wie geschrieben stehet: </w:t>
      </w:r>
      <w:r>
        <w:rPr>
          <w:rStyle w:val="Hervorhebung"/>
        </w:rPr>
        <w:t>Wann ihr betet / so sprecht: Unser Vatter.</w:t>
      </w:r>
      <w:r>
        <w:t xml:space="preserve"> Luc. II. Da weiß man / in wes </w:t>
      </w:r>
      <w:proofErr w:type="spellStart"/>
      <w:r>
        <w:t>namen</w:t>
      </w:r>
      <w:proofErr w:type="spellEnd"/>
      <w:r>
        <w:t xml:space="preserve"> man den Vatter solle </w:t>
      </w:r>
      <w:proofErr w:type="spellStart"/>
      <w:r>
        <w:t>anruffen</w:t>
      </w:r>
      <w:proofErr w:type="spellEnd"/>
      <w:r>
        <w:t xml:space="preserve">: </w:t>
      </w:r>
      <w:proofErr w:type="spellStart"/>
      <w:r>
        <w:t>nemlich</w:t>
      </w:r>
      <w:proofErr w:type="spellEnd"/>
      <w:r>
        <w:t xml:space="preserve"> / allein allein im </w:t>
      </w:r>
      <w:proofErr w:type="spellStart"/>
      <w:r>
        <w:t>namen</w:t>
      </w:r>
      <w:proofErr w:type="spellEnd"/>
      <w:r>
        <w:t xml:space="preserve"> seines lieben Sohns / unsers Bruders und Immanuels / wie geschrieben stehet: </w:t>
      </w:r>
      <w:r>
        <w:rPr>
          <w:rStyle w:val="Hervorhebung"/>
        </w:rPr>
        <w:t xml:space="preserve">Was ihr den Vatter bitten werdet in meinem </w:t>
      </w:r>
      <w:proofErr w:type="spellStart"/>
      <w:r>
        <w:rPr>
          <w:rStyle w:val="Hervorhebung"/>
        </w:rPr>
        <w:t>namen</w:t>
      </w:r>
      <w:proofErr w:type="spellEnd"/>
      <w:r>
        <w:rPr>
          <w:rStyle w:val="Hervorhebung"/>
        </w:rPr>
        <w:t xml:space="preserve"> / etc.</w:t>
      </w:r>
      <w:r>
        <w:t xml:space="preserve"> </w:t>
      </w:r>
    </w:p>
    <w:p w14:paraId="15BE0FBF" w14:textId="77777777" w:rsidR="00453595" w:rsidRDefault="00453595" w:rsidP="00453595">
      <w:pPr>
        <w:pStyle w:val="StandardWeb"/>
      </w:pPr>
      <w:r>
        <w:t xml:space="preserve">In der waren Kirchen Gottes werden die </w:t>
      </w:r>
      <w:proofErr w:type="spellStart"/>
      <w:r>
        <w:t>seuffzen</w:t>
      </w:r>
      <w:proofErr w:type="spellEnd"/>
      <w:r>
        <w:t xml:space="preserve"> der betenden erhöret. </w:t>
      </w:r>
      <w:r>
        <w:rPr>
          <w:rStyle w:val="Hervorhebung"/>
        </w:rPr>
        <w:t xml:space="preserve">Do erhöret Gott </w:t>
      </w:r>
      <w:proofErr w:type="spellStart"/>
      <w:r>
        <w:rPr>
          <w:rStyle w:val="Hervorhebung"/>
        </w:rPr>
        <w:t>gebett</w:t>
      </w:r>
      <w:proofErr w:type="spellEnd"/>
      <w:r>
        <w:rPr>
          <w:rStyle w:val="Hervorhebung"/>
        </w:rPr>
        <w:t xml:space="preserve">: </w:t>
      </w:r>
      <w:proofErr w:type="spellStart"/>
      <w:r>
        <w:rPr>
          <w:rStyle w:val="Hervorhebung"/>
        </w:rPr>
        <w:t>drumb</w:t>
      </w:r>
      <w:proofErr w:type="spellEnd"/>
      <w:r>
        <w:rPr>
          <w:rStyle w:val="Hervorhebung"/>
        </w:rPr>
        <w:t xml:space="preserve"> </w:t>
      </w:r>
      <w:proofErr w:type="spellStart"/>
      <w:r>
        <w:rPr>
          <w:rStyle w:val="Hervorhebung"/>
        </w:rPr>
        <w:t>kompt</w:t>
      </w:r>
      <w:proofErr w:type="spellEnd"/>
      <w:r>
        <w:rPr>
          <w:rStyle w:val="Hervorhebung"/>
        </w:rPr>
        <w:t xml:space="preserve"> alles </w:t>
      </w:r>
      <w:proofErr w:type="spellStart"/>
      <w:r>
        <w:rPr>
          <w:rStyle w:val="Hervorhebung"/>
        </w:rPr>
        <w:t>fleisch</w:t>
      </w:r>
      <w:proofErr w:type="spellEnd"/>
      <w:r>
        <w:rPr>
          <w:rStyle w:val="Hervorhebung"/>
        </w:rPr>
        <w:t xml:space="preserve"> zu ihm.</w:t>
      </w:r>
      <w:r>
        <w:t xml:space="preserve"> </w:t>
      </w:r>
      <w:proofErr w:type="spellStart"/>
      <w:r>
        <w:t>Psal</w:t>
      </w:r>
      <w:proofErr w:type="spellEnd"/>
      <w:r>
        <w:t xml:space="preserve">. 65. Do stehet die Sonne des </w:t>
      </w:r>
      <w:proofErr w:type="spellStart"/>
      <w:r>
        <w:t>himmels</w:t>
      </w:r>
      <w:proofErr w:type="spellEnd"/>
      <w:r>
        <w:t xml:space="preserve"> stille / auf das </w:t>
      </w:r>
      <w:proofErr w:type="spellStart"/>
      <w:r>
        <w:t>gebett</w:t>
      </w:r>
      <w:proofErr w:type="spellEnd"/>
      <w:r>
        <w:t xml:space="preserve"> des </w:t>
      </w:r>
      <w:proofErr w:type="spellStart"/>
      <w:r>
        <w:t>thewren</w:t>
      </w:r>
      <w:proofErr w:type="spellEnd"/>
      <w:r>
        <w:t xml:space="preserve"> </w:t>
      </w:r>
      <w:proofErr w:type="spellStart"/>
      <w:r>
        <w:t>Heldens</w:t>
      </w:r>
      <w:proofErr w:type="spellEnd"/>
      <w:r>
        <w:t xml:space="preserve"> </w:t>
      </w:r>
      <w:proofErr w:type="spellStart"/>
      <w:r>
        <w:t>Josuae</w:t>
      </w:r>
      <w:proofErr w:type="spellEnd"/>
      <w:r>
        <w:t xml:space="preserve"> / Jos. 10. Do stehet die Sonne der Gerechtigkeit (Christus) stille / auf das </w:t>
      </w:r>
      <w:proofErr w:type="spellStart"/>
      <w:r>
        <w:t>gebett</w:t>
      </w:r>
      <w:proofErr w:type="spellEnd"/>
      <w:r>
        <w:t xml:space="preserve"> des blinden </w:t>
      </w:r>
      <w:proofErr w:type="spellStart"/>
      <w:r>
        <w:t>bettlers</w:t>
      </w:r>
      <w:proofErr w:type="spellEnd"/>
      <w:r>
        <w:t xml:space="preserve"> </w:t>
      </w:r>
      <w:proofErr w:type="spellStart"/>
      <w:r>
        <w:t>Bartimai</w:t>
      </w:r>
      <w:proofErr w:type="spellEnd"/>
      <w:r>
        <w:t xml:space="preserve"> / Luc. 18. Do wird täglich erfüllet / was der Herr Christus Johan. am 1. zuvor gesagt / daß es in der Kirchen des </w:t>
      </w:r>
      <w:proofErr w:type="spellStart"/>
      <w:r>
        <w:t>Newen</w:t>
      </w:r>
      <w:proofErr w:type="spellEnd"/>
      <w:r>
        <w:t xml:space="preserve"> Testaments geschehen würde: </w:t>
      </w:r>
      <w:r>
        <w:rPr>
          <w:rStyle w:val="Hervorhebung"/>
        </w:rPr>
        <w:t xml:space="preserve">Von nun an werdet ihr den </w:t>
      </w:r>
      <w:proofErr w:type="spellStart"/>
      <w:r>
        <w:rPr>
          <w:rStyle w:val="Hervorhebung"/>
        </w:rPr>
        <w:t>himmel</w:t>
      </w:r>
      <w:proofErr w:type="spellEnd"/>
      <w:r>
        <w:rPr>
          <w:rStyle w:val="Hervorhebung"/>
        </w:rPr>
        <w:t xml:space="preserve"> offen sehen / und die Engel Gottes hinauf und herab fahren auf des Menschen Sohn.</w:t>
      </w:r>
      <w:r>
        <w:t xml:space="preserve"> Diese Engel sind alle </w:t>
      </w:r>
      <w:proofErr w:type="spellStart"/>
      <w:r>
        <w:t>glaubige</w:t>
      </w:r>
      <w:proofErr w:type="spellEnd"/>
      <w:r>
        <w:t xml:space="preserve"> / die fahren auf der Himmelsleiter Christo / auf und ab / durch das inbrünstige </w:t>
      </w:r>
      <w:proofErr w:type="spellStart"/>
      <w:r>
        <w:t>gebett</w:t>
      </w:r>
      <w:proofErr w:type="spellEnd"/>
      <w:r>
        <w:t xml:space="preserve">. Hinauf fahren sie betrübt mit ihrer </w:t>
      </w:r>
      <w:proofErr w:type="spellStart"/>
      <w:r>
        <w:t>sündenlast</w:t>
      </w:r>
      <w:proofErr w:type="spellEnd"/>
      <w:r>
        <w:t xml:space="preserve">: herab fahren sie </w:t>
      </w:r>
      <w:proofErr w:type="spellStart"/>
      <w:r>
        <w:t>frölich</w:t>
      </w:r>
      <w:proofErr w:type="spellEnd"/>
      <w:r>
        <w:t xml:space="preserve"> mit der last lebendiges </w:t>
      </w:r>
      <w:proofErr w:type="spellStart"/>
      <w:r>
        <w:t>trostes</w:t>
      </w:r>
      <w:proofErr w:type="spellEnd"/>
      <w:r>
        <w:t xml:space="preserve"> wider die </w:t>
      </w:r>
      <w:proofErr w:type="spellStart"/>
      <w:r>
        <w:t>sünde</w:t>
      </w:r>
      <w:proofErr w:type="spellEnd"/>
      <w:r>
        <w:t xml:space="preserve">. Und das kann ihnen nicht fehlen. </w:t>
      </w:r>
      <w:proofErr w:type="spellStart"/>
      <w:r>
        <w:t>Dannd</w:t>
      </w:r>
      <w:proofErr w:type="spellEnd"/>
      <w:r>
        <w:t xml:space="preserve"> </w:t>
      </w:r>
      <w:proofErr w:type="spellStart"/>
      <w:r>
        <w:t>ie</w:t>
      </w:r>
      <w:proofErr w:type="spellEnd"/>
      <w:r>
        <w:t xml:space="preserve"> </w:t>
      </w:r>
      <w:proofErr w:type="spellStart"/>
      <w:r>
        <w:t>verheissungen</w:t>
      </w:r>
      <w:proofErr w:type="spellEnd"/>
      <w:r>
        <w:t xml:space="preserve"> stehen da: </w:t>
      </w:r>
      <w:r>
        <w:rPr>
          <w:rStyle w:val="Hervorhebung"/>
        </w:rPr>
        <w:t xml:space="preserve">Wer den </w:t>
      </w:r>
      <w:proofErr w:type="spellStart"/>
      <w:r>
        <w:rPr>
          <w:rStyle w:val="Hervorhebung"/>
        </w:rPr>
        <w:t>namen</w:t>
      </w:r>
      <w:proofErr w:type="spellEnd"/>
      <w:r>
        <w:rPr>
          <w:rStyle w:val="Hervorhebung"/>
        </w:rPr>
        <w:t xml:space="preserve"> des Herrn </w:t>
      </w:r>
      <w:proofErr w:type="spellStart"/>
      <w:r>
        <w:rPr>
          <w:rStyle w:val="Hervorhebung"/>
        </w:rPr>
        <w:t>anruffet</w:t>
      </w:r>
      <w:proofErr w:type="spellEnd"/>
      <w:r>
        <w:rPr>
          <w:rStyle w:val="Hervorhebung"/>
        </w:rPr>
        <w:t xml:space="preserve"> / wird selig werden.</w:t>
      </w:r>
      <w:r>
        <w:t xml:space="preserve"> Joel 2. Item: </w:t>
      </w:r>
      <w:r>
        <w:rPr>
          <w:rStyle w:val="Hervorhebung"/>
        </w:rPr>
        <w:t xml:space="preserve">Der Herr ist reich </w:t>
      </w:r>
      <w:proofErr w:type="spellStart"/>
      <w:r>
        <w:rPr>
          <w:rStyle w:val="Hervorhebung"/>
        </w:rPr>
        <w:t>uber</w:t>
      </w:r>
      <w:proofErr w:type="spellEnd"/>
      <w:r>
        <w:rPr>
          <w:rStyle w:val="Hervorhebung"/>
        </w:rPr>
        <w:t xml:space="preserve"> alle die ihn </w:t>
      </w:r>
      <w:proofErr w:type="spellStart"/>
      <w:r>
        <w:rPr>
          <w:rStyle w:val="Hervorhebung"/>
        </w:rPr>
        <w:t>anruffen</w:t>
      </w:r>
      <w:proofErr w:type="spellEnd"/>
      <w:r>
        <w:rPr>
          <w:rStyle w:val="Hervorhebung"/>
        </w:rPr>
        <w:t>.</w:t>
      </w:r>
      <w:r>
        <w:t xml:space="preserve"> </w:t>
      </w:r>
      <w:proofErr w:type="spellStart"/>
      <w:r>
        <w:t>Rom.10</w:t>
      </w:r>
      <w:proofErr w:type="spellEnd"/>
      <w:r>
        <w:t xml:space="preserve">. </w:t>
      </w:r>
    </w:p>
    <w:p w14:paraId="376EC3B1" w14:textId="77777777" w:rsidR="00453595" w:rsidRDefault="00453595" w:rsidP="00453595">
      <w:pPr>
        <w:pStyle w:val="StandardWeb"/>
      </w:pPr>
      <w:r>
        <w:t xml:space="preserve">Welch eine </w:t>
      </w:r>
      <w:proofErr w:type="spellStart"/>
      <w:r>
        <w:t>Herrligkeit</w:t>
      </w:r>
      <w:proofErr w:type="spellEnd"/>
      <w:r>
        <w:t xml:space="preserve"> aber ist das? Moses schreibt im 4. Cap. des fünften Buchs: </w:t>
      </w:r>
      <w:r>
        <w:rPr>
          <w:rStyle w:val="Hervorhebung"/>
        </w:rPr>
        <w:t xml:space="preserve">Wo ist so ein herrlich </w:t>
      </w:r>
      <w:proofErr w:type="spellStart"/>
      <w:r>
        <w:rPr>
          <w:rStyle w:val="Hervorhebung"/>
        </w:rPr>
        <w:t>Volck</w:t>
      </w:r>
      <w:proofErr w:type="spellEnd"/>
      <w:r>
        <w:rPr>
          <w:rStyle w:val="Hervorhebung"/>
        </w:rPr>
        <w:t xml:space="preserve"> / zu dem Götter also nach sich thun / als der Herr unser Gott / so oft wir ihn </w:t>
      </w:r>
      <w:proofErr w:type="spellStart"/>
      <w:r>
        <w:rPr>
          <w:rStyle w:val="Hervorhebung"/>
        </w:rPr>
        <w:t>anruffen</w:t>
      </w:r>
      <w:proofErr w:type="spellEnd"/>
      <w:r>
        <w:rPr>
          <w:rStyle w:val="Hervorhebung"/>
        </w:rPr>
        <w:t>?</w:t>
      </w:r>
      <w:r>
        <w:t xml:space="preserve"> Eben das können wir von unserm </w:t>
      </w:r>
      <w:proofErr w:type="spellStart"/>
      <w:r>
        <w:t>häuflin</w:t>
      </w:r>
      <w:proofErr w:type="spellEnd"/>
      <w:r>
        <w:t xml:space="preserve"> noch heutiges tags rühmen und sagen: </w:t>
      </w:r>
      <w:r>
        <w:rPr>
          <w:rStyle w:val="Hervorhebung"/>
        </w:rPr>
        <w:t xml:space="preserve">Wo ist ein </w:t>
      </w:r>
      <w:proofErr w:type="spellStart"/>
      <w:r>
        <w:rPr>
          <w:rStyle w:val="Hervorhebung"/>
        </w:rPr>
        <w:t>Volck</w:t>
      </w:r>
      <w:proofErr w:type="spellEnd"/>
      <w:r>
        <w:rPr>
          <w:rStyle w:val="Hervorhebung"/>
        </w:rPr>
        <w:t xml:space="preserve"> / dessen </w:t>
      </w:r>
      <w:proofErr w:type="spellStart"/>
      <w:r>
        <w:rPr>
          <w:rStyle w:val="Hervorhebung"/>
        </w:rPr>
        <w:t>gebete</w:t>
      </w:r>
      <w:proofErr w:type="spellEnd"/>
      <w:r>
        <w:rPr>
          <w:rStyle w:val="Hervorhebung"/>
        </w:rPr>
        <w:t xml:space="preserve"> und seufzen Gott der Herr so gnädig erhöre / als unser </w:t>
      </w:r>
      <w:proofErr w:type="spellStart"/>
      <w:r>
        <w:rPr>
          <w:rStyle w:val="Hervorhebung"/>
        </w:rPr>
        <w:t>Volck</w:t>
      </w:r>
      <w:proofErr w:type="spellEnd"/>
      <w:r>
        <w:rPr>
          <w:rStyle w:val="Hervorhebung"/>
        </w:rPr>
        <w:t xml:space="preserve"> und gemeine ist?</w:t>
      </w:r>
      <w:r>
        <w:t xml:space="preserve"> Dann / was den Götzen dienet / und in der noth den Creaturen zuläuft / das </w:t>
      </w:r>
      <w:proofErr w:type="spellStart"/>
      <w:r>
        <w:lastRenderedPageBreak/>
        <w:t>kan</w:t>
      </w:r>
      <w:proofErr w:type="spellEnd"/>
      <w:r>
        <w:t xml:space="preserve"> sich solcher </w:t>
      </w:r>
      <w:proofErr w:type="spellStart"/>
      <w:r>
        <w:t>erhörung</w:t>
      </w:r>
      <w:proofErr w:type="spellEnd"/>
      <w:r>
        <w:t xml:space="preserve"> nimmer rühmen: Sondern in der </w:t>
      </w:r>
      <w:proofErr w:type="spellStart"/>
      <w:r>
        <w:t>warheit</w:t>
      </w:r>
      <w:proofErr w:type="spellEnd"/>
      <w:r>
        <w:t xml:space="preserve"> </w:t>
      </w:r>
      <w:proofErr w:type="spellStart"/>
      <w:r>
        <w:t>kan</w:t>
      </w:r>
      <w:proofErr w:type="spellEnd"/>
      <w:r>
        <w:t xml:space="preserve"> man noch heut zu tag von ihnen sagen / was König David zu seiner zeit von den Götzendienern ausgesprochen im 18. Psalm: </w:t>
      </w:r>
      <w:r>
        <w:rPr>
          <w:rStyle w:val="Hervorhebung"/>
        </w:rPr>
        <w:t xml:space="preserve">Sie </w:t>
      </w:r>
      <w:proofErr w:type="spellStart"/>
      <w:r>
        <w:rPr>
          <w:rStyle w:val="Hervorhebung"/>
        </w:rPr>
        <w:t>ruffen</w:t>
      </w:r>
      <w:proofErr w:type="spellEnd"/>
      <w:r>
        <w:rPr>
          <w:rStyle w:val="Hervorhebung"/>
        </w:rPr>
        <w:t xml:space="preserve"> / Aber da ist kein </w:t>
      </w:r>
      <w:proofErr w:type="spellStart"/>
      <w:r>
        <w:rPr>
          <w:rStyle w:val="Hervorhebung"/>
        </w:rPr>
        <w:t>helffer</w:t>
      </w:r>
      <w:proofErr w:type="spellEnd"/>
      <w:r>
        <w:rPr>
          <w:rStyle w:val="Hervorhebung"/>
        </w:rPr>
        <w:t>: Zum Herrn / Aber er antwortet ihnen nicht.</w:t>
      </w:r>
      <w:r>
        <w:t xml:space="preserve"> </w:t>
      </w:r>
    </w:p>
    <w:p w14:paraId="2F5624B5" w14:textId="77777777" w:rsidR="00453595" w:rsidRDefault="00453595" w:rsidP="00453595">
      <w:pPr>
        <w:pStyle w:val="berschrift2"/>
      </w:pPr>
      <w:r>
        <w:t xml:space="preserve">Die Dritte </w:t>
      </w:r>
      <w:proofErr w:type="spellStart"/>
      <w:r>
        <w:t>Herrligkeit</w:t>
      </w:r>
      <w:proofErr w:type="spellEnd"/>
      <w:r>
        <w:t xml:space="preserve"> der Kirchen Gottes ist / </w:t>
      </w:r>
      <w:proofErr w:type="spellStart"/>
      <w:r>
        <w:t>wunderbarliche</w:t>
      </w:r>
      <w:proofErr w:type="spellEnd"/>
      <w:r>
        <w:t xml:space="preserve"> Errettung der Gläubigen.</w:t>
      </w:r>
    </w:p>
    <w:p w14:paraId="16CB1191" w14:textId="77777777" w:rsidR="00453595" w:rsidRDefault="00453595" w:rsidP="00453595">
      <w:pPr>
        <w:pStyle w:val="StandardWeb"/>
      </w:pPr>
      <w:r>
        <w:t xml:space="preserve">Auf die </w:t>
      </w:r>
      <w:proofErr w:type="spellStart"/>
      <w:r>
        <w:t>erhörung</w:t>
      </w:r>
      <w:proofErr w:type="spellEnd"/>
      <w:r>
        <w:t xml:space="preserve"> des </w:t>
      </w:r>
      <w:proofErr w:type="spellStart"/>
      <w:r>
        <w:t>gebetts</w:t>
      </w:r>
      <w:proofErr w:type="spellEnd"/>
      <w:r>
        <w:t xml:space="preserve"> folgen die </w:t>
      </w:r>
      <w:proofErr w:type="spellStart"/>
      <w:r>
        <w:t>wunderbarliche</w:t>
      </w:r>
      <w:proofErr w:type="spellEnd"/>
      <w:r>
        <w:t xml:space="preserve"> </w:t>
      </w:r>
      <w:proofErr w:type="spellStart"/>
      <w:r>
        <w:t>errettungen</w:t>
      </w:r>
      <w:proofErr w:type="spellEnd"/>
      <w:r>
        <w:t xml:space="preserve"> der </w:t>
      </w:r>
      <w:proofErr w:type="spellStart"/>
      <w:r>
        <w:t>glaubigen</w:t>
      </w:r>
      <w:proofErr w:type="spellEnd"/>
      <w:r>
        <w:t xml:space="preserve"> aus den höchsten nöthen / welcher gleichen man bey andern </w:t>
      </w:r>
      <w:proofErr w:type="spellStart"/>
      <w:r>
        <w:t>Völckern</w:t>
      </w:r>
      <w:proofErr w:type="spellEnd"/>
      <w:r>
        <w:t xml:space="preserve"> nicht findet. Noah wird erhalten in der Sündflut / Moses im Schilfmeer / Daniel in der Löwengrube / Jonas im bauch des Walfisches / Paulus im Schiffbruche / die </w:t>
      </w:r>
      <w:proofErr w:type="spellStart"/>
      <w:r>
        <w:t>drey</w:t>
      </w:r>
      <w:proofErr w:type="spellEnd"/>
      <w:r>
        <w:t xml:space="preserve"> Jünger im </w:t>
      </w:r>
      <w:proofErr w:type="spellStart"/>
      <w:r>
        <w:t>fewrigen</w:t>
      </w:r>
      <w:proofErr w:type="spellEnd"/>
      <w:r>
        <w:t xml:space="preserve"> </w:t>
      </w:r>
      <w:proofErr w:type="spellStart"/>
      <w:r>
        <w:t>ofen</w:t>
      </w:r>
      <w:proofErr w:type="spellEnd"/>
      <w:r>
        <w:t xml:space="preserve">. Das macht / weil sie den zur rechten haben / der ein rechter </w:t>
      </w:r>
      <w:proofErr w:type="spellStart"/>
      <w:r>
        <w:t>helffer</w:t>
      </w:r>
      <w:proofErr w:type="spellEnd"/>
      <w:r>
        <w:t xml:space="preserve"> ist in aller noth. Wie dann die alten feine </w:t>
      </w:r>
      <w:proofErr w:type="spellStart"/>
      <w:r>
        <w:t>gedancken</w:t>
      </w:r>
      <w:proofErr w:type="spellEnd"/>
      <w:r>
        <w:t xml:space="preserve"> gehabt </w:t>
      </w:r>
      <w:proofErr w:type="spellStart"/>
      <w:r>
        <w:t>uber</w:t>
      </w:r>
      <w:proofErr w:type="spellEnd"/>
      <w:r>
        <w:t xml:space="preserve"> dem </w:t>
      </w:r>
      <w:proofErr w:type="spellStart"/>
      <w:r>
        <w:t>vierdten</w:t>
      </w:r>
      <w:proofErr w:type="spellEnd"/>
      <w:r>
        <w:t xml:space="preserve"> Jüngling / der bey den </w:t>
      </w:r>
      <w:proofErr w:type="spellStart"/>
      <w:r>
        <w:t>dreyen</w:t>
      </w:r>
      <w:proofErr w:type="spellEnd"/>
      <w:r>
        <w:t xml:space="preserve"> im </w:t>
      </w:r>
      <w:proofErr w:type="spellStart"/>
      <w:r>
        <w:t>fewrigen</w:t>
      </w:r>
      <w:proofErr w:type="spellEnd"/>
      <w:r>
        <w:t xml:space="preserve"> </w:t>
      </w:r>
      <w:proofErr w:type="spellStart"/>
      <w:r>
        <w:t>ofen</w:t>
      </w:r>
      <w:proofErr w:type="spellEnd"/>
      <w:r>
        <w:t xml:space="preserve"> gesehen worden: und </w:t>
      </w:r>
      <w:proofErr w:type="spellStart"/>
      <w:r>
        <w:t>habens</w:t>
      </w:r>
      <w:proofErr w:type="spellEnd"/>
      <w:r>
        <w:t xml:space="preserve"> dafür gehalten / es sey Christus selbst gewesen / welcher noch heut zu tag / im </w:t>
      </w:r>
      <w:proofErr w:type="spellStart"/>
      <w:r>
        <w:t>fewrigen</w:t>
      </w:r>
      <w:proofErr w:type="spellEnd"/>
      <w:r>
        <w:t xml:space="preserve"> </w:t>
      </w:r>
      <w:proofErr w:type="spellStart"/>
      <w:r>
        <w:t>ofen</w:t>
      </w:r>
      <w:proofErr w:type="spellEnd"/>
      <w:r>
        <w:t xml:space="preserve"> unsers </w:t>
      </w:r>
      <w:proofErr w:type="spellStart"/>
      <w:r>
        <w:t>elends</w:t>
      </w:r>
      <w:proofErr w:type="spellEnd"/>
      <w:r>
        <w:t xml:space="preserve"> / uns kühlen und erquicken muß. </w:t>
      </w:r>
    </w:p>
    <w:p w14:paraId="076DAB0A" w14:textId="77777777" w:rsidR="00453595" w:rsidRDefault="00453595" w:rsidP="00453595">
      <w:pPr>
        <w:pStyle w:val="StandardWeb"/>
      </w:pPr>
      <w:r>
        <w:t xml:space="preserve">Welch eine </w:t>
      </w:r>
      <w:proofErr w:type="spellStart"/>
      <w:r>
        <w:t>Herrligkeit</w:t>
      </w:r>
      <w:proofErr w:type="spellEnd"/>
      <w:r>
        <w:t xml:space="preserve"> ist aber das / daß die </w:t>
      </w:r>
      <w:proofErr w:type="spellStart"/>
      <w:r>
        <w:t>glieder</w:t>
      </w:r>
      <w:proofErr w:type="spellEnd"/>
      <w:r>
        <w:t xml:space="preserve"> der waren Kirchen dessen vergewissert </w:t>
      </w:r>
      <w:proofErr w:type="spellStart"/>
      <w:r>
        <w:t>seynd</w:t>
      </w:r>
      <w:proofErr w:type="spellEnd"/>
      <w:r>
        <w:t xml:space="preserve">? wann sie gleich durchs </w:t>
      </w:r>
      <w:proofErr w:type="spellStart"/>
      <w:r>
        <w:t>fewer</w:t>
      </w:r>
      <w:proofErr w:type="spellEnd"/>
      <w:r>
        <w:t xml:space="preserve"> gehen / so </w:t>
      </w:r>
      <w:proofErr w:type="spellStart"/>
      <w:r>
        <w:t>sol</w:t>
      </w:r>
      <w:proofErr w:type="spellEnd"/>
      <w:r>
        <w:t xml:space="preserve"> die flamme nicht berühren / und wann sie gleich durchs </w:t>
      </w:r>
      <w:proofErr w:type="spellStart"/>
      <w:r>
        <w:t>wasser</w:t>
      </w:r>
      <w:proofErr w:type="spellEnd"/>
      <w:r>
        <w:t xml:space="preserve"> gehen / so sollen sie die ströme nicht </w:t>
      </w:r>
      <w:proofErr w:type="spellStart"/>
      <w:r>
        <w:t>ersäuffen</w:t>
      </w:r>
      <w:proofErr w:type="spellEnd"/>
      <w:r>
        <w:t xml:space="preserve">. </w:t>
      </w:r>
    </w:p>
    <w:p w14:paraId="15475D6D" w14:textId="77777777" w:rsidR="00453595" w:rsidRDefault="00453595" w:rsidP="00453595">
      <w:pPr>
        <w:pStyle w:val="StandardWeb"/>
      </w:pPr>
      <w:r>
        <w:t xml:space="preserve">Ein jeder </w:t>
      </w:r>
      <w:proofErr w:type="spellStart"/>
      <w:r>
        <w:t>uberschlage</w:t>
      </w:r>
      <w:proofErr w:type="spellEnd"/>
      <w:r>
        <w:t xml:space="preserve"> sein leben / und </w:t>
      </w:r>
      <w:proofErr w:type="spellStart"/>
      <w:r>
        <w:t>bedencke</w:t>
      </w:r>
      <w:proofErr w:type="spellEnd"/>
      <w:r>
        <w:t xml:space="preserve"> / wie </w:t>
      </w:r>
      <w:proofErr w:type="spellStart"/>
      <w:r>
        <w:t>wunderbarlich</w:t>
      </w:r>
      <w:proofErr w:type="spellEnd"/>
      <w:r>
        <w:t xml:space="preserve"> ihn Gott / von </w:t>
      </w:r>
      <w:proofErr w:type="spellStart"/>
      <w:r>
        <w:t>jugend</w:t>
      </w:r>
      <w:proofErr w:type="spellEnd"/>
      <w:r>
        <w:t xml:space="preserve"> auf / regieret und geführet habe. Gewißlich er wird bekennen / daß nicht allein andere / sondern er </w:t>
      </w:r>
      <w:proofErr w:type="spellStart"/>
      <w:r>
        <w:t>selbsten</w:t>
      </w:r>
      <w:proofErr w:type="spellEnd"/>
      <w:r>
        <w:t xml:space="preserve"> / ein </w:t>
      </w:r>
      <w:proofErr w:type="spellStart"/>
      <w:r>
        <w:t>exempel</w:t>
      </w:r>
      <w:proofErr w:type="spellEnd"/>
      <w:r>
        <w:t xml:space="preserve"> der wunderbaren </w:t>
      </w:r>
      <w:proofErr w:type="spellStart"/>
      <w:r>
        <w:t>errettung</w:t>
      </w:r>
      <w:proofErr w:type="spellEnd"/>
      <w:r>
        <w:t xml:space="preserve"> Gottes worden sey. </w:t>
      </w:r>
    </w:p>
    <w:p w14:paraId="6DD7DA50" w14:textId="77777777" w:rsidR="00453595" w:rsidRDefault="00453595" w:rsidP="00453595">
      <w:pPr>
        <w:pStyle w:val="berschrift2"/>
      </w:pPr>
      <w:r>
        <w:t xml:space="preserve">Die </w:t>
      </w:r>
      <w:proofErr w:type="spellStart"/>
      <w:r>
        <w:t>Vierdte</w:t>
      </w:r>
      <w:proofErr w:type="spellEnd"/>
      <w:r>
        <w:t xml:space="preserve"> </w:t>
      </w:r>
      <w:proofErr w:type="spellStart"/>
      <w:r>
        <w:t>Herrligkeit</w:t>
      </w:r>
      <w:proofErr w:type="spellEnd"/>
      <w:r>
        <w:t xml:space="preserve"> ist / lichter Glaube und helle Tugend der waren Kirchen.</w:t>
      </w:r>
    </w:p>
    <w:p w14:paraId="0CDF265A" w14:textId="77777777" w:rsidR="00453595" w:rsidRDefault="00453595" w:rsidP="00453595">
      <w:pPr>
        <w:pStyle w:val="StandardWeb"/>
      </w:pPr>
      <w:r>
        <w:t xml:space="preserve">Neben diesem allen findet sich bey der waren Kirchen etwas / das nirgend anders zu finden ist: </w:t>
      </w:r>
      <w:proofErr w:type="spellStart"/>
      <w:r>
        <w:t>nemblich</w:t>
      </w:r>
      <w:proofErr w:type="spellEnd"/>
      <w:r>
        <w:t xml:space="preserve"> / lichter glaube und helle </w:t>
      </w:r>
      <w:proofErr w:type="spellStart"/>
      <w:r>
        <w:t>tugend</w:t>
      </w:r>
      <w:proofErr w:type="spellEnd"/>
      <w:r>
        <w:t xml:space="preserve">. </w:t>
      </w:r>
    </w:p>
    <w:p w14:paraId="67CF04C3" w14:textId="77777777" w:rsidR="00453595" w:rsidRDefault="00453595" w:rsidP="00453595">
      <w:pPr>
        <w:pStyle w:val="StandardWeb"/>
      </w:pPr>
      <w:r>
        <w:t xml:space="preserve">Dann der Heilige Geist pflanzt in den </w:t>
      </w:r>
      <w:proofErr w:type="spellStart"/>
      <w:r>
        <w:t>auserwehlten</w:t>
      </w:r>
      <w:proofErr w:type="spellEnd"/>
      <w:r>
        <w:t xml:space="preserve"> ein kindliches </w:t>
      </w:r>
      <w:proofErr w:type="spellStart"/>
      <w:r>
        <w:t>vertrawen</w:t>
      </w:r>
      <w:proofErr w:type="spellEnd"/>
      <w:r>
        <w:t xml:space="preserve"> / daß sie im Namen Jesu Christo dem </w:t>
      </w:r>
      <w:proofErr w:type="spellStart"/>
      <w:r>
        <w:t>himlischen</w:t>
      </w:r>
      <w:proofErr w:type="spellEnd"/>
      <w:r>
        <w:t xml:space="preserve"> Vatter </w:t>
      </w:r>
      <w:proofErr w:type="spellStart"/>
      <w:r>
        <w:t>zulauffen</w:t>
      </w:r>
      <w:proofErr w:type="spellEnd"/>
      <w:r>
        <w:t xml:space="preserve">: fallen ihm gleichsam </w:t>
      </w:r>
      <w:proofErr w:type="spellStart"/>
      <w:r>
        <w:t>umb</w:t>
      </w:r>
      <w:proofErr w:type="spellEnd"/>
      <w:r>
        <w:t xml:space="preserve"> den hals / </w:t>
      </w:r>
      <w:proofErr w:type="spellStart"/>
      <w:r>
        <w:t>hertzen</w:t>
      </w:r>
      <w:proofErr w:type="spellEnd"/>
      <w:r>
        <w:t xml:space="preserve"> und küssen ihn / und sagen: ABBA / LIEBER VATTER: </w:t>
      </w:r>
      <w:r>
        <w:rPr>
          <w:rStyle w:val="Hervorhebung"/>
        </w:rPr>
        <w:t>Du bist unser Gott / dir vertrauen wir / dich lieben wir / dich ehren wir.</w:t>
      </w:r>
      <w:r>
        <w:t xml:space="preserve"> </w:t>
      </w:r>
    </w:p>
    <w:p w14:paraId="0BF6A447" w14:textId="77777777" w:rsidR="00453595" w:rsidRDefault="00453595" w:rsidP="00453595">
      <w:pPr>
        <w:pStyle w:val="StandardWeb"/>
      </w:pPr>
      <w:r>
        <w:t xml:space="preserve">Der Heilige Geist zündet auch in den </w:t>
      </w:r>
      <w:proofErr w:type="spellStart"/>
      <w:r>
        <w:t>auserwehlten</w:t>
      </w:r>
      <w:proofErr w:type="spellEnd"/>
      <w:r>
        <w:t xml:space="preserve"> an / allerhand schöne </w:t>
      </w:r>
      <w:proofErr w:type="spellStart"/>
      <w:r>
        <w:t>tugenden</w:t>
      </w:r>
      <w:proofErr w:type="spellEnd"/>
      <w:r>
        <w:t xml:space="preserve"> / durch welche sie / als </w:t>
      </w:r>
      <w:proofErr w:type="spellStart"/>
      <w:r>
        <w:t>liechter</w:t>
      </w:r>
      <w:proofErr w:type="spellEnd"/>
      <w:r>
        <w:t xml:space="preserve"> in der </w:t>
      </w:r>
      <w:proofErr w:type="spellStart"/>
      <w:r>
        <w:t>welt</w:t>
      </w:r>
      <w:proofErr w:type="spellEnd"/>
      <w:r>
        <w:t xml:space="preserve"> / für vielen andern </w:t>
      </w:r>
      <w:proofErr w:type="spellStart"/>
      <w:r>
        <w:t>herleuchten</w:t>
      </w:r>
      <w:proofErr w:type="spellEnd"/>
      <w:r>
        <w:t xml:space="preserve">. David schonet dessen leben / der ihm selbst nach dem leben stunde / </w:t>
      </w:r>
      <w:proofErr w:type="spellStart"/>
      <w:r>
        <w:t>nemblich</w:t>
      </w:r>
      <w:proofErr w:type="spellEnd"/>
      <w:r>
        <w:t xml:space="preserve"> des Sauls. </w:t>
      </w:r>
    </w:p>
    <w:p w14:paraId="1008FFCD" w14:textId="77777777" w:rsidR="00453595" w:rsidRDefault="00453595" w:rsidP="00453595">
      <w:pPr>
        <w:pStyle w:val="StandardWeb"/>
      </w:pPr>
      <w:r>
        <w:t xml:space="preserve">Jonathan </w:t>
      </w:r>
      <w:proofErr w:type="spellStart"/>
      <w:r>
        <w:t>nimbt</w:t>
      </w:r>
      <w:proofErr w:type="spellEnd"/>
      <w:r>
        <w:t xml:space="preserve"> die </w:t>
      </w:r>
      <w:proofErr w:type="spellStart"/>
      <w:r>
        <w:t>Cron</w:t>
      </w:r>
      <w:proofErr w:type="spellEnd"/>
      <w:r>
        <w:t xml:space="preserve"> des Königreichs Juda und Israel von seinem </w:t>
      </w:r>
      <w:proofErr w:type="spellStart"/>
      <w:r>
        <w:t>haupt</w:t>
      </w:r>
      <w:proofErr w:type="spellEnd"/>
      <w:r>
        <w:t xml:space="preserve"> / und setzt sie seinem feinde David auf. Stephanus / als er mitten </w:t>
      </w:r>
      <w:proofErr w:type="spellStart"/>
      <w:r>
        <w:t>under</w:t>
      </w:r>
      <w:proofErr w:type="spellEnd"/>
      <w:r>
        <w:t xml:space="preserve"> den steinen </w:t>
      </w:r>
      <w:proofErr w:type="spellStart"/>
      <w:r>
        <w:t>lige</w:t>
      </w:r>
      <w:proofErr w:type="spellEnd"/>
      <w:r>
        <w:t xml:space="preserve"> / bittet er / Gott wolle denen das leben geben / die ihm das leben </w:t>
      </w:r>
      <w:proofErr w:type="spellStart"/>
      <w:r>
        <w:t>namen</w:t>
      </w:r>
      <w:proofErr w:type="spellEnd"/>
      <w:r>
        <w:t xml:space="preserve">. Die Thessalonicher kommen in der brüderlichen liebe so weit / daß Paulus schreibt / Er </w:t>
      </w:r>
      <w:proofErr w:type="spellStart"/>
      <w:r>
        <w:t>dörffe</w:t>
      </w:r>
      <w:proofErr w:type="spellEnd"/>
      <w:r>
        <w:t xml:space="preserve"> sie nicht mehr dazu vermahnen. Welch ein </w:t>
      </w:r>
      <w:proofErr w:type="spellStart"/>
      <w:r>
        <w:t>exempel</w:t>
      </w:r>
      <w:proofErr w:type="spellEnd"/>
      <w:r>
        <w:t xml:space="preserve"> der </w:t>
      </w:r>
      <w:proofErr w:type="spellStart"/>
      <w:r>
        <w:t>gedult</w:t>
      </w:r>
      <w:proofErr w:type="spellEnd"/>
      <w:r>
        <w:t xml:space="preserve"> haben wir am frommen Job? Der da / als eine böse </w:t>
      </w:r>
      <w:proofErr w:type="spellStart"/>
      <w:r>
        <w:t>zeitung</w:t>
      </w:r>
      <w:proofErr w:type="spellEnd"/>
      <w:r>
        <w:t xml:space="preserve"> nach der andern kam / daß </w:t>
      </w:r>
      <w:proofErr w:type="spellStart"/>
      <w:r>
        <w:t>itz</w:t>
      </w:r>
      <w:proofErr w:type="spellEnd"/>
      <w:r>
        <w:t xml:space="preserve">: die Camel / </w:t>
      </w:r>
      <w:proofErr w:type="spellStart"/>
      <w:r>
        <w:t>itzt</w:t>
      </w:r>
      <w:proofErr w:type="spellEnd"/>
      <w:r>
        <w:t xml:space="preserve"> die </w:t>
      </w:r>
      <w:proofErr w:type="spellStart"/>
      <w:r>
        <w:t>rinder</w:t>
      </w:r>
      <w:proofErr w:type="spellEnd"/>
      <w:r>
        <w:t xml:space="preserve"> / </w:t>
      </w:r>
      <w:proofErr w:type="spellStart"/>
      <w:r>
        <w:t>itzt</w:t>
      </w:r>
      <w:proofErr w:type="spellEnd"/>
      <w:r>
        <w:t xml:space="preserve"> die Kinder erschlagen </w:t>
      </w:r>
      <w:proofErr w:type="spellStart"/>
      <w:r>
        <w:t>weren</w:t>
      </w:r>
      <w:proofErr w:type="spellEnd"/>
      <w:r>
        <w:t xml:space="preserve"> / nichts anders sagte / als Deo Gratias: </w:t>
      </w:r>
      <w:r>
        <w:rPr>
          <w:rStyle w:val="Hervorhebung"/>
        </w:rPr>
        <w:t>Gott hats gegeben / Gott hats genommen: Der Name des Herrn sey einen weg gelobt wie den andern!</w:t>
      </w:r>
      <w:r>
        <w:t xml:space="preserve"> </w:t>
      </w:r>
    </w:p>
    <w:p w14:paraId="444A244E" w14:textId="77777777" w:rsidR="00453595" w:rsidRDefault="00453595" w:rsidP="00453595">
      <w:pPr>
        <w:pStyle w:val="StandardWeb"/>
      </w:pPr>
      <w:r>
        <w:t xml:space="preserve">Ich </w:t>
      </w:r>
      <w:proofErr w:type="spellStart"/>
      <w:r>
        <w:t>wil</w:t>
      </w:r>
      <w:proofErr w:type="spellEnd"/>
      <w:r>
        <w:t xml:space="preserve"> geschweigen der </w:t>
      </w:r>
      <w:proofErr w:type="spellStart"/>
      <w:r>
        <w:t>beständigkeit</w:t>
      </w:r>
      <w:proofErr w:type="spellEnd"/>
      <w:r>
        <w:t xml:space="preserve"> des </w:t>
      </w:r>
      <w:proofErr w:type="spellStart"/>
      <w:r>
        <w:t>glaubens</w:t>
      </w:r>
      <w:proofErr w:type="spellEnd"/>
      <w:r>
        <w:t xml:space="preserve"> / und der </w:t>
      </w:r>
      <w:proofErr w:type="spellStart"/>
      <w:r>
        <w:t>hoffnung</w:t>
      </w:r>
      <w:proofErr w:type="spellEnd"/>
      <w:r>
        <w:t xml:space="preserve"> in den höchsten </w:t>
      </w:r>
      <w:proofErr w:type="spellStart"/>
      <w:r>
        <w:t>ängsten</w:t>
      </w:r>
      <w:proofErr w:type="spellEnd"/>
      <w:r>
        <w:t xml:space="preserve"> / welche sich an vielen </w:t>
      </w:r>
      <w:proofErr w:type="spellStart"/>
      <w:r>
        <w:t>thewren</w:t>
      </w:r>
      <w:proofErr w:type="spellEnd"/>
      <w:r>
        <w:t xml:space="preserve"> Märtyrern erzeiget und eräuget hat. Welch ein mutiges </w:t>
      </w:r>
      <w:proofErr w:type="spellStart"/>
      <w:r>
        <w:t>hertz</w:t>
      </w:r>
      <w:proofErr w:type="spellEnd"/>
      <w:r>
        <w:t xml:space="preserve"> hat gehabt der Achtzigjährige Bischoff zu Antiochia / </w:t>
      </w:r>
      <w:proofErr w:type="spellStart"/>
      <w:r>
        <w:t>Babylas</w:t>
      </w:r>
      <w:proofErr w:type="spellEnd"/>
      <w:r>
        <w:t xml:space="preserve">? Der da / wie er mit seinem auch betagten Weibe </w:t>
      </w:r>
      <w:proofErr w:type="spellStart"/>
      <w:r>
        <w:t>solte</w:t>
      </w:r>
      <w:proofErr w:type="spellEnd"/>
      <w:r>
        <w:t xml:space="preserve"> hingerichtet werden / sich mit diesen schönen worten aus dem 116. Psalm getröstet / und gesprochen: </w:t>
      </w:r>
      <w:r>
        <w:rPr>
          <w:rStyle w:val="Hervorhebung"/>
        </w:rPr>
        <w:t xml:space="preserve">Sey nun wider zu frieden / meine Seele: Denn </w:t>
      </w:r>
      <w:r>
        <w:rPr>
          <w:rStyle w:val="Hervorhebung"/>
        </w:rPr>
        <w:lastRenderedPageBreak/>
        <w:t xml:space="preserve">der Herr thut dir </w:t>
      </w:r>
      <w:proofErr w:type="spellStart"/>
      <w:r>
        <w:rPr>
          <w:rStyle w:val="Hervorhebung"/>
        </w:rPr>
        <w:t>guts</w:t>
      </w:r>
      <w:proofErr w:type="spellEnd"/>
      <w:r>
        <w:rPr>
          <w:rStyle w:val="Hervorhebung"/>
        </w:rPr>
        <w:t xml:space="preserve">. Denn du hast meine Seele aus dem todt gerissen / mein </w:t>
      </w:r>
      <w:proofErr w:type="spellStart"/>
      <w:r>
        <w:rPr>
          <w:rStyle w:val="Hervorhebung"/>
        </w:rPr>
        <w:t>auge</w:t>
      </w:r>
      <w:proofErr w:type="spellEnd"/>
      <w:r>
        <w:rPr>
          <w:rStyle w:val="Hervorhebung"/>
        </w:rPr>
        <w:t xml:space="preserve"> von den </w:t>
      </w:r>
      <w:proofErr w:type="spellStart"/>
      <w:r>
        <w:rPr>
          <w:rStyle w:val="Hervorhebung"/>
        </w:rPr>
        <w:t>threnen</w:t>
      </w:r>
      <w:proofErr w:type="spellEnd"/>
      <w:r>
        <w:rPr>
          <w:rStyle w:val="Hervorhebung"/>
        </w:rPr>
        <w:t xml:space="preserve"> / meinen fuß vom </w:t>
      </w:r>
      <w:proofErr w:type="spellStart"/>
      <w:r>
        <w:rPr>
          <w:rStyle w:val="Hervorhebung"/>
        </w:rPr>
        <w:t>gleitten</w:t>
      </w:r>
      <w:proofErr w:type="spellEnd"/>
      <w:r>
        <w:rPr>
          <w:rStyle w:val="Hervorhebung"/>
        </w:rPr>
        <w:t xml:space="preserve">. Ich </w:t>
      </w:r>
      <w:proofErr w:type="spellStart"/>
      <w:r>
        <w:rPr>
          <w:rStyle w:val="Hervorhebung"/>
        </w:rPr>
        <w:t>wil</w:t>
      </w:r>
      <w:proofErr w:type="spellEnd"/>
      <w:r>
        <w:rPr>
          <w:rStyle w:val="Hervorhebung"/>
        </w:rPr>
        <w:t xml:space="preserve"> wandeln für den Herren im lande der lebendigen.</w:t>
      </w:r>
      <w:r>
        <w:t xml:space="preserve">. Welch ein heiligen </w:t>
      </w:r>
      <w:proofErr w:type="spellStart"/>
      <w:r>
        <w:t>muth</w:t>
      </w:r>
      <w:proofErr w:type="spellEnd"/>
      <w:r>
        <w:t xml:space="preserve"> hat gehabt Thomas Cranmer / </w:t>
      </w:r>
      <w:proofErr w:type="spellStart"/>
      <w:r>
        <w:t>Ertzbischoff</w:t>
      </w:r>
      <w:proofErr w:type="spellEnd"/>
      <w:r>
        <w:t xml:space="preserve"> in Engelland / welcher seine rechte </w:t>
      </w:r>
      <w:proofErr w:type="spellStart"/>
      <w:r>
        <w:t>hand</w:t>
      </w:r>
      <w:proofErr w:type="spellEnd"/>
      <w:r>
        <w:t xml:space="preserve"> / mit deren er der Messe </w:t>
      </w:r>
      <w:proofErr w:type="spellStart"/>
      <w:r>
        <w:t>underschrieben</w:t>
      </w:r>
      <w:proofErr w:type="spellEnd"/>
      <w:r>
        <w:t xml:space="preserve"> / im </w:t>
      </w:r>
      <w:proofErr w:type="spellStart"/>
      <w:r>
        <w:t>fewer</w:t>
      </w:r>
      <w:proofErr w:type="spellEnd"/>
      <w:r>
        <w:t xml:space="preserve"> so lang gerade gehalten / </w:t>
      </w:r>
      <w:proofErr w:type="spellStart"/>
      <w:r>
        <w:t>biß</w:t>
      </w:r>
      <w:proofErr w:type="spellEnd"/>
      <w:r>
        <w:t xml:space="preserve"> sie gar </w:t>
      </w:r>
      <w:proofErr w:type="spellStart"/>
      <w:r>
        <w:t>verschwartzt</w:t>
      </w:r>
      <w:proofErr w:type="spellEnd"/>
      <w:r>
        <w:t xml:space="preserve">? Laß die Heyden rühmen ihren </w:t>
      </w:r>
      <w:proofErr w:type="spellStart"/>
      <w:r>
        <w:t>Socratem</w:t>
      </w:r>
      <w:proofErr w:type="spellEnd"/>
      <w:r>
        <w:t xml:space="preserve"> / Laß sie rühmen ihren </w:t>
      </w:r>
      <w:proofErr w:type="spellStart"/>
      <w:r>
        <w:t>Aristidem</w:t>
      </w:r>
      <w:proofErr w:type="spellEnd"/>
      <w:r>
        <w:t xml:space="preserve">. Weder im </w:t>
      </w:r>
      <w:proofErr w:type="spellStart"/>
      <w:r>
        <w:t>Socrate</w:t>
      </w:r>
      <w:proofErr w:type="spellEnd"/>
      <w:r>
        <w:t xml:space="preserve"> / noch im Aristide / wird man diese </w:t>
      </w:r>
      <w:proofErr w:type="spellStart"/>
      <w:r>
        <w:t>fewrige</w:t>
      </w:r>
      <w:proofErr w:type="spellEnd"/>
      <w:r>
        <w:t xml:space="preserve"> flammen des H. Geists finden. </w:t>
      </w:r>
      <w:proofErr w:type="spellStart"/>
      <w:r>
        <w:t>Feigenbletter</w:t>
      </w:r>
      <w:proofErr w:type="spellEnd"/>
      <w:r>
        <w:t xml:space="preserve"> aber wird man </w:t>
      </w:r>
      <w:proofErr w:type="spellStart"/>
      <w:r>
        <w:t>wol</w:t>
      </w:r>
      <w:proofErr w:type="spellEnd"/>
      <w:r>
        <w:t xml:space="preserve"> bey ihnen finden / mit welchen sie die innerliche </w:t>
      </w:r>
      <w:proofErr w:type="spellStart"/>
      <w:r>
        <w:t>untugend</w:t>
      </w:r>
      <w:proofErr w:type="spellEnd"/>
      <w:r>
        <w:t xml:space="preserve"> des </w:t>
      </w:r>
      <w:proofErr w:type="spellStart"/>
      <w:r>
        <w:t>hertzens</w:t>
      </w:r>
      <w:proofErr w:type="spellEnd"/>
      <w:r>
        <w:t xml:space="preserve"> etlicher </w:t>
      </w:r>
      <w:proofErr w:type="spellStart"/>
      <w:r>
        <w:t>massen</w:t>
      </w:r>
      <w:proofErr w:type="spellEnd"/>
      <w:r>
        <w:t xml:space="preserve"> haben wollen bedecken. </w:t>
      </w:r>
    </w:p>
    <w:p w14:paraId="6B5F8D17" w14:textId="77777777" w:rsidR="00453595" w:rsidRDefault="00453595" w:rsidP="00453595">
      <w:pPr>
        <w:pStyle w:val="berschrift2"/>
      </w:pPr>
      <w:r>
        <w:t xml:space="preserve">Die Fünfte </w:t>
      </w:r>
      <w:proofErr w:type="spellStart"/>
      <w:r>
        <w:t>Herrligkeit</w:t>
      </w:r>
      <w:proofErr w:type="spellEnd"/>
      <w:r>
        <w:t xml:space="preserve"> der Kirchen Gottes / bestehet in </w:t>
      </w:r>
      <w:proofErr w:type="spellStart"/>
      <w:r>
        <w:t>Propheceyungen</w:t>
      </w:r>
      <w:proofErr w:type="spellEnd"/>
      <w:r>
        <w:t xml:space="preserve"> und </w:t>
      </w:r>
      <w:proofErr w:type="spellStart"/>
      <w:r>
        <w:t>Wunderwercken</w:t>
      </w:r>
      <w:proofErr w:type="spellEnd"/>
      <w:r>
        <w:t>.</w:t>
      </w:r>
    </w:p>
    <w:p w14:paraId="4BB49381" w14:textId="77777777" w:rsidR="00453595" w:rsidRDefault="00453595" w:rsidP="00453595">
      <w:pPr>
        <w:pStyle w:val="StandardWeb"/>
      </w:pPr>
      <w:r>
        <w:t xml:space="preserve">Zum fünften ist das auch nicht aus der acht zu lassen / daß keine andere Kirche so gewisse </w:t>
      </w:r>
      <w:proofErr w:type="spellStart"/>
      <w:r>
        <w:t>weissagungen</w:t>
      </w:r>
      <w:proofErr w:type="spellEnd"/>
      <w:r>
        <w:t xml:space="preserve"> / und so unverdächtige </w:t>
      </w:r>
      <w:proofErr w:type="spellStart"/>
      <w:r>
        <w:t>wunderwercke</w:t>
      </w:r>
      <w:proofErr w:type="spellEnd"/>
      <w:r>
        <w:t xml:space="preserve"> habe / als die </w:t>
      </w:r>
      <w:proofErr w:type="spellStart"/>
      <w:r>
        <w:t>ware</w:t>
      </w:r>
      <w:proofErr w:type="spellEnd"/>
      <w:r>
        <w:t xml:space="preserve"> Kirche Gottes. Daher beruft sich der allmächtige Gott bey dem Propheten </w:t>
      </w:r>
      <w:proofErr w:type="spellStart"/>
      <w:r>
        <w:t>Esaia</w:t>
      </w:r>
      <w:proofErr w:type="spellEnd"/>
      <w:r>
        <w:t xml:space="preserve"> auf seine </w:t>
      </w:r>
      <w:proofErr w:type="spellStart"/>
      <w:r>
        <w:t>weissagungen</w:t>
      </w:r>
      <w:proofErr w:type="spellEnd"/>
      <w:r>
        <w:t xml:space="preserve"> / und </w:t>
      </w:r>
      <w:proofErr w:type="spellStart"/>
      <w:r>
        <w:t>fodert</w:t>
      </w:r>
      <w:proofErr w:type="spellEnd"/>
      <w:r>
        <w:t xml:space="preserve"> der Heyden Götter </w:t>
      </w:r>
      <w:proofErr w:type="spellStart"/>
      <w:r>
        <w:t>gleichsamb</w:t>
      </w:r>
      <w:proofErr w:type="spellEnd"/>
      <w:r>
        <w:t xml:space="preserve"> aus: Sie sollen kommen / und (wie Er) zukünftige dinge offenbaren. Gibt aber damit zu verstehen / das sey ihnen zu thun unmöglich. Und derhalben verfehlen alle die der rechten Kirchen Gottes / welche den </w:t>
      </w:r>
      <w:proofErr w:type="spellStart"/>
      <w:r>
        <w:t>götzen</w:t>
      </w:r>
      <w:proofErr w:type="spellEnd"/>
      <w:r>
        <w:t xml:space="preserve"> anhangen. </w:t>
      </w:r>
    </w:p>
    <w:p w14:paraId="698BA848" w14:textId="77777777" w:rsidR="00453595" w:rsidRDefault="00453595" w:rsidP="00453595">
      <w:pPr>
        <w:pStyle w:val="StandardWeb"/>
      </w:pPr>
      <w:r>
        <w:t xml:space="preserve">So ist auch </w:t>
      </w:r>
      <w:proofErr w:type="spellStart"/>
      <w:r>
        <w:t>bekandt</w:t>
      </w:r>
      <w:proofErr w:type="spellEnd"/>
      <w:r>
        <w:t xml:space="preserve"> / daß in der waren Kirchen allein unverdächtige </w:t>
      </w:r>
      <w:proofErr w:type="spellStart"/>
      <w:r>
        <w:t>wunderwercke</w:t>
      </w:r>
      <w:proofErr w:type="spellEnd"/>
      <w:r>
        <w:t xml:space="preserve"> zu finden seyn. Do werden die </w:t>
      </w:r>
      <w:proofErr w:type="spellStart"/>
      <w:r>
        <w:t>todten</w:t>
      </w:r>
      <w:proofErr w:type="spellEnd"/>
      <w:r>
        <w:t xml:space="preserve"> </w:t>
      </w:r>
      <w:proofErr w:type="spellStart"/>
      <w:r>
        <w:t>warhaftig</w:t>
      </w:r>
      <w:proofErr w:type="spellEnd"/>
      <w:r>
        <w:t xml:space="preserve"> auferweckt: Do werden die unfruchtbaren Weiber furchtbar gemacht: Do wird eine </w:t>
      </w:r>
      <w:proofErr w:type="spellStart"/>
      <w:r>
        <w:t>Jungfraw</w:t>
      </w:r>
      <w:proofErr w:type="spellEnd"/>
      <w:r>
        <w:t xml:space="preserve"> / ohne </w:t>
      </w:r>
      <w:proofErr w:type="spellStart"/>
      <w:r>
        <w:t>zuthun</w:t>
      </w:r>
      <w:proofErr w:type="spellEnd"/>
      <w:r>
        <w:t xml:space="preserve"> eines </w:t>
      </w:r>
      <w:proofErr w:type="spellStart"/>
      <w:r>
        <w:t>mannes</w:t>
      </w:r>
      <w:proofErr w:type="spellEnd"/>
      <w:r>
        <w:t xml:space="preserve"> / schwanger: Do wird der Sonnen </w:t>
      </w:r>
      <w:proofErr w:type="spellStart"/>
      <w:r>
        <w:t>lauff</w:t>
      </w:r>
      <w:proofErr w:type="spellEnd"/>
      <w:r>
        <w:t xml:space="preserve"> im </w:t>
      </w:r>
      <w:proofErr w:type="spellStart"/>
      <w:r>
        <w:t>himmel</w:t>
      </w:r>
      <w:proofErr w:type="spellEnd"/>
      <w:r>
        <w:t xml:space="preserve"> </w:t>
      </w:r>
      <w:proofErr w:type="spellStart"/>
      <w:r>
        <w:t>gehemmet</w:t>
      </w:r>
      <w:proofErr w:type="spellEnd"/>
      <w:r>
        <w:t xml:space="preserve">: Do wird das </w:t>
      </w:r>
      <w:proofErr w:type="spellStart"/>
      <w:r>
        <w:t>wasser</w:t>
      </w:r>
      <w:proofErr w:type="spellEnd"/>
      <w:r>
        <w:t xml:space="preserve"> in wein verwandelt: Ja / das alle </w:t>
      </w:r>
      <w:proofErr w:type="spellStart"/>
      <w:r>
        <w:t>wunderwerck</w:t>
      </w:r>
      <w:proofErr w:type="spellEnd"/>
      <w:r>
        <w:t xml:space="preserve"> </w:t>
      </w:r>
      <w:proofErr w:type="spellStart"/>
      <w:r>
        <w:t>ubertrifft</w:t>
      </w:r>
      <w:proofErr w:type="spellEnd"/>
      <w:r>
        <w:t xml:space="preserve"> / ob gleich Satan wider etliche </w:t>
      </w:r>
      <w:proofErr w:type="spellStart"/>
      <w:r>
        <w:t>glieder</w:t>
      </w:r>
      <w:proofErr w:type="spellEnd"/>
      <w:r>
        <w:t xml:space="preserve"> der waren Kirche </w:t>
      </w:r>
      <w:proofErr w:type="spellStart"/>
      <w:r>
        <w:t>wüttet</w:t>
      </w:r>
      <w:proofErr w:type="spellEnd"/>
      <w:r>
        <w:t xml:space="preserve"> und tobet / so kann er doch die Kirche selbst nicht </w:t>
      </w:r>
      <w:proofErr w:type="spellStart"/>
      <w:r>
        <w:t>dempffen</w:t>
      </w:r>
      <w:proofErr w:type="spellEnd"/>
      <w:r>
        <w:t xml:space="preserve"> noch fällen: welches eine aus den </w:t>
      </w:r>
      <w:proofErr w:type="spellStart"/>
      <w:r>
        <w:t>grösten</w:t>
      </w:r>
      <w:proofErr w:type="spellEnd"/>
      <w:r>
        <w:t xml:space="preserve"> </w:t>
      </w:r>
      <w:proofErr w:type="spellStart"/>
      <w:r>
        <w:t>herrligkeiten</w:t>
      </w:r>
      <w:proofErr w:type="spellEnd"/>
      <w:r>
        <w:t xml:space="preserve"> der gemeine Gottes ist. Alle andere Reiche dieser </w:t>
      </w:r>
      <w:proofErr w:type="spellStart"/>
      <w:r>
        <w:t>welt</w:t>
      </w:r>
      <w:proofErr w:type="spellEnd"/>
      <w:r>
        <w:t xml:space="preserve"> werden zerstöret: Christi Reich alleine bleibt </w:t>
      </w:r>
      <w:proofErr w:type="spellStart"/>
      <w:r>
        <w:t>unzerstöret</w:t>
      </w:r>
      <w:proofErr w:type="spellEnd"/>
      <w:r>
        <w:t xml:space="preserve">. Es hat </w:t>
      </w:r>
      <w:proofErr w:type="spellStart"/>
      <w:r>
        <w:t>wol</w:t>
      </w:r>
      <w:proofErr w:type="spellEnd"/>
      <w:r>
        <w:t xml:space="preserve"> gewaltige </w:t>
      </w:r>
      <w:proofErr w:type="spellStart"/>
      <w:r>
        <w:t>anstösse</w:t>
      </w:r>
      <w:proofErr w:type="spellEnd"/>
      <w:r>
        <w:t xml:space="preserve"> gelitten: als das </w:t>
      </w:r>
      <w:proofErr w:type="spellStart"/>
      <w:r>
        <w:t>Volck</w:t>
      </w:r>
      <w:proofErr w:type="spellEnd"/>
      <w:r>
        <w:t xml:space="preserve"> Gottes in der wüsten </w:t>
      </w:r>
      <w:proofErr w:type="spellStart"/>
      <w:r>
        <w:t>herumb</w:t>
      </w:r>
      <w:proofErr w:type="spellEnd"/>
      <w:r>
        <w:t xml:space="preserve"> gezogen: als es in Babel </w:t>
      </w:r>
      <w:proofErr w:type="spellStart"/>
      <w:r>
        <w:t>gefänglich</w:t>
      </w:r>
      <w:proofErr w:type="spellEnd"/>
      <w:r>
        <w:t xml:space="preserve"> aufgehalten: als es in der zehenjährigen </w:t>
      </w:r>
      <w:proofErr w:type="spellStart"/>
      <w:r>
        <w:t>verfolgung</w:t>
      </w:r>
      <w:proofErr w:type="spellEnd"/>
      <w:r>
        <w:t xml:space="preserve"> hart gedruckt: als es im </w:t>
      </w:r>
      <w:proofErr w:type="spellStart"/>
      <w:r>
        <w:t>Bapstthumb</w:t>
      </w:r>
      <w:proofErr w:type="spellEnd"/>
      <w:r>
        <w:t xml:space="preserve"> mit </w:t>
      </w:r>
      <w:proofErr w:type="spellStart"/>
      <w:r>
        <w:t>menschensatzungen</w:t>
      </w:r>
      <w:proofErr w:type="spellEnd"/>
      <w:r>
        <w:t xml:space="preserve"> </w:t>
      </w:r>
      <w:proofErr w:type="spellStart"/>
      <w:r>
        <w:t>uberhäufft</w:t>
      </w:r>
      <w:proofErr w:type="spellEnd"/>
      <w:r>
        <w:t xml:space="preserve"> worden. Aber es ist gegangen nach der rede des Herren / Matth. 16. </w:t>
      </w:r>
      <w:r>
        <w:rPr>
          <w:rStyle w:val="Hervorhebung"/>
        </w:rPr>
        <w:t xml:space="preserve">Die Pforten der Hellen werden sie nicht </w:t>
      </w:r>
      <w:proofErr w:type="spellStart"/>
      <w:r>
        <w:rPr>
          <w:rStyle w:val="Hervorhebung"/>
        </w:rPr>
        <w:t>überwaltigen</w:t>
      </w:r>
      <w:proofErr w:type="spellEnd"/>
      <w:r>
        <w:rPr>
          <w:rStyle w:val="Hervorhebung"/>
        </w:rPr>
        <w:t>.</w:t>
      </w:r>
      <w:r>
        <w:t xml:space="preserve"> Und singt noch heutiges </w:t>
      </w:r>
      <w:proofErr w:type="spellStart"/>
      <w:r>
        <w:t>tages</w:t>
      </w:r>
      <w:proofErr w:type="spellEnd"/>
      <w:r>
        <w:t xml:space="preserve"> das kleine </w:t>
      </w:r>
      <w:proofErr w:type="spellStart"/>
      <w:r>
        <w:t>häuflin</w:t>
      </w:r>
      <w:proofErr w:type="spellEnd"/>
      <w:r>
        <w:t xml:space="preserve"> aus dem hundert und neun und zwanzigsten Psalm: </w:t>
      </w:r>
      <w:r>
        <w:rPr>
          <w:rStyle w:val="Hervorhebung"/>
        </w:rPr>
        <w:t xml:space="preserve">Sie haben mich oft </w:t>
      </w:r>
      <w:proofErr w:type="spellStart"/>
      <w:r>
        <w:rPr>
          <w:rStyle w:val="Hervorhebung"/>
        </w:rPr>
        <w:t>zudrenget</w:t>
      </w:r>
      <w:proofErr w:type="spellEnd"/>
      <w:r>
        <w:rPr>
          <w:rStyle w:val="Hervorhebung"/>
        </w:rPr>
        <w:t xml:space="preserve"> von meiner </w:t>
      </w:r>
      <w:proofErr w:type="spellStart"/>
      <w:r>
        <w:rPr>
          <w:rStyle w:val="Hervorhebung"/>
        </w:rPr>
        <w:t>jugend</w:t>
      </w:r>
      <w:proofErr w:type="spellEnd"/>
      <w:r>
        <w:rPr>
          <w:rStyle w:val="Hervorhebung"/>
        </w:rPr>
        <w:t xml:space="preserve"> auf: aber sie haben mich nicht </w:t>
      </w:r>
      <w:proofErr w:type="spellStart"/>
      <w:r>
        <w:rPr>
          <w:rStyle w:val="Hervorhebung"/>
        </w:rPr>
        <w:t>ubermocht</w:t>
      </w:r>
      <w:proofErr w:type="spellEnd"/>
      <w:r>
        <w:rPr>
          <w:rStyle w:val="Hervorhebung"/>
        </w:rPr>
        <w:t>.</w:t>
      </w:r>
      <w:r>
        <w:t xml:space="preserve"> Sie werden sie auch </w:t>
      </w:r>
      <w:proofErr w:type="spellStart"/>
      <w:r>
        <w:t>nit</w:t>
      </w:r>
      <w:proofErr w:type="spellEnd"/>
      <w:r>
        <w:t xml:space="preserve"> </w:t>
      </w:r>
      <w:proofErr w:type="spellStart"/>
      <w:r>
        <w:t>ubermögen</w:t>
      </w:r>
      <w:proofErr w:type="spellEnd"/>
      <w:r>
        <w:t xml:space="preserve">. Dann sie </w:t>
      </w:r>
      <w:proofErr w:type="spellStart"/>
      <w:r>
        <w:t>sprüche</w:t>
      </w:r>
      <w:proofErr w:type="spellEnd"/>
      <w:r>
        <w:t xml:space="preserve"> stehen noch feste: Matth. 28. </w:t>
      </w:r>
      <w:r>
        <w:rPr>
          <w:rStyle w:val="Hervorhebung"/>
        </w:rPr>
        <w:t xml:space="preserve">Ich bin bey euch </w:t>
      </w:r>
      <w:proofErr w:type="spellStart"/>
      <w:r>
        <w:rPr>
          <w:rStyle w:val="Hervorhebung"/>
        </w:rPr>
        <w:t>biß</w:t>
      </w:r>
      <w:proofErr w:type="spellEnd"/>
      <w:r>
        <w:rPr>
          <w:rStyle w:val="Hervorhebung"/>
        </w:rPr>
        <w:t xml:space="preserve"> an der </w:t>
      </w:r>
      <w:proofErr w:type="spellStart"/>
      <w:r>
        <w:rPr>
          <w:rStyle w:val="Hervorhebung"/>
        </w:rPr>
        <w:t>welt</w:t>
      </w:r>
      <w:proofErr w:type="spellEnd"/>
      <w:r>
        <w:rPr>
          <w:rStyle w:val="Hervorhebung"/>
        </w:rPr>
        <w:t xml:space="preserve"> ende.</w:t>
      </w:r>
      <w:r>
        <w:t xml:space="preserve"> </w:t>
      </w:r>
      <w:proofErr w:type="spellStart"/>
      <w:r>
        <w:t>Psal</w:t>
      </w:r>
      <w:proofErr w:type="spellEnd"/>
      <w:r>
        <w:t xml:space="preserve">. 110. </w:t>
      </w:r>
      <w:r>
        <w:rPr>
          <w:rStyle w:val="Hervorhebung"/>
        </w:rPr>
        <w:t xml:space="preserve">Du bist ein Priester in </w:t>
      </w:r>
      <w:proofErr w:type="spellStart"/>
      <w:r>
        <w:rPr>
          <w:rStyle w:val="Hervorhebung"/>
        </w:rPr>
        <w:t>ewigkeit</w:t>
      </w:r>
      <w:proofErr w:type="spellEnd"/>
      <w:r>
        <w:rPr>
          <w:rStyle w:val="Hervorhebung"/>
        </w:rPr>
        <w:t>.</w:t>
      </w:r>
      <w:r>
        <w:t xml:space="preserve"> Esa. 59: </w:t>
      </w:r>
      <w:r>
        <w:rPr>
          <w:rStyle w:val="Hervorhebung"/>
        </w:rPr>
        <w:t xml:space="preserve">Mein Geist / der bey dir ist / und meine </w:t>
      </w:r>
      <w:proofErr w:type="spellStart"/>
      <w:r>
        <w:rPr>
          <w:rStyle w:val="Hervorhebung"/>
        </w:rPr>
        <w:t>wort</w:t>
      </w:r>
      <w:proofErr w:type="spellEnd"/>
      <w:r>
        <w:rPr>
          <w:rStyle w:val="Hervorhebung"/>
        </w:rPr>
        <w:t xml:space="preserve"> / die ich in deinen </w:t>
      </w:r>
      <w:proofErr w:type="spellStart"/>
      <w:r>
        <w:rPr>
          <w:rStyle w:val="Hervorhebung"/>
        </w:rPr>
        <w:t>mund</w:t>
      </w:r>
      <w:proofErr w:type="spellEnd"/>
      <w:r>
        <w:rPr>
          <w:rStyle w:val="Hervorhebung"/>
        </w:rPr>
        <w:t xml:space="preserve"> gelegt habe / sollen von deinem munde nicht weichen / noch von dem munde deines </w:t>
      </w:r>
      <w:proofErr w:type="spellStart"/>
      <w:r>
        <w:rPr>
          <w:rStyle w:val="Hervorhebung"/>
        </w:rPr>
        <w:t>samens</w:t>
      </w:r>
      <w:proofErr w:type="spellEnd"/>
      <w:r>
        <w:rPr>
          <w:rStyle w:val="Hervorhebung"/>
        </w:rPr>
        <w:t xml:space="preserve"> und </w:t>
      </w:r>
      <w:proofErr w:type="spellStart"/>
      <w:r>
        <w:rPr>
          <w:rStyle w:val="Hervorhebung"/>
        </w:rPr>
        <w:t>kindskind</w:t>
      </w:r>
      <w:proofErr w:type="spellEnd"/>
      <w:r>
        <w:rPr>
          <w:rStyle w:val="Hervorhebung"/>
        </w:rPr>
        <w:t xml:space="preserve"> / von nun an </w:t>
      </w:r>
      <w:proofErr w:type="spellStart"/>
      <w:r>
        <w:rPr>
          <w:rStyle w:val="Hervorhebung"/>
        </w:rPr>
        <w:t>biß</w:t>
      </w:r>
      <w:proofErr w:type="spellEnd"/>
      <w:r>
        <w:rPr>
          <w:rStyle w:val="Hervorhebung"/>
        </w:rPr>
        <w:t xml:space="preserve"> in </w:t>
      </w:r>
      <w:proofErr w:type="spellStart"/>
      <w:r>
        <w:rPr>
          <w:rStyle w:val="Hervorhebung"/>
        </w:rPr>
        <w:t>ewigkeit</w:t>
      </w:r>
      <w:proofErr w:type="spellEnd"/>
      <w:r>
        <w:rPr>
          <w:rStyle w:val="Hervorhebung"/>
        </w:rPr>
        <w:t>.</w:t>
      </w:r>
      <w:r>
        <w:t xml:space="preserve"> </w:t>
      </w:r>
    </w:p>
    <w:p w14:paraId="2DC3CBFE" w14:textId="77777777" w:rsidR="00453595" w:rsidRDefault="00453595" w:rsidP="00453595">
      <w:pPr>
        <w:pStyle w:val="StandardWeb"/>
      </w:pPr>
      <w:r>
        <w:t xml:space="preserve">Tröstlich und </w:t>
      </w:r>
      <w:proofErr w:type="spellStart"/>
      <w:r>
        <w:t>abertröstlich</w:t>
      </w:r>
      <w:proofErr w:type="spellEnd"/>
      <w:r>
        <w:t xml:space="preserve"> ist </w:t>
      </w:r>
      <w:proofErr w:type="spellStart"/>
      <w:r>
        <w:t>dis</w:t>
      </w:r>
      <w:proofErr w:type="spellEnd"/>
      <w:r>
        <w:t xml:space="preserve"> allen denen / welche in die </w:t>
      </w:r>
      <w:proofErr w:type="spellStart"/>
      <w:r>
        <w:t>trawrige</w:t>
      </w:r>
      <w:proofErr w:type="spellEnd"/>
      <w:r>
        <w:t xml:space="preserve"> </w:t>
      </w:r>
      <w:proofErr w:type="spellStart"/>
      <w:r>
        <w:t>gedancken</w:t>
      </w:r>
      <w:proofErr w:type="spellEnd"/>
      <w:r>
        <w:t xml:space="preserve"> gerathen / es werde vielleicht bald aus seyn mit der Kirche des Herren. </w:t>
      </w:r>
    </w:p>
    <w:p w14:paraId="4B759016" w14:textId="77777777" w:rsidR="00453595" w:rsidRDefault="00453595" w:rsidP="00453595">
      <w:pPr>
        <w:pStyle w:val="StandardWeb"/>
      </w:pPr>
      <w:r>
        <w:t xml:space="preserve">Dann das </w:t>
      </w:r>
      <w:proofErr w:type="spellStart"/>
      <w:r>
        <w:t>wunderwerck</w:t>
      </w:r>
      <w:proofErr w:type="spellEnd"/>
      <w:r>
        <w:t xml:space="preserve"> der </w:t>
      </w:r>
      <w:proofErr w:type="spellStart"/>
      <w:r>
        <w:t>erhaltung</w:t>
      </w:r>
      <w:proofErr w:type="spellEnd"/>
      <w:r>
        <w:t xml:space="preserve"> der Kirche / wird von </w:t>
      </w:r>
      <w:proofErr w:type="spellStart"/>
      <w:r>
        <w:t>jahr</w:t>
      </w:r>
      <w:proofErr w:type="spellEnd"/>
      <w:r>
        <w:t xml:space="preserve"> zu </w:t>
      </w:r>
      <w:proofErr w:type="spellStart"/>
      <w:r>
        <w:t>jahr</w:t>
      </w:r>
      <w:proofErr w:type="spellEnd"/>
      <w:r>
        <w:t xml:space="preserve"> </w:t>
      </w:r>
      <w:proofErr w:type="spellStart"/>
      <w:r>
        <w:t>ernewert</w:t>
      </w:r>
      <w:proofErr w:type="spellEnd"/>
      <w:r>
        <w:t xml:space="preserve"> werden. Und wird allezeit ein </w:t>
      </w:r>
      <w:proofErr w:type="spellStart"/>
      <w:r>
        <w:t>häuflin</w:t>
      </w:r>
      <w:proofErr w:type="spellEnd"/>
      <w:r>
        <w:t xml:space="preserve"> seyn / welches den </w:t>
      </w:r>
      <w:proofErr w:type="spellStart"/>
      <w:r>
        <w:t>tod</w:t>
      </w:r>
      <w:proofErr w:type="spellEnd"/>
      <w:r>
        <w:t xml:space="preserve"> des Herrn verkündige / </w:t>
      </w:r>
      <w:proofErr w:type="spellStart"/>
      <w:r>
        <w:t>biß</w:t>
      </w:r>
      <w:proofErr w:type="spellEnd"/>
      <w:r>
        <w:t xml:space="preserve"> daß er komme. </w:t>
      </w:r>
    </w:p>
    <w:p w14:paraId="78257A66" w14:textId="77777777" w:rsidR="00453595" w:rsidRDefault="00453595" w:rsidP="00453595">
      <w:pPr>
        <w:pStyle w:val="StandardWeb"/>
      </w:pPr>
      <w:r>
        <w:t xml:space="preserve">Und wird hiemit zugleich auch denjenigen das maul </w:t>
      </w:r>
      <w:proofErr w:type="spellStart"/>
      <w:r>
        <w:t>gestopfft</w:t>
      </w:r>
      <w:proofErr w:type="spellEnd"/>
      <w:r>
        <w:t xml:space="preserve"> / welche noch immerdar / von den Evangelischen / </w:t>
      </w:r>
      <w:proofErr w:type="spellStart"/>
      <w:r>
        <w:t>wunderthaten</w:t>
      </w:r>
      <w:proofErr w:type="spellEnd"/>
      <w:r>
        <w:t xml:space="preserve"> begehren. </w:t>
      </w:r>
    </w:p>
    <w:p w14:paraId="50D59629" w14:textId="77777777" w:rsidR="00453595" w:rsidRDefault="00453595" w:rsidP="00453595">
      <w:pPr>
        <w:pStyle w:val="StandardWeb"/>
      </w:pPr>
      <w:r>
        <w:t xml:space="preserve">Dann zu geschweigen / daß alle der Propheten / Christi / und der Apostel </w:t>
      </w:r>
      <w:proofErr w:type="spellStart"/>
      <w:r>
        <w:t>wunderwercke</w:t>
      </w:r>
      <w:proofErr w:type="spellEnd"/>
      <w:r>
        <w:t xml:space="preserve"> / der Evangelischen Kirchen eigene </w:t>
      </w:r>
      <w:proofErr w:type="spellStart"/>
      <w:r>
        <w:t>wunderthaten</w:t>
      </w:r>
      <w:proofErr w:type="spellEnd"/>
      <w:r>
        <w:t xml:space="preserve"> </w:t>
      </w:r>
      <w:proofErr w:type="spellStart"/>
      <w:r>
        <w:t>seind</w:t>
      </w:r>
      <w:proofErr w:type="spellEnd"/>
      <w:r>
        <w:t xml:space="preserve">: Ist das nicht ein wunder / daß in Deutschland / unangesehen der mächtige Potentat und Kayser / Carl der Fünfte / im </w:t>
      </w:r>
      <w:r>
        <w:lastRenderedPageBreak/>
        <w:t xml:space="preserve">Schmalkaldischen kriege / die Evangelischen Fürsten gefangen / das Evangelium doch ungefangen blieben ist? Ist das nicht ein wunder / daß in Engelland / do man zur zeit der Königin </w:t>
      </w:r>
      <w:proofErr w:type="spellStart"/>
      <w:r>
        <w:t>Mariae</w:t>
      </w:r>
      <w:proofErr w:type="spellEnd"/>
      <w:r>
        <w:t xml:space="preserve"> alles gesengt und </w:t>
      </w:r>
      <w:proofErr w:type="spellStart"/>
      <w:r>
        <w:t>gebrennet</w:t>
      </w:r>
      <w:proofErr w:type="spellEnd"/>
      <w:r>
        <w:t xml:space="preserve"> hat / was sich zu dem Evangelio bekennet / dennoch gleichsam aus der aschen </w:t>
      </w:r>
      <w:proofErr w:type="spellStart"/>
      <w:r>
        <w:t>newe</w:t>
      </w:r>
      <w:proofErr w:type="spellEnd"/>
      <w:r>
        <w:t xml:space="preserve"> bekennet des </w:t>
      </w:r>
      <w:proofErr w:type="spellStart"/>
      <w:r>
        <w:t>Evangelions</w:t>
      </w:r>
      <w:proofErr w:type="spellEnd"/>
      <w:r>
        <w:t xml:space="preserve"> vorlängst herfür gewachsen? Ist das </w:t>
      </w:r>
      <w:proofErr w:type="spellStart"/>
      <w:r>
        <w:t>nit</w:t>
      </w:r>
      <w:proofErr w:type="spellEnd"/>
      <w:r>
        <w:t xml:space="preserve"> ein wunder / daß do man in </w:t>
      </w:r>
      <w:proofErr w:type="spellStart"/>
      <w:r>
        <w:t>Franckreich</w:t>
      </w:r>
      <w:proofErr w:type="spellEnd"/>
      <w:r>
        <w:t xml:space="preserve"> vermeinet / man </w:t>
      </w:r>
      <w:proofErr w:type="spellStart"/>
      <w:r>
        <w:t>hette</w:t>
      </w:r>
      <w:proofErr w:type="spellEnd"/>
      <w:r>
        <w:t xml:space="preserve"> dem Evangelio das </w:t>
      </w:r>
      <w:proofErr w:type="spellStart"/>
      <w:r>
        <w:t>garaus</w:t>
      </w:r>
      <w:proofErr w:type="spellEnd"/>
      <w:r>
        <w:t xml:space="preserve"> gemacht vor 47. </w:t>
      </w:r>
      <w:proofErr w:type="spellStart"/>
      <w:r>
        <w:t>jaren</w:t>
      </w:r>
      <w:proofErr w:type="spellEnd"/>
      <w:r>
        <w:t xml:space="preserve"> / alsobald sich eine </w:t>
      </w:r>
      <w:proofErr w:type="spellStart"/>
      <w:r>
        <w:t>grosse</w:t>
      </w:r>
      <w:proofErr w:type="spellEnd"/>
      <w:r>
        <w:t xml:space="preserve"> menge deren funden / welche der reinen lehr zugethan / und dieselbige auf ihre nachkommen </w:t>
      </w:r>
      <w:proofErr w:type="spellStart"/>
      <w:r>
        <w:t>fortgepflantzt</w:t>
      </w:r>
      <w:proofErr w:type="spellEnd"/>
      <w:r>
        <w:t xml:space="preserve"> haben? Ist das nicht ein wunder / daß da man in diesem Königreich / und in den benachbarten Landen / vor Fünfzehen </w:t>
      </w:r>
      <w:proofErr w:type="spellStart"/>
      <w:r>
        <w:t>jahren</w:t>
      </w:r>
      <w:proofErr w:type="spellEnd"/>
      <w:r>
        <w:t xml:space="preserve"> sich </w:t>
      </w:r>
      <w:proofErr w:type="spellStart"/>
      <w:r>
        <w:t>unterstund</w:t>
      </w:r>
      <w:proofErr w:type="spellEnd"/>
      <w:r>
        <w:t xml:space="preserve"> / alles das zu </w:t>
      </w:r>
      <w:proofErr w:type="spellStart"/>
      <w:r>
        <w:t>dempffen</w:t>
      </w:r>
      <w:proofErr w:type="spellEnd"/>
      <w:r>
        <w:t xml:space="preserve"> / was nur nach dem Evangelio schmeckte / daß </w:t>
      </w:r>
      <w:proofErr w:type="spellStart"/>
      <w:r>
        <w:t>uber</w:t>
      </w:r>
      <w:proofErr w:type="spellEnd"/>
      <w:r>
        <w:t xml:space="preserve"> und vieler </w:t>
      </w:r>
      <w:proofErr w:type="spellStart"/>
      <w:r>
        <w:t>menschen</w:t>
      </w:r>
      <w:proofErr w:type="spellEnd"/>
      <w:r>
        <w:t xml:space="preserve"> </w:t>
      </w:r>
      <w:proofErr w:type="spellStart"/>
      <w:r>
        <w:t>gedancken</w:t>
      </w:r>
      <w:proofErr w:type="spellEnd"/>
      <w:r>
        <w:t xml:space="preserve"> / der </w:t>
      </w:r>
      <w:proofErr w:type="spellStart"/>
      <w:r>
        <w:t>freye</w:t>
      </w:r>
      <w:proofErr w:type="spellEnd"/>
      <w:r>
        <w:t xml:space="preserve"> lauf dem Evangelio bald darnach wider gegeben worden? Und was </w:t>
      </w:r>
      <w:proofErr w:type="spellStart"/>
      <w:r>
        <w:t>sol</w:t>
      </w:r>
      <w:proofErr w:type="spellEnd"/>
      <w:r>
        <w:t xml:space="preserve"> ich mehr sagen? Eben das ist ein wunder </w:t>
      </w:r>
      <w:proofErr w:type="spellStart"/>
      <w:r>
        <w:t>uber</w:t>
      </w:r>
      <w:proofErr w:type="spellEnd"/>
      <w:r>
        <w:t xml:space="preserve"> alle wunder / daß wir einen EVANGELISCHEN </w:t>
      </w:r>
      <w:proofErr w:type="spellStart"/>
      <w:r>
        <w:t>KONIG</w:t>
      </w:r>
      <w:proofErr w:type="spellEnd"/>
      <w:r>
        <w:t xml:space="preserve"> in </w:t>
      </w:r>
      <w:proofErr w:type="spellStart"/>
      <w:r>
        <w:t>Böhem</w:t>
      </w:r>
      <w:proofErr w:type="spellEnd"/>
      <w:r>
        <w:t xml:space="preserve"> haben? Eben das ist ein wunder / daß ich heute auf dieser </w:t>
      </w:r>
      <w:proofErr w:type="spellStart"/>
      <w:r>
        <w:t>Cantzel</w:t>
      </w:r>
      <w:proofErr w:type="spellEnd"/>
      <w:r>
        <w:t xml:space="preserve"> stehe / und von der innerlichen </w:t>
      </w:r>
      <w:proofErr w:type="spellStart"/>
      <w:r>
        <w:t>Herrligkeit</w:t>
      </w:r>
      <w:proofErr w:type="spellEnd"/>
      <w:r>
        <w:t xml:space="preserve"> der Kirche Gottes predige. </w:t>
      </w:r>
      <w:proofErr w:type="spellStart"/>
      <w:r>
        <w:t>Darumb</w:t>
      </w:r>
      <w:proofErr w:type="spellEnd"/>
      <w:r>
        <w:t xml:space="preserve"> sag ich noch einmal: GROS ist unser Gott / und es ist unbegreiflich / wie Er regieret. </w:t>
      </w:r>
    </w:p>
    <w:p w14:paraId="2CEE8D85" w14:textId="77777777" w:rsidR="00453595" w:rsidRDefault="00453595" w:rsidP="00453595">
      <w:pPr>
        <w:pStyle w:val="berschrift2"/>
      </w:pPr>
      <w:r>
        <w:t xml:space="preserve">Die Sechste </w:t>
      </w:r>
      <w:proofErr w:type="spellStart"/>
      <w:r>
        <w:t>Herrligkeit</w:t>
      </w:r>
      <w:proofErr w:type="spellEnd"/>
      <w:r>
        <w:t xml:space="preserve"> der Kirchen / ist die Erbschaft des Ewigen </w:t>
      </w:r>
      <w:proofErr w:type="spellStart"/>
      <w:r>
        <w:t>lebens</w:t>
      </w:r>
      <w:proofErr w:type="spellEnd"/>
      <w:r>
        <w:t>.</w:t>
      </w:r>
    </w:p>
    <w:p w14:paraId="56B7ED00" w14:textId="77777777" w:rsidR="00453595" w:rsidRDefault="00453595" w:rsidP="00453595">
      <w:pPr>
        <w:pStyle w:val="StandardWeb"/>
      </w:pPr>
      <w:r>
        <w:t xml:space="preserve">Letztlich hat die wahre Kirche noch etwas </w:t>
      </w:r>
      <w:proofErr w:type="spellStart"/>
      <w:r>
        <w:t>herrlichs</w:t>
      </w:r>
      <w:proofErr w:type="spellEnd"/>
      <w:r>
        <w:t xml:space="preserve"> in sich / da sie </w:t>
      </w:r>
      <w:proofErr w:type="spellStart"/>
      <w:r>
        <w:t>wol</w:t>
      </w:r>
      <w:proofErr w:type="spellEnd"/>
      <w:r>
        <w:t xml:space="preserve"> fühlet / andere aber nicht sehen. Was mag das seyn? Es ist das verborgene leben / das sie bey sich hat: davon der Apostel schreibt im 3. an die </w:t>
      </w:r>
      <w:proofErr w:type="spellStart"/>
      <w:r>
        <w:t>Colosser</w:t>
      </w:r>
      <w:proofErr w:type="spellEnd"/>
      <w:r>
        <w:t xml:space="preserve">: </w:t>
      </w:r>
      <w:r>
        <w:rPr>
          <w:rStyle w:val="Hervorhebung"/>
        </w:rPr>
        <w:t>Ewer leben ist verborgen mit Christo in Gott.</w:t>
      </w:r>
      <w:r>
        <w:t xml:space="preserve"> Davon weis kein Jude / kein </w:t>
      </w:r>
      <w:proofErr w:type="spellStart"/>
      <w:r>
        <w:t>Türcke</w:t>
      </w:r>
      <w:proofErr w:type="spellEnd"/>
      <w:r>
        <w:t xml:space="preserve"> / kein Götzendiener / etwas zu sagen. </w:t>
      </w:r>
      <w:proofErr w:type="spellStart"/>
      <w:r>
        <w:t>Drumb</w:t>
      </w:r>
      <w:proofErr w:type="spellEnd"/>
      <w:r>
        <w:t xml:space="preserve"> </w:t>
      </w:r>
      <w:proofErr w:type="spellStart"/>
      <w:r>
        <w:t>seynd</w:t>
      </w:r>
      <w:proofErr w:type="spellEnd"/>
      <w:r>
        <w:t xml:space="preserve"> sie so furchtsam im </w:t>
      </w:r>
      <w:proofErr w:type="spellStart"/>
      <w:r>
        <w:t>tode</w:t>
      </w:r>
      <w:proofErr w:type="spellEnd"/>
      <w:r>
        <w:t xml:space="preserve">. Dann es mangelt ihnen am verborgenen leben / das ist / an der gewissen </w:t>
      </w:r>
      <w:proofErr w:type="spellStart"/>
      <w:r>
        <w:t>hoffnung</w:t>
      </w:r>
      <w:proofErr w:type="spellEnd"/>
      <w:r>
        <w:t xml:space="preserve"> der </w:t>
      </w:r>
      <w:proofErr w:type="spellStart"/>
      <w:r>
        <w:t>auferstehung</w:t>
      </w:r>
      <w:proofErr w:type="spellEnd"/>
      <w:r>
        <w:t xml:space="preserve"> ihres </w:t>
      </w:r>
      <w:proofErr w:type="spellStart"/>
      <w:r>
        <w:t>fleisches</w:t>
      </w:r>
      <w:proofErr w:type="spellEnd"/>
      <w:r>
        <w:t xml:space="preserve"> / und der zukünftigen </w:t>
      </w:r>
      <w:proofErr w:type="spellStart"/>
      <w:r>
        <w:t>herrligkeit</w:t>
      </w:r>
      <w:proofErr w:type="spellEnd"/>
      <w:r>
        <w:t xml:space="preserve">. Hingegen ist das der gläubigen höchste </w:t>
      </w:r>
      <w:proofErr w:type="spellStart"/>
      <w:r>
        <w:t>frewde</w:t>
      </w:r>
      <w:proofErr w:type="spellEnd"/>
      <w:r>
        <w:t xml:space="preserve"> / wann sie </w:t>
      </w:r>
      <w:proofErr w:type="spellStart"/>
      <w:r>
        <w:t>kranck</w:t>
      </w:r>
      <w:proofErr w:type="spellEnd"/>
      <w:r>
        <w:t xml:space="preserve"> </w:t>
      </w:r>
      <w:proofErr w:type="spellStart"/>
      <w:r>
        <w:t>seynd</w:t>
      </w:r>
      <w:proofErr w:type="spellEnd"/>
      <w:r>
        <w:t xml:space="preserve"> / wann sie verfolgt </w:t>
      </w:r>
      <w:proofErr w:type="spellStart"/>
      <w:r>
        <w:t>seynd</w:t>
      </w:r>
      <w:proofErr w:type="spellEnd"/>
      <w:r>
        <w:t xml:space="preserve"> / wann sie sterbe sollen / daß sie einen verborgenen </w:t>
      </w:r>
      <w:proofErr w:type="spellStart"/>
      <w:r>
        <w:t>schatz</w:t>
      </w:r>
      <w:proofErr w:type="spellEnd"/>
      <w:r>
        <w:t xml:space="preserve"> im </w:t>
      </w:r>
      <w:proofErr w:type="spellStart"/>
      <w:r>
        <w:t>hertzen</w:t>
      </w:r>
      <w:proofErr w:type="spellEnd"/>
      <w:r>
        <w:t xml:space="preserve"> haben / </w:t>
      </w:r>
      <w:proofErr w:type="spellStart"/>
      <w:r>
        <w:t>nemlich</w:t>
      </w:r>
      <w:proofErr w:type="spellEnd"/>
      <w:r>
        <w:t xml:space="preserve"> die schöne </w:t>
      </w:r>
      <w:proofErr w:type="spellStart"/>
      <w:r>
        <w:t>Hofnung</w:t>
      </w:r>
      <w:proofErr w:type="spellEnd"/>
      <w:r>
        <w:t xml:space="preserve"> / Sie werden nicht sterben / sondern leben / und die </w:t>
      </w:r>
      <w:proofErr w:type="spellStart"/>
      <w:r>
        <w:t>grosse</w:t>
      </w:r>
      <w:proofErr w:type="spellEnd"/>
      <w:r>
        <w:t xml:space="preserve"> </w:t>
      </w:r>
      <w:proofErr w:type="spellStart"/>
      <w:r>
        <w:t>thaten</w:t>
      </w:r>
      <w:proofErr w:type="spellEnd"/>
      <w:r>
        <w:t xml:space="preserve"> Gottes verkündigen: Sie </w:t>
      </w:r>
      <w:proofErr w:type="spellStart"/>
      <w:r>
        <w:t>seyen</w:t>
      </w:r>
      <w:proofErr w:type="spellEnd"/>
      <w:r>
        <w:t xml:space="preserve"> schon versetzt ins </w:t>
      </w:r>
      <w:proofErr w:type="spellStart"/>
      <w:r>
        <w:t>himlische</w:t>
      </w:r>
      <w:proofErr w:type="spellEnd"/>
      <w:r>
        <w:t xml:space="preserve"> wesen: es könne ihnen nicht fehlen. Der Sohn Gottes habe es </w:t>
      </w:r>
      <w:proofErr w:type="spellStart"/>
      <w:r>
        <w:t>verheissen</w:t>
      </w:r>
      <w:proofErr w:type="spellEnd"/>
      <w:r>
        <w:t xml:space="preserve">: </w:t>
      </w:r>
      <w:r>
        <w:rPr>
          <w:rStyle w:val="Hervorhebung"/>
        </w:rPr>
        <w:t>Wer an den Sohn glaubt / der hat das ewige leben.</w:t>
      </w:r>
      <w:r>
        <w:t xml:space="preserve"> Joh. 3. Der Vatter wolle es also haben: </w:t>
      </w:r>
      <w:r>
        <w:rPr>
          <w:rStyle w:val="Hervorhebung"/>
        </w:rPr>
        <w:t xml:space="preserve">Das ist der </w:t>
      </w:r>
      <w:proofErr w:type="spellStart"/>
      <w:r>
        <w:rPr>
          <w:rStyle w:val="Hervorhebung"/>
        </w:rPr>
        <w:t>wille</w:t>
      </w:r>
      <w:proofErr w:type="spellEnd"/>
      <w:r>
        <w:rPr>
          <w:rStyle w:val="Hervorhebung"/>
        </w:rPr>
        <w:t xml:space="preserve"> des / der mich gesandt hat / daß ich nichts verliere von allem / das er mir gegeben hat.</w:t>
      </w:r>
      <w:r>
        <w:t xml:space="preserve"> </w:t>
      </w:r>
      <w:proofErr w:type="spellStart"/>
      <w:r>
        <w:t>Joh.6</w:t>
      </w:r>
      <w:proofErr w:type="spellEnd"/>
      <w:r>
        <w:t xml:space="preserve">. Der Heilige Geist habe es versiegelt und bekräftiget. </w:t>
      </w:r>
    </w:p>
    <w:p w14:paraId="690BEFFD" w14:textId="77777777" w:rsidR="00453595" w:rsidRDefault="00453595" w:rsidP="00453595">
      <w:pPr>
        <w:pStyle w:val="StandardWeb"/>
      </w:pPr>
      <w:proofErr w:type="spellStart"/>
      <w:r>
        <w:t>Drumb</w:t>
      </w:r>
      <w:proofErr w:type="spellEnd"/>
      <w:r>
        <w:t xml:space="preserve"> geht’s ihnen / wie dem frommen Ignatio: welcher als er sterben </w:t>
      </w:r>
      <w:proofErr w:type="spellStart"/>
      <w:r>
        <w:t>solt</w:t>
      </w:r>
      <w:proofErr w:type="spellEnd"/>
      <w:r>
        <w:t xml:space="preserve"> / sprach Er: </w:t>
      </w:r>
      <w:r>
        <w:rPr>
          <w:rStyle w:val="Hervorhebung"/>
        </w:rPr>
        <w:t xml:space="preserve">Ich fühle eine lebendige quelle in mir / die </w:t>
      </w:r>
      <w:proofErr w:type="spellStart"/>
      <w:r>
        <w:rPr>
          <w:rStyle w:val="Hervorhebung"/>
        </w:rPr>
        <w:t>schreyet</w:t>
      </w:r>
      <w:proofErr w:type="spellEnd"/>
      <w:r>
        <w:rPr>
          <w:rStyle w:val="Hervorhebung"/>
        </w:rPr>
        <w:t xml:space="preserve">: </w:t>
      </w:r>
      <w:proofErr w:type="spellStart"/>
      <w:r>
        <w:rPr>
          <w:rStyle w:val="Hervorhebung"/>
        </w:rPr>
        <w:t>Ignati</w:t>
      </w:r>
      <w:proofErr w:type="spellEnd"/>
      <w:r>
        <w:rPr>
          <w:rStyle w:val="Hervorhebung"/>
        </w:rPr>
        <w:t xml:space="preserve"> / </w:t>
      </w:r>
      <w:proofErr w:type="spellStart"/>
      <w:r>
        <w:rPr>
          <w:rStyle w:val="Hervorhebung"/>
        </w:rPr>
        <w:t>Ignati</w:t>
      </w:r>
      <w:proofErr w:type="spellEnd"/>
      <w:r>
        <w:rPr>
          <w:rStyle w:val="Hervorhebung"/>
        </w:rPr>
        <w:t xml:space="preserve"> / zum Vatter / zum Vatter.</w:t>
      </w:r>
      <w:r>
        <w:t xml:space="preserve"> Diese quelle ist der Heilige Geist / welcher mitten im </w:t>
      </w:r>
      <w:proofErr w:type="spellStart"/>
      <w:r>
        <w:t>tode</w:t>
      </w:r>
      <w:proofErr w:type="spellEnd"/>
      <w:r>
        <w:t xml:space="preserve"> </w:t>
      </w:r>
      <w:proofErr w:type="spellStart"/>
      <w:r>
        <w:t>zeugnus</w:t>
      </w:r>
      <w:proofErr w:type="spellEnd"/>
      <w:r>
        <w:t xml:space="preserve"> gibt unserm Geist / daß wir Gottes Kinder </w:t>
      </w:r>
      <w:proofErr w:type="spellStart"/>
      <w:r>
        <w:t>seynd</w:t>
      </w:r>
      <w:proofErr w:type="spellEnd"/>
      <w:r>
        <w:t xml:space="preserve">: Und derhalben / wann Christus / unser leben / sich offenbaren wird / wir auch mit ihm werden offenbaret werden in der </w:t>
      </w:r>
      <w:proofErr w:type="spellStart"/>
      <w:r>
        <w:t>Herrligkeit</w:t>
      </w:r>
      <w:proofErr w:type="spellEnd"/>
      <w:r>
        <w:t xml:space="preserve">. </w:t>
      </w:r>
    </w:p>
    <w:p w14:paraId="0A02B8B2" w14:textId="77777777" w:rsidR="00453595" w:rsidRDefault="00453595" w:rsidP="00453595">
      <w:pPr>
        <w:pStyle w:val="StandardWeb"/>
      </w:pPr>
      <w:r>
        <w:t xml:space="preserve">So mögen sich nun andere rühmen / daß sie dieser </w:t>
      </w:r>
      <w:proofErr w:type="spellStart"/>
      <w:r>
        <w:t>welt</w:t>
      </w:r>
      <w:proofErr w:type="spellEnd"/>
      <w:r>
        <w:t xml:space="preserve"> </w:t>
      </w:r>
      <w:proofErr w:type="spellStart"/>
      <w:r>
        <w:t>güter</w:t>
      </w:r>
      <w:proofErr w:type="spellEnd"/>
      <w:r>
        <w:t xml:space="preserve"> besitzen: Wir rühmen uns / daß wir die himmlische </w:t>
      </w:r>
      <w:proofErr w:type="spellStart"/>
      <w:r>
        <w:t>güter</w:t>
      </w:r>
      <w:proofErr w:type="spellEnd"/>
      <w:r>
        <w:t xml:space="preserve"> besitzen werden. So mögen sich nun andere rühmen / daß sie von den Menschen </w:t>
      </w:r>
      <w:proofErr w:type="spellStart"/>
      <w:r>
        <w:t>geehret</w:t>
      </w:r>
      <w:proofErr w:type="spellEnd"/>
      <w:r>
        <w:t xml:space="preserve"> werden auf erden: Wir rühmen uns / daß wir für Gott im </w:t>
      </w:r>
      <w:proofErr w:type="spellStart"/>
      <w:r>
        <w:t>himmel</w:t>
      </w:r>
      <w:proofErr w:type="spellEnd"/>
      <w:r>
        <w:t xml:space="preserve"> </w:t>
      </w:r>
      <w:proofErr w:type="spellStart"/>
      <w:r>
        <w:t>geehret</w:t>
      </w:r>
      <w:proofErr w:type="spellEnd"/>
      <w:r>
        <w:t xml:space="preserve"> werden. So mögen sich nun andere rühmen / daß sie in der </w:t>
      </w:r>
      <w:proofErr w:type="spellStart"/>
      <w:r>
        <w:t>welt</w:t>
      </w:r>
      <w:proofErr w:type="spellEnd"/>
      <w:r>
        <w:t xml:space="preserve"> </w:t>
      </w:r>
      <w:proofErr w:type="spellStart"/>
      <w:r>
        <w:t>frewde</w:t>
      </w:r>
      <w:proofErr w:type="spellEnd"/>
      <w:r>
        <w:t xml:space="preserve"> leben: Wir rühmen uns / daß wir in der </w:t>
      </w:r>
      <w:proofErr w:type="spellStart"/>
      <w:r>
        <w:t>welt</w:t>
      </w:r>
      <w:proofErr w:type="spellEnd"/>
      <w:r>
        <w:t xml:space="preserve"> angst / im </w:t>
      </w:r>
      <w:proofErr w:type="spellStart"/>
      <w:r>
        <w:t>himmel</w:t>
      </w:r>
      <w:proofErr w:type="spellEnd"/>
      <w:r>
        <w:t xml:space="preserve"> aber ewige </w:t>
      </w:r>
      <w:proofErr w:type="spellStart"/>
      <w:r>
        <w:t>frewde</w:t>
      </w:r>
      <w:proofErr w:type="spellEnd"/>
      <w:r>
        <w:t xml:space="preserve"> zu gewarten haben. </w:t>
      </w:r>
    </w:p>
    <w:p w14:paraId="25743AD7" w14:textId="77777777" w:rsidR="00453595" w:rsidRDefault="00453595" w:rsidP="00453595">
      <w:pPr>
        <w:pStyle w:val="berschrift2"/>
      </w:pPr>
      <w:r>
        <w:t>Beschluß</w:t>
      </w:r>
    </w:p>
    <w:p w14:paraId="77020A17" w14:textId="77777777" w:rsidR="00453595" w:rsidRDefault="00453595" w:rsidP="00453595">
      <w:pPr>
        <w:pStyle w:val="StandardWeb"/>
      </w:pPr>
      <w:r>
        <w:t xml:space="preserve">Und das ist also die </w:t>
      </w:r>
      <w:proofErr w:type="spellStart"/>
      <w:r>
        <w:t>kurtze</w:t>
      </w:r>
      <w:proofErr w:type="spellEnd"/>
      <w:r>
        <w:t xml:space="preserve"> </w:t>
      </w:r>
      <w:proofErr w:type="spellStart"/>
      <w:r>
        <w:t>erklärung</w:t>
      </w:r>
      <w:proofErr w:type="spellEnd"/>
      <w:r>
        <w:t xml:space="preserve"> des </w:t>
      </w:r>
      <w:proofErr w:type="spellStart"/>
      <w:r>
        <w:t>Sprüchlins</w:t>
      </w:r>
      <w:proofErr w:type="spellEnd"/>
      <w:r>
        <w:t xml:space="preserve">: Des Königs Tochter ist herrlich inwendig. </w:t>
      </w:r>
    </w:p>
    <w:p w14:paraId="244A1935" w14:textId="77777777" w:rsidR="00453595" w:rsidRDefault="00453595" w:rsidP="00453595">
      <w:pPr>
        <w:pStyle w:val="StandardWeb"/>
      </w:pPr>
      <w:r>
        <w:lastRenderedPageBreak/>
        <w:t xml:space="preserve">Ihr habt gehört: </w:t>
      </w:r>
      <w:proofErr w:type="spellStart"/>
      <w:r>
        <w:t>Worinnen</w:t>
      </w:r>
      <w:proofErr w:type="spellEnd"/>
      <w:r>
        <w:t xml:space="preserve"> der innerliche schmuck und </w:t>
      </w:r>
      <w:proofErr w:type="spellStart"/>
      <w:r>
        <w:t>zierde</w:t>
      </w:r>
      <w:proofErr w:type="spellEnd"/>
      <w:r>
        <w:t xml:space="preserve"> der Gemeine Gottes bestehe: </w:t>
      </w:r>
      <w:proofErr w:type="spellStart"/>
      <w:r>
        <w:t>nemblich</w:t>
      </w:r>
      <w:proofErr w:type="spellEnd"/>
      <w:r>
        <w:t xml:space="preserve"> / nicht in </w:t>
      </w:r>
      <w:proofErr w:type="spellStart"/>
      <w:r>
        <w:t>gold</w:t>
      </w:r>
      <w:proofErr w:type="spellEnd"/>
      <w:r>
        <w:t xml:space="preserve"> oder </w:t>
      </w:r>
      <w:proofErr w:type="spellStart"/>
      <w:r>
        <w:t>silber</w:t>
      </w:r>
      <w:proofErr w:type="spellEnd"/>
      <w:r>
        <w:t xml:space="preserve"> / nicht in guten tagen: sondern </w:t>
      </w:r>
      <w:proofErr w:type="spellStart"/>
      <w:r>
        <w:t>darinn</w:t>
      </w:r>
      <w:proofErr w:type="spellEnd"/>
      <w:r>
        <w:t xml:space="preserve"> / daß sie das reine Wort Gottes </w:t>
      </w:r>
      <w:proofErr w:type="spellStart"/>
      <w:r>
        <w:t>erhelt</w:t>
      </w:r>
      <w:proofErr w:type="spellEnd"/>
      <w:r>
        <w:t xml:space="preserve">: Gott nach seinem willen </w:t>
      </w:r>
      <w:proofErr w:type="spellStart"/>
      <w:r>
        <w:t>anruffet</w:t>
      </w:r>
      <w:proofErr w:type="spellEnd"/>
      <w:r>
        <w:t xml:space="preserve"> und von ihm erhöret wird: daß sie weiß zu sagen von </w:t>
      </w:r>
      <w:proofErr w:type="spellStart"/>
      <w:r>
        <w:t>wunderbarlichen</w:t>
      </w:r>
      <w:proofErr w:type="spellEnd"/>
      <w:r>
        <w:t xml:space="preserve"> </w:t>
      </w:r>
      <w:proofErr w:type="spellStart"/>
      <w:r>
        <w:t>erlösungen</w:t>
      </w:r>
      <w:proofErr w:type="spellEnd"/>
      <w:r>
        <w:t xml:space="preserve"> / und zu rühmen die vom Heiligen Geist in den </w:t>
      </w:r>
      <w:proofErr w:type="spellStart"/>
      <w:r>
        <w:t>hertzen</w:t>
      </w:r>
      <w:proofErr w:type="spellEnd"/>
      <w:r>
        <w:t xml:space="preserve"> der </w:t>
      </w:r>
      <w:proofErr w:type="spellStart"/>
      <w:r>
        <w:t>glaubigen</w:t>
      </w:r>
      <w:proofErr w:type="spellEnd"/>
      <w:r>
        <w:t xml:space="preserve"> </w:t>
      </w:r>
      <w:proofErr w:type="spellStart"/>
      <w:r>
        <w:t>gepflantzte</w:t>
      </w:r>
      <w:proofErr w:type="spellEnd"/>
      <w:r>
        <w:t xml:space="preserve"> </w:t>
      </w:r>
      <w:proofErr w:type="spellStart"/>
      <w:r>
        <w:t>tugenden</w:t>
      </w:r>
      <w:proofErr w:type="spellEnd"/>
      <w:r>
        <w:t xml:space="preserve">: daß sie mit gewissen </w:t>
      </w:r>
      <w:proofErr w:type="spellStart"/>
      <w:r>
        <w:t>weissagungen</w:t>
      </w:r>
      <w:proofErr w:type="spellEnd"/>
      <w:r>
        <w:t xml:space="preserve"> / und unverdächtigen </w:t>
      </w:r>
      <w:proofErr w:type="spellStart"/>
      <w:r>
        <w:t>wunderwercken</w:t>
      </w:r>
      <w:proofErr w:type="spellEnd"/>
      <w:r>
        <w:t xml:space="preserve"> </w:t>
      </w:r>
      <w:proofErr w:type="spellStart"/>
      <w:r>
        <w:t>umbgehet</w:t>
      </w:r>
      <w:proofErr w:type="spellEnd"/>
      <w:r>
        <w:t xml:space="preserve">: und endlich mitten im </w:t>
      </w:r>
      <w:proofErr w:type="spellStart"/>
      <w:r>
        <w:t>tode</w:t>
      </w:r>
      <w:proofErr w:type="spellEnd"/>
      <w:r>
        <w:t xml:space="preserve"> ein verborgenes leben bey sich hat. </w:t>
      </w:r>
    </w:p>
    <w:p w14:paraId="49B5BBAD" w14:textId="77777777" w:rsidR="00453595" w:rsidRDefault="00453595" w:rsidP="00453595">
      <w:pPr>
        <w:pStyle w:val="StandardWeb"/>
      </w:pPr>
      <w:r>
        <w:t xml:space="preserve">So besiehe nu nicht die wände in den steinern Tempeln / ob sie schimmern und glänzen / sondern besiehe die </w:t>
      </w:r>
      <w:proofErr w:type="spellStart"/>
      <w:r>
        <w:t>hertzen</w:t>
      </w:r>
      <w:proofErr w:type="spellEnd"/>
      <w:r>
        <w:t xml:space="preserve"> der </w:t>
      </w:r>
      <w:proofErr w:type="spellStart"/>
      <w:r>
        <w:t>zuhörer</w:t>
      </w:r>
      <w:proofErr w:type="spellEnd"/>
      <w:r>
        <w:t xml:space="preserve"> / ob sie sich an Gottes Wort / ans </w:t>
      </w:r>
      <w:proofErr w:type="spellStart"/>
      <w:r>
        <w:t>Gebett</w:t>
      </w:r>
      <w:proofErr w:type="spellEnd"/>
      <w:r>
        <w:t xml:space="preserve"> / zum Chor der </w:t>
      </w:r>
      <w:proofErr w:type="spellStart"/>
      <w:r>
        <w:t>erlöseten</w:t>
      </w:r>
      <w:proofErr w:type="spellEnd"/>
      <w:r>
        <w:t xml:space="preserve"> </w:t>
      </w:r>
      <w:proofErr w:type="spellStart"/>
      <w:r>
        <w:t>kinder</w:t>
      </w:r>
      <w:proofErr w:type="spellEnd"/>
      <w:r>
        <w:t xml:space="preserve"> Gottes / zur </w:t>
      </w:r>
      <w:proofErr w:type="spellStart"/>
      <w:r>
        <w:t>heiligkeit</w:t>
      </w:r>
      <w:proofErr w:type="spellEnd"/>
      <w:r>
        <w:t xml:space="preserve"> der Propheten und Apostel / zu den gewissen </w:t>
      </w:r>
      <w:proofErr w:type="spellStart"/>
      <w:r>
        <w:t>weissagungen</w:t>
      </w:r>
      <w:proofErr w:type="spellEnd"/>
      <w:r>
        <w:t xml:space="preserve"> und </w:t>
      </w:r>
      <w:proofErr w:type="spellStart"/>
      <w:r>
        <w:t>wunderthaten</w:t>
      </w:r>
      <w:proofErr w:type="spellEnd"/>
      <w:r>
        <w:t xml:space="preserve"> Gottes / und endlich zu dem verborgenen leben in Christo / halten / </w:t>
      </w:r>
      <w:proofErr w:type="spellStart"/>
      <w:r>
        <w:t>wiltu</w:t>
      </w:r>
      <w:proofErr w:type="spellEnd"/>
      <w:r>
        <w:t xml:space="preserve"> anders die wahre Kirche auf erden finden. </w:t>
      </w:r>
    </w:p>
    <w:p w14:paraId="5BEDC93E" w14:textId="77777777" w:rsidR="00453595" w:rsidRDefault="00453595" w:rsidP="00453595">
      <w:pPr>
        <w:pStyle w:val="StandardWeb"/>
      </w:pPr>
      <w:r>
        <w:t xml:space="preserve">Und wann du sie findest / so geselle dich zu ihr / bette mit ihr / bekenne mit ihr / leide mit ihr: Und sey dessen nur </w:t>
      </w:r>
      <w:proofErr w:type="spellStart"/>
      <w:r>
        <w:t>gewis</w:t>
      </w:r>
      <w:proofErr w:type="spellEnd"/>
      <w:r>
        <w:t xml:space="preserve"> / ob gleich </w:t>
      </w:r>
      <w:proofErr w:type="spellStart"/>
      <w:r>
        <w:t>dis</w:t>
      </w:r>
      <w:proofErr w:type="spellEnd"/>
      <w:r>
        <w:t xml:space="preserve"> </w:t>
      </w:r>
      <w:proofErr w:type="spellStart"/>
      <w:r>
        <w:t>häuflin</w:t>
      </w:r>
      <w:proofErr w:type="spellEnd"/>
      <w:r>
        <w:t xml:space="preserve"> </w:t>
      </w:r>
      <w:proofErr w:type="spellStart"/>
      <w:r>
        <w:t>itzt</w:t>
      </w:r>
      <w:proofErr w:type="spellEnd"/>
      <w:r>
        <w:t xml:space="preserve"> nicht helle scheinet für den </w:t>
      </w:r>
      <w:proofErr w:type="spellStart"/>
      <w:r>
        <w:t>augen</w:t>
      </w:r>
      <w:proofErr w:type="spellEnd"/>
      <w:r>
        <w:t xml:space="preserve"> der Menschen / so leuchte es doch licht / für den </w:t>
      </w:r>
      <w:proofErr w:type="spellStart"/>
      <w:r>
        <w:t>augen</w:t>
      </w:r>
      <w:proofErr w:type="spellEnd"/>
      <w:r>
        <w:t xml:space="preserve"> Gottes / und werde auch dermal eins für der Menschen </w:t>
      </w:r>
      <w:proofErr w:type="spellStart"/>
      <w:r>
        <w:t>augen</w:t>
      </w:r>
      <w:proofErr w:type="spellEnd"/>
      <w:r>
        <w:t xml:space="preserve"> schimmern und </w:t>
      </w:r>
      <w:proofErr w:type="spellStart"/>
      <w:r>
        <w:t>gläntzen</w:t>
      </w:r>
      <w:proofErr w:type="spellEnd"/>
      <w:r>
        <w:t xml:space="preserve"> / an dem seligen tage / wann der Himmlische Bräutigam / Christus / seine liebe Braut / das ist / seine </w:t>
      </w:r>
      <w:proofErr w:type="spellStart"/>
      <w:r>
        <w:t>auserwehlte</w:t>
      </w:r>
      <w:proofErr w:type="spellEnd"/>
      <w:r>
        <w:t xml:space="preserve"> und </w:t>
      </w:r>
      <w:proofErr w:type="spellStart"/>
      <w:r>
        <w:t>glaubige</w:t>
      </w:r>
      <w:proofErr w:type="spellEnd"/>
      <w:r>
        <w:t xml:space="preserve"> / dem Vatter zuführen / und sagen wird: </w:t>
      </w:r>
      <w:r>
        <w:rPr>
          <w:rStyle w:val="Hervorhebung"/>
        </w:rPr>
        <w:t xml:space="preserve">Vatter / Das </w:t>
      </w:r>
      <w:proofErr w:type="spellStart"/>
      <w:r>
        <w:rPr>
          <w:rStyle w:val="Hervorhebung"/>
        </w:rPr>
        <w:t>seind</w:t>
      </w:r>
      <w:proofErr w:type="spellEnd"/>
      <w:r>
        <w:rPr>
          <w:rStyle w:val="Hervorhebung"/>
        </w:rPr>
        <w:t xml:space="preserve"> die / die du mir gegeben hast / die an mich geglaubt / die mich lieb gehabt / die mich bekennet / und bey mir in den </w:t>
      </w:r>
      <w:proofErr w:type="spellStart"/>
      <w:r>
        <w:rPr>
          <w:rStyle w:val="Hervorhebung"/>
        </w:rPr>
        <w:t>anfechtungen</w:t>
      </w:r>
      <w:proofErr w:type="spellEnd"/>
      <w:r>
        <w:rPr>
          <w:rStyle w:val="Hervorhebung"/>
        </w:rPr>
        <w:t xml:space="preserve"> verharret sind: Heiliger Vatter / Ich </w:t>
      </w:r>
      <w:proofErr w:type="spellStart"/>
      <w:r>
        <w:rPr>
          <w:rStyle w:val="Hervorhebung"/>
        </w:rPr>
        <w:t>wil</w:t>
      </w:r>
      <w:proofErr w:type="spellEnd"/>
      <w:r>
        <w:rPr>
          <w:rStyle w:val="Hervorhebung"/>
        </w:rPr>
        <w:t xml:space="preserve"> / daß wo ich bin / auch sie </w:t>
      </w:r>
      <w:proofErr w:type="spellStart"/>
      <w:r>
        <w:rPr>
          <w:rStyle w:val="Hervorhebung"/>
        </w:rPr>
        <w:t>seyen</w:t>
      </w:r>
      <w:proofErr w:type="spellEnd"/>
      <w:r>
        <w:rPr>
          <w:rStyle w:val="Hervorhebung"/>
        </w:rPr>
        <w:t xml:space="preserve"> / auf daß sie meine / deine / und des Heiligen Geists </w:t>
      </w:r>
      <w:proofErr w:type="spellStart"/>
      <w:r>
        <w:rPr>
          <w:rStyle w:val="Hervorhebung"/>
        </w:rPr>
        <w:t>herrligkeit</w:t>
      </w:r>
      <w:proofErr w:type="spellEnd"/>
      <w:r>
        <w:rPr>
          <w:rStyle w:val="Hervorhebung"/>
        </w:rPr>
        <w:t xml:space="preserve"> sehen.</w:t>
      </w:r>
      <w:r>
        <w:t xml:space="preserve"> Dann werden die gerechten leuchten wie die Sonn. Dann wird die Tochter des Königs auswendig und inwendig herrlich seyn / welcher weder Sonn noch Mond wird schaden können / weil Christus / ihr Bräutigam / ihr Sonn / Mond / und alles in allem seyn wird. Ihm sey Lob in </w:t>
      </w:r>
      <w:proofErr w:type="spellStart"/>
      <w:r>
        <w:t>ewigkeit</w:t>
      </w:r>
      <w:proofErr w:type="spellEnd"/>
      <w:r>
        <w:t xml:space="preserve"> / Amen. </w:t>
      </w:r>
    </w:p>
    <w:p w14:paraId="4C4E30DB" w14:textId="77777777" w:rsidR="00453595" w:rsidRDefault="00453595" w:rsidP="00453595">
      <w:pPr>
        <w:pStyle w:val="berschrift2"/>
      </w:pPr>
      <w:proofErr w:type="spellStart"/>
      <w:r>
        <w:t>Gebett</w:t>
      </w:r>
      <w:proofErr w:type="spellEnd"/>
      <w:r>
        <w:t>.</w:t>
      </w:r>
    </w:p>
    <w:p w14:paraId="6EB51986" w14:textId="77777777" w:rsidR="00453595" w:rsidRDefault="00453595" w:rsidP="00453595">
      <w:pPr>
        <w:pStyle w:val="StandardWeb"/>
      </w:pPr>
      <w:r>
        <w:t xml:space="preserve">Allmächtiger / </w:t>
      </w:r>
      <w:proofErr w:type="spellStart"/>
      <w:r>
        <w:t>Barmhertziger</w:t>
      </w:r>
      <w:proofErr w:type="spellEnd"/>
      <w:r>
        <w:t xml:space="preserve"> / </w:t>
      </w:r>
      <w:proofErr w:type="spellStart"/>
      <w:r>
        <w:t>Getrewer</w:t>
      </w:r>
      <w:proofErr w:type="spellEnd"/>
      <w:r>
        <w:t xml:space="preserve"> Gott und Vatter / Wir sagen dir lob und </w:t>
      </w:r>
      <w:proofErr w:type="spellStart"/>
      <w:r>
        <w:t>danck</w:t>
      </w:r>
      <w:proofErr w:type="spellEnd"/>
      <w:r>
        <w:t xml:space="preserve"> für die </w:t>
      </w:r>
      <w:proofErr w:type="spellStart"/>
      <w:r>
        <w:t>grosse</w:t>
      </w:r>
      <w:proofErr w:type="spellEnd"/>
      <w:r>
        <w:t xml:space="preserve"> </w:t>
      </w:r>
      <w:proofErr w:type="spellStart"/>
      <w:r>
        <w:t>gnade</w:t>
      </w:r>
      <w:proofErr w:type="spellEnd"/>
      <w:r>
        <w:t xml:space="preserve"> / daß wir auch in diesem </w:t>
      </w:r>
      <w:proofErr w:type="spellStart"/>
      <w:r>
        <w:t>ort</w:t>
      </w:r>
      <w:proofErr w:type="spellEnd"/>
      <w:r>
        <w:t xml:space="preserve"> zusammen kommen / dein </w:t>
      </w:r>
      <w:proofErr w:type="spellStart"/>
      <w:r>
        <w:t>wort</w:t>
      </w:r>
      <w:proofErr w:type="spellEnd"/>
      <w:r>
        <w:t xml:space="preserve"> erklären / und daraus eine lehr nach der andern / einen </w:t>
      </w:r>
      <w:proofErr w:type="spellStart"/>
      <w:r>
        <w:t>trost</w:t>
      </w:r>
      <w:proofErr w:type="spellEnd"/>
      <w:r>
        <w:t xml:space="preserve"> nach dem andern / eine </w:t>
      </w:r>
      <w:proofErr w:type="spellStart"/>
      <w:r>
        <w:t>vermahnung</w:t>
      </w:r>
      <w:proofErr w:type="spellEnd"/>
      <w:r>
        <w:t xml:space="preserve"> nach der andern / zur ehre deines Namens / und unser </w:t>
      </w:r>
      <w:proofErr w:type="spellStart"/>
      <w:r>
        <w:t>auferbawung</w:t>
      </w:r>
      <w:proofErr w:type="spellEnd"/>
      <w:r>
        <w:t xml:space="preserve"> / </w:t>
      </w:r>
      <w:proofErr w:type="spellStart"/>
      <w:r>
        <w:t>nemen</w:t>
      </w:r>
      <w:proofErr w:type="spellEnd"/>
      <w:r>
        <w:t xml:space="preserve"> können. Insonderheit </w:t>
      </w:r>
      <w:proofErr w:type="spellStart"/>
      <w:r>
        <w:t>dancken</w:t>
      </w:r>
      <w:proofErr w:type="spellEnd"/>
      <w:r>
        <w:t xml:space="preserve"> wir dir / daß du uns unterweisest in deinem </w:t>
      </w:r>
      <w:proofErr w:type="spellStart"/>
      <w:r>
        <w:t>wort</w:t>
      </w:r>
      <w:proofErr w:type="spellEnd"/>
      <w:r>
        <w:t xml:space="preserve"> / wo die </w:t>
      </w:r>
      <w:proofErr w:type="spellStart"/>
      <w:r>
        <w:t>ware</w:t>
      </w:r>
      <w:proofErr w:type="spellEnd"/>
      <w:r>
        <w:t xml:space="preserve"> Kirche zu finden sey: </w:t>
      </w:r>
      <w:proofErr w:type="spellStart"/>
      <w:r>
        <w:t>nemblich</w:t>
      </w:r>
      <w:proofErr w:type="spellEnd"/>
      <w:r>
        <w:t xml:space="preserve"> / allein an dem orte / da man dir nach deinem worte / willen und </w:t>
      </w:r>
      <w:proofErr w:type="spellStart"/>
      <w:r>
        <w:t>wolgefallen</w:t>
      </w:r>
      <w:proofErr w:type="spellEnd"/>
      <w:r>
        <w:t xml:space="preserve"> / dienet. Thue auf / o HERRE Gott / die </w:t>
      </w:r>
      <w:proofErr w:type="spellStart"/>
      <w:r>
        <w:t>augen</w:t>
      </w:r>
      <w:proofErr w:type="spellEnd"/>
      <w:r>
        <w:t xml:space="preserve"> aller deren / welche sich </w:t>
      </w:r>
      <w:proofErr w:type="spellStart"/>
      <w:r>
        <w:t>biß</w:t>
      </w:r>
      <w:proofErr w:type="spellEnd"/>
      <w:r>
        <w:t xml:space="preserve"> </w:t>
      </w:r>
      <w:proofErr w:type="spellStart"/>
      <w:r>
        <w:t>anhero</w:t>
      </w:r>
      <w:proofErr w:type="spellEnd"/>
      <w:r>
        <w:t xml:space="preserve"> den </w:t>
      </w:r>
      <w:proofErr w:type="spellStart"/>
      <w:r>
        <w:t>eusserlichen</w:t>
      </w:r>
      <w:proofErr w:type="spellEnd"/>
      <w:r>
        <w:t xml:space="preserve"> schein haben blenden lassen: auf daß sie ins künftig auf die inwendige </w:t>
      </w:r>
      <w:proofErr w:type="spellStart"/>
      <w:r>
        <w:t>herrligkeit</w:t>
      </w:r>
      <w:proofErr w:type="spellEnd"/>
      <w:r>
        <w:t xml:space="preserve"> deiner Tochter </w:t>
      </w:r>
      <w:proofErr w:type="spellStart"/>
      <w:r>
        <w:t>achtung</w:t>
      </w:r>
      <w:proofErr w:type="spellEnd"/>
      <w:r>
        <w:t xml:space="preserve"> geben / dein </w:t>
      </w:r>
      <w:proofErr w:type="spellStart"/>
      <w:r>
        <w:t>wort</w:t>
      </w:r>
      <w:proofErr w:type="spellEnd"/>
      <w:r>
        <w:t xml:space="preserve"> lieb gewinnen / dich in </w:t>
      </w:r>
      <w:proofErr w:type="spellStart"/>
      <w:r>
        <w:t>warem</w:t>
      </w:r>
      <w:proofErr w:type="spellEnd"/>
      <w:r>
        <w:t xml:space="preserve"> glauben </w:t>
      </w:r>
      <w:proofErr w:type="spellStart"/>
      <w:r>
        <w:t>anruffen</w:t>
      </w:r>
      <w:proofErr w:type="spellEnd"/>
      <w:r>
        <w:t xml:space="preserve"> / und in </w:t>
      </w:r>
      <w:proofErr w:type="spellStart"/>
      <w:r>
        <w:t>hofnung</w:t>
      </w:r>
      <w:proofErr w:type="spellEnd"/>
      <w:r>
        <w:t xml:space="preserve"> der zukünftigen </w:t>
      </w:r>
      <w:proofErr w:type="spellStart"/>
      <w:r>
        <w:t>herrligkeit</w:t>
      </w:r>
      <w:proofErr w:type="spellEnd"/>
      <w:r>
        <w:t xml:space="preserve"> alles menschliche elende mit </w:t>
      </w:r>
      <w:proofErr w:type="spellStart"/>
      <w:r>
        <w:t>frölicher</w:t>
      </w:r>
      <w:proofErr w:type="spellEnd"/>
      <w:r>
        <w:t xml:space="preserve"> </w:t>
      </w:r>
      <w:proofErr w:type="spellStart"/>
      <w:r>
        <w:t>gedult</w:t>
      </w:r>
      <w:proofErr w:type="spellEnd"/>
      <w:r>
        <w:t xml:space="preserve"> ertragen. Laß dir in </w:t>
      </w:r>
      <w:proofErr w:type="spellStart"/>
      <w:r>
        <w:t>gnaden</w:t>
      </w:r>
      <w:proofErr w:type="spellEnd"/>
      <w:r>
        <w:t xml:space="preserve"> befohlen seyn die Königliche </w:t>
      </w:r>
      <w:proofErr w:type="spellStart"/>
      <w:r>
        <w:t>Mayestät</w:t>
      </w:r>
      <w:proofErr w:type="spellEnd"/>
      <w:r>
        <w:t xml:space="preserve"> in Gros Britannien / und dann die Königliche </w:t>
      </w:r>
      <w:proofErr w:type="spellStart"/>
      <w:r>
        <w:t>Mayestät</w:t>
      </w:r>
      <w:proofErr w:type="spellEnd"/>
      <w:r>
        <w:t xml:space="preserve"> in </w:t>
      </w:r>
      <w:proofErr w:type="spellStart"/>
      <w:r>
        <w:t>Böheim</w:t>
      </w:r>
      <w:proofErr w:type="spellEnd"/>
      <w:r>
        <w:t xml:space="preserve">: Erfülle sie </w:t>
      </w:r>
      <w:proofErr w:type="spellStart"/>
      <w:r>
        <w:t>beyde</w:t>
      </w:r>
      <w:proofErr w:type="spellEnd"/>
      <w:r>
        <w:t xml:space="preserve"> mit dem Geist der </w:t>
      </w:r>
      <w:proofErr w:type="spellStart"/>
      <w:r>
        <w:t>weisheit</w:t>
      </w:r>
      <w:proofErr w:type="spellEnd"/>
      <w:r>
        <w:t xml:space="preserve"> und verstands / beständiger </w:t>
      </w:r>
      <w:proofErr w:type="spellStart"/>
      <w:r>
        <w:t>gesundheit</w:t>
      </w:r>
      <w:proofErr w:type="spellEnd"/>
      <w:r>
        <w:t xml:space="preserve"> und langem leben. Insonderheit </w:t>
      </w:r>
      <w:proofErr w:type="spellStart"/>
      <w:r>
        <w:t>wollestu</w:t>
      </w:r>
      <w:proofErr w:type="spellEnd"/>
      <w:r>
        <w:t xml:space="preserve"> / o Herre Gott / selbst der </w:t>
      </w:r>
      <w:proofErr w:type="spellStart"/>
      <w:r>
        <w:t>regierung</w:t>
      </w:r>
      <w:proofErr w:type="spellEnd"/>
      <w:r>
        <w:t xml:space="preserve"> unsers Königs glücklicher </w:t>
      </w:r>
      <w:proofErr w:type="spellStart"/>
      <w:r>
        <w:t>anfang</w:t>
      </w:r>
      <w:proofErr w:type="spellEnd"/>
      <w:r>
        <w:t xml:space="preserve"> / heiliges mittel / und seliges ende seyn / auf daß unter derselbigen / was </w:t>
      </w:r>
      <w:proofErr w:type="spellStart"/>
      <w:r>
        <w:t>biß</w:t>
      </w:r>
      <w:proofErr w:type="spellEnd"/>
      <w:r>
        <w:t xml:space="preserve"> </w:t>
      </w:r>
      <w:proofErr w:type="spellStart"/>
      <w:r>
        <w:t>anhero</w:t>
      </w:r>
      <w:proofErr w:type="spellEnd"/>
      <w:r>
        <w:t xml:space="preserve"> betrübt gewesen / sich </w:t>
      </w:r>
      <w:proofErr w:type="spellStart"/>
      <w:r>
        <w:t>widerumb</w:t>
      </w:r>
      <w:proofErr w:type="spellEnd"/>
      <w:r>
        <w:t xml:space="preserve"> </w:t>
      </w:r>
      <w:proofErr w:type="spellStart"/>
      <w:r>
        <w:t>erfrewe</w:t>
      </w:r>
      <w:proofErr w:type="spellEnd"/>
      <w:r>
        <w:t xml:space="preserve"> / und was gleichsam halb todt gewesen / </w:t>
      </w:r>
      <w:proofErr w:type="spellStart"/>
      <w:r>
        <w:t>widerumb</w:t>
      </w:r>
      <w:proofErr w:type="spellEnd"/>
      <w:r>
        <w:t xml:space="preserve"> lebendig werde. Dergleichen befehlen wir dir Ihrer Königlichen </w:t>
      </w:r>
      <w:proofErr w:type="spellStart"/>
      <w:r>
        <w:t>Mayestät</w:t>
      </w:r>
      <w:proofErr w:type="spellEnd"/>
      <w:r>
        <w:t xml:space="preserve"> Königliche Gemahlin / </w:t>
      </w:r>
      <w:proofErr w:type="spellStart"/>
      <w:r>
        <w:t>Fraw</w:t>
      </w:r>
      <w:proofErr w:type="spellEnd"/>
      <w:r>
        <w:t xml:space="preserve"> Mutter / Herrn Bruder / Junge Herrschaft und </w:t>
      </w:r>
      <w:proofErr w:type="spellStart"/>
      <w:r>
        <w:t>Fräwlin</w:t>
      </w:r>
      <w:proofErr w:type="spellEnd"/>
      <w:r>
        <w:t xml:space="preserve"> / </w:t>
      </w:r>
      <w:proofErr w:type="spellStart"/>
      <w:r>
        <w:t>sambt</w:t>
      </w:r>
      <w:proofErr w:type="spellEnd"/>
      <w:r>
        <w:t xml:space="preserve"> allen an und </w:t>
      </w:r>
      <w:proofErr w:type="spellStart"/>
      <w:r>
        <w:t>zuverwandten</w:t>
      </w:r>
      <w:proofErr w:type="spellEnd"/>
      <w:r>
        <w:t xml:space="preserve"> / wie auch </w:t>
      </w:r>
      <w:proofErr w:type="spellStart"/>
      <w:r>
        <w:t>beyde</w:t>
      </w:r>
      <w:proofErr w:type="spellEnd"/>
      <w:r>
        <w:t xml:space="preserve"> Fürstliche Herren Stadthalter in der </w:t>
      </w:r>
      <w:proofErr w:type="spellStart"/>
      <w:r>
        <w:t>Undern</w:t>
      </w:r>
      <w:proofErr w:type="spellEnd"/>
      <w:r>
        <w:t xml:space="preserve"> und Obern Churfürstlichen </w:t>
      </w:r>
      <w:proofErr w:type="spellStart"/>
      <w:r>
        <w:t>Pfaltz</w:t>
      </w:r>
      <w:proofErr w:type="spellEnd"/>
      <w:r>
        <w:t xml:space="preserve"> / </w:t>
      </w:r>
      <w:proofErr w:type="spellStart"/>
      <w:r>
        <w:t>sambt</w:t>
      </w:r>
      <w:proofErr w:type="spellEnd"/>
      <w:r>
        <w:t xml:space="preserve"> allen </w:t>
      </w:r>
      <w:proofErr w:type="spellStart"/>
      <w:r>
        <w:t>Räthen</w:t>
      </w:r>
      <w:proofErr w:type="spellEnd"/>
      <w:r>
        <w:t xml:space="preserve"> und </w:t>
      </w:r>
      <w:proofErr w:type="spellStart"/>
      <w:r>
        <w:t>Amptleuten</w:t>
      </w:r>
      <w:proofErr w:type="spellEnd"/>
      <w:r>
        <w:t xml:space="preserve">. Segne die Löbliche Stände der </w:t>
      </w:r>
      <w:proofErr w:type="spellStart"/>
      <w:r>
        <w:t>Cron</w:t>
      </w:r>
      <w:proofErr w:type="spellEnd"/>
      <w:r>
        <w:t xml:space="preserve"> </w:t>
      </w:r>
      <w:proofErr w:type="spellStart"/>
      <w:r>
        <w:t>Böhemb</w:t>
      </w:r>
      <w:proofErr w:type="spellEnd"/>
      <w:r>
        <w:t xml:space="preserve"> / und </w:t>
      </w:r>
      <w:proofErr w:type="spellStart"/>
      <w:r>
        <w:t>deroselben</w:t>
      </w:r>
      <w:proofErr w:type="spellEnd"/>
      <w:r>
        <w:t xml:space="preserve"> </w:t>
      </w:r>
      <w:proofErr w:type="spellStart"/>
      <w:r>
        <w:t>inverleibten</w:t>
      </w:r>
      <w:proofErr w:type="spellEnd"/>
      <w:r>
        <w:t xml:space="preserve"> Länder / Mährern / Schlesien / und </w:t>
      </w:r>
      <w:proofErr w:type="spellStart"/>
      <w:r>
        <w:t>Laußnitz</w:t>
      </w:r>
      <w:proofErr w:type="spellEnd"/>
      <w:r>
        <w:t xml:space="preserve">. </w:t>
      </w:r>
      <w:proofErr w:type="spellStart"/>
      <w:r>
        <w:t>Wapne</w:t>
      </w:r>
      <w:proofErr w:type="spellEnd"/>
      <w:r>
        <w:t xml:space="preserve"> die </w:t>
      </w:r>
      <w:proofErr w:type="spellStart"/>
      <w:r>
        <w:t>Kriegshaupter</w:t>
      </w:r>
      <w:proofErr w:type="spellEnd"/>
      <w:r>
        <w:t xml:space="preserve"> mit einem Heldenmut / daß sie für das Vatterland ritterlich </w:t>
      </w:r>
      <w:proofErr w:type="spellStart"/>
      <w:r>
        <w:t>kämpffen</w:t>
      </w:r>
      <w:proofErr w:type="spellEnd"/>
      <w:r>
        <w:t xml:space="preserve">. Tröste alle die / so </w:t>
      </w:r>
      <w:proofErr w:type="spellStart"/>
      <w:r>
        <w:t>drangsal</w:t>
      </w:r>
      <w:proofErr w:type="spellEnd"/>
      <w:r>
        <w:t xml:space="preserve"> in diesen </w:t>
      </w:r>
      <w:r>
        <w:lastRenderedPageBreak/>
        <w:t xml:space="preserve">beschwerlichen </w:t>
      </w:r>
      <w:proofErr w:type="spellStart"/>
      <w:r>
        <w:t>läuften</w:t>
      </w:r>
      <w:proofErr w:type="spellEnd"/>
      <w:r>
        <w:t xml:space="preserve"> leiden. </w:t>
      </w:r>
      <w:proofErr w:type="spellStart"/>
      <w:r>
        <w:t>Stercke</w:t>
      </w:r>
      <w:proofErr w:type="spellEnd"/>
      <w:r>
        <w:t xml:space="preserve"> / was schwach ist: Heile / was </w:t>
      </w:r>
      <w:proofErr w:type="spellStart"/>
      <w:r>
        <w:t>kranck</w:t>
      </w:r>
      <w:proofErr w:type="spellEnd"/>
      <w:r>
        <w:t xml:space="preserve"> ist: Erquicke / was angefochten ist. Letztlich / wann wir aus diesem leben scheiden sollen / so </w:t>
      </w:r>
      <w:proofErr w:type="spellStart"/>
      <w:r>
        <w:t>erfrewe</w:t>
      </w:r>
      <w:proofErr w:type="spellEnd"/>
      <w:r>
        <w:t xml:space="preserve"> uns zuvor mit den schönen </w:t>
      </w:r>
      <w:proofErr w:type="spellStart"/>
      <w:r>
        <w:t>gedancken</w:t>
      </w:r>
      <w:proofErr w:type="spellEnd"/>
      <w:r>
        <w:t xml:space="preserve"> des in uns verborgenen </w:t>
      </w:r>
      <w:proofErr w:type="spellStart"/>
      <w:r>
        <w:t>lebens</w:t>
      </w:r>
      <w:proofErr w:type="spellEnd"/>
      <w:r>
        <w:t xml:space="preserve"> / welches bald darauf mit Christo wird offenbar werden: auf daß wir mitten in dem </w:t>
      </w:r>
      <w:proofErr w:type="spellStart"/>
      <w:r>
        <w:t>tode</w:t>
      </w:r>
      <w:proofErr w:type="spellEnd"/>
      <w:r>
        <w:t xml:space="preserve"> wissen / </w:t>
      </w:r>
      <w:proofErr w:type="spellStart"/>
      <w:r>
        <w:t>tod</w:t>
      </w:r>
      <w:proofErr w:type="spellEnd"/>
      <w:r>
        <w:t xml:space="preserve"> sey doch leben / </w:t>
      </w:r>
      <w:proofErr w:type="spellStart"/>
      <w:r>
        <w:t>finsternuß</w:t>
      </w:r>
      <w:proofErr w:type="spellEnd"/>
      <w:r>
        <w:t xml:space="preserve"> sey doch licht / </w:t>
      </w:r>
      <w:proofErr w:type="spellStart"/>
      <w:r>
        <w:t>trawrigkeit</w:t>
      </w:r>
      <w:proofErr w:type="spellEnd"/>
      <w:r>
        <w:t xml:space="preserve"> sey doch </w:t>
      </w:r>
      <w:proofErr w:type="spellStart"/>
      <w:r>
        <w:t>frewde</w:t>
      </w:r>
      <w:proofErr w:type="spellEnd"/>
      <w:r>
        <w:t xml:space="preserve"> / und die verlassene erde sey </w:t>
      </w:r>
      <w:proofErr w:type="spellStart"/>
      <w:r>
        <w:t>warhaftig</w:t>
      </w:r>
      <w:proofErr w:type="spellEnd"/>
      <w:r>
        <w:t xml:space="preserve"> der eingenommene </w:t>
      </w:r>
      <w:proofErr w:type="spellStart"/>
      <w:r>
        <w:t>himmel</w:t>
      </w:r>
      <w:proofErr w:type="spellEnd"/>
      <w:r>
        <w:t xml:space="preserve">. </w:t>
      </w:r>
    </w:p>
    <w:p w14:paraId="34A10CF6" w14:textId="77777777" w:rsidR="00453595" w:rsidRDefault="00453595" w:rsidP="00453595">
      <w:pPr>
        <w:pStyle w:val="StandardWeb"/>
      </w:pPr>
      <w:r>
        <w:t xml:space="preserve">Unser Vatter / etc. </w:t>
      </w:r>
    </w:p>
    <w:p w14:paraId="491C776E" w14:textId="77777777" w:rsidR="0022039F" w:rsidRDefault="0022039F" w:rsidP="0022039F"/>
    <w:p w14:paraId="641E9DB0" w14:textId="77777777" w:rsidR="00D5498D" w:rsidRPr="00D5498D" w:rsidRDefault="007166CE" w:rsidP="008E63BE">
      <w:pPr>
        <w:pStyle w:val="berschrift1"/>
      </w:pPr>
      <w:r>
        <w:br w:type="page"/>
      </w:r>
      <w:r w:rsidR="00D5498D" w:rsidRPr="00D5498D">
        <w:lastRenderedPageBreak/>
        <w:t>Quellen:</w:t>
      </w:r>
    </w:p>
    <w:p w14:paraId="059443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3FDBC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8231A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BBB48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0982B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proofErr w:type="spellStart"/>
      <w:r w:rsidRPr="008E63BE">
        <w:rPr>
          <w:rFonts w:eastAsia="Times New Roman"/>
          <w:color w:val="000000"/>
          <w:szCs w:val="24"/>
          <w:lang w:eastAsia="de-DE"/>
        </w:rPr>
        <w:t>DE02</w:t>
      </w:r>
      <w:proofErr w:type="spellEnd"/>
      <w:r w:rsidRPr="008E63BE">
        <w:rPr>
          <w:rFonts w:eastAsia="Times New Roman"/>
          <w:color w:val="000000"/>
          <w:szCs w:val="24"/>
          <w:lang w:eastAsia="de-DE"/>
        </w:rPr>
        <w:t xml:space="preserve">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proofErr w:type="spellStart"/>
      <w:r w:rsidRPr="008E63BE">
        <w:rPr>
          <w:rFonts w:eastAsia="Times New Roman"/>
          <w:color w:val="000000"/>
          <w:szCs w:val="24"/>
          <w:lang w:eastAsia="de-DE"/>
        </w:rPr>
        <w:t>GENODE61WIE</w:t>
      </w:r>
      <w:proofErr w:type="spellEnd"/>
    </w:p>
    <w:p w14:paraId="10E7D6D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9297FF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20329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641228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r w:rsidRPr="00082307">
        <w:rPr>
          <w:rFonts w:eastAsia="Times New Roman"/>
          <w:szCs w:val="24"/>
          <w:lang w:eastAsia="de-DE"/>
        </w:rPr>
        <w:br/>
        <w:t>Evangelische Bank eG, Kassel</w:t>
      </w:r>
    </w:p>
    <w:p w14:paraId="4BD712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4FFCA8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1" w:history="1">
        <w:proofErr w:type="spellStart"/>
        <w:r w:rsidR="00381C0C" w:rsidRPr="000034D6">
          <w:rPr>
            <w:rStyle w:val="Hyperlink"/>
            <w:rFonts w:eastAsia="Times New Roman"/>
            <w:szCs w:val="24"/>
            <w:lang w:eastAsia="de-DE"/>
          </w:rPr>
          <w:t>webmaster@glaubensstimme.de</w:t>
        </w:r>
        <w:proofErr w:type="spellEnd"/>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40A52DF" w14:textId="4C95A54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553176"/>
    <w:multiLevelType w:val="multilevel"/>
    <w:tmpl w:val="71148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8D3718"/>
    <w:multiLevelType w:val="multilevel"/>
    <w:tmpl w:val="A24E0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CDF6CD3"/>
    <w:multiLevelType w:val="multilevel"/>
    <w:tmpl w:val="36B66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C00"/>
    <w:rsid w:val="00082307"/>
    <w:rsid w:val="000C66E5"/>
    <w:rsid w:val="001F54C4"/>
    <w:rsid w:val="0022039F"/>
    <w:rsid w:val="00272484"/>
    <w:rsid w:val="00297F83"/>
    <w:rsid w:val="002E6D11"/>
    <w:rsid w:val="00381C0C"/>
    <w:rsid w:val="00453595"/>
    <w:rsid w:val="00537F59"/>
    <w:rsid w:val="005E2C00"/>
    <w:rsid w:val="007166CE"/>
    <w:rsid w:val="007E1779"/>
    <w:rsid w:val="0083667B"/>
    <w:rsid w:val="008D7463"/>
    <w:rsid w:val="008E417E"/>
    <w:rsid w:val="008E63BE"/>
    <w:rsid w:val="0096690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AF157"/>
  <w15:chartTrackingRefBased/>
  <w15:docId w15:val="{754DF157-E002-405E-B807-BFA44CA2D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45359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53595"/>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5359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53595"/>
    <w:rPr>
      <w:i/>
      <w:iCs/>
    </w:rPr>
  </w:style>
  <w:style w:type="character" w:customStyle="1" w:styleId="berschrift3Zchn">
    <w:name w:val="Überschrift 3 Zchn"/>
    <w:basedOn w:val="Absatz-Standardschriftart"/>
    <w:link w:val="berschrift3"/>
    <w:uiPriority w:val="9"/>
    <w:semiHidden/>
    <w:rsid w:val="00453595"/>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164007">
      <w:bodyDiv w:val="1"/>
      <w:marLeft w:val="0"/>
      <w:marRight w:val="0"/>
      <w:marTop w:val="0"/>
      <w:marBottom w:val="0"/>
      <w:divBdr>
        <w:top w:val="none" w:sz="0" w:space="0" w:color="auto"/>
        <w:left w:val="none" w:sz="0" w:space="0" w:color="auto"/>
        <w:bottom w:val="none" w:sz="0" w:space="0" w:color="auto"/>
        <w:right w:val="none" w:sz="0" w:space="0" w:color="auto"/>
      </w:divBdr>
      <w:divsChild>
        <w:div w:id="474030017">
          <w:marLeft w:val="0"/>
          <w:marRight w:val="0"/>
          <w:marTop w:val="0"/>
          <w:marBottom w:val="0"/>
          <w:divBdr>
            <w:top w:val="none" w:sz="0" w:space="0" w:color="auto"/>
            <w:left w:val="none" w:sz="0" w:space="0" w:color="auto"/>
            <w:bottom w:val="none" w:sz="0" w:space="0" w:color="auto"/>
            <w:right w:val="none" w:sz="0" w:space="0" w:color="auto"/>
          </w:divBdr>
        </w:div>
        <w:div w:id="1389719967">
          <w:marLeft w:val="0"/>
          <w:marRight w:val="0"/>
          <w:marTop w:val="0"/>
          <w:marBottom w:val="0"/>
          <w:divBdr>
            <w:top w:val="none" w:sz="0" w:space="0" w:color="auto"/>
            <w:left w:val="none" w:sz="0" w:space="0" w:color="auto"/>
            <w:bottom w:val="none" w:sz="0" w:space="0" w:color="auto"/>
            <w:right w:val="none" w:sz="0" w:space="0" w:color="auto"/>
          </w:divBdr>
        </w:div>
        <w:div w:id="2044012006">
          <w:marLeft w:val="0"/>
          <w:marRight w:val="0"/>
          <w:marTop w:val="0"/>
          <w:marBottom w:val="0"/>
          <w:divBdr>
            <w:top w:val="none" w:sz="0" w:space="0" w:color="auto"/>
            <w:left w:val="none" w:sz="0" w:space="0" w:color="auto"/>
            <w:bottom w:val="none" w:sz="0" w:space="0" w:color="auto"/>
            <w:right w:val="none" w:sz="0" w:space="0" w:color="auto"/>
          </w:divBdr>
        </w:div>
        <w:div w:id="951326291">
          <w:marLeft w:val="0"/>
          <w:marRight w:val="0"/>
          <w:marTop w:val="0"/>
          <w:marBottom w:val="0"/>
          <w:divBdr>
            <w:top w:val="none" w:sz="0" w:space="0" w:color="auto"/>
            <w:left w:val="none" w:sz="0" w:space="0" w:color="auto"/>
            <w:bottom w:val="none" w:sz="0" w:space="0" w:color="auto"/>
            <w:right w:val="none" w:sz="0" w:space="0" w:color="auto"/>
          </w:divBdr>
          <w:divsChild>
            <w:div w:id="89088062">
              <w:marLeft w:val="0"/>
              <w:marRight w:val="0"/>
              <w:marTop w:val="0"/>
              <w:marBottom w:val="0"/>
              <w:divBdr>
                <w:top w:val="none" w:sz="0" w:space="0" w:color="auto"/>
                <w:left w:val="none" w:sz="0" w:space="0" w:color="auto"/>
                <w:bottom w:val="none" w:sz="0" w:space="0" w:color="auto"/>
                <w:right w:val="none" w:sz="0" w:space="0" w:color="auto"/>
              </w:divBdr>
            </w:div>
            <w:div w:id="1109935003">
              <w:marLeft w:val="0"/>
              <w:marRight w:val="0"/>
              <w:marTop w:val="0"/>
              <w:marBottom w:val="0"/>
              <w:divBdr>
                <w:top w:val="none" w:sz="0" w:space="0" w:color="auto"/>
                <w:left w:val="none" w:sz="0" w:space="0" w:color="auto"/>
                <w:bottom w:val="none" w:sz="0" w:space="0" w:color="auto"/>
                <w:right w:val="none" w:sz="0" w:space="0" w:color="auto"/>
              </w:divBdr>
            </w:div>
            <w:div w:id="791285846">
              <w:marLeft w:val="0"/>
              <w:marRight w:val="0"/>
              <w:marTop w:val="0"/>
              <w:marBottom w:val="0"/>
              <w:divBdr>
                <w:top w:val="none" w:sz="0" w:space="0" w:color="auto"/>
                <w:left w:val="none" w:sz="0" w:space="0" w:color="auto"/>
                <w:bottom w:val="none" w:sz="0" w:space="0" w:color="auto"/>
                <w:right w:val="none" w:sz="0" w:space="0" w:color="auto"/>
              </w:divBdr>
            </w:div>
          </w:divsChild>
        </w:div>
        <w:div w:id="1773932323">
          <w:marLeft w:val="0"/>
          <w:marRight w:val="0"/>
          <w:marTop w:val="0"/>
          <w:marBottom w:val="0"/>
          <w:divBdr>
            <w:top w:val="none" w:sz="0" w:space="0" w:color="auto"/>
            <w:left w:val="none" w:sz="0" w:space="0" w:color="auto"/>
            <w:bottom w:val="none" w:sz="0" w:space="0" w:color="auto"/>
            <w:right w:val="none" w:sz="0" w:space="0" w:color="auto"/>
          </w:divBdr>
        </w:div>
        <w:div w:id="831603760">
          <w:marLeft w:val="0"/>
          <w:marRight w:val="0"/>
          <w:marTop w:val="0"/>
          <w:marBottom w:val="0"/>
          <w:divBdr>
            <w:top w:val="none" w:sz="0" w:space="0" w:color="auto"/>
            <w:left w:val="none" w:sz="0" w:space="0" w:color="auto"/>
            <w:bottom w:val="none" w:sz="0" w:space="0" w:color="auto"/>
            <w:right w:val="none" w:sz="0" w:space="0" w:color="auto"/>
          </w:divBdr>
        </w:div>
        <w:div w:id="1890409543">
          <w:marLeft w:val="0"/>
          <w:marRight w:val="0"/>
          <w:marTop w:val="0"/>
          <w:marBottom w:val="0"/>
          <w:divBdr>
            <w:top w:val="none" w:sz="0" w:space="0" w:color="auto"/>
            <w:left w:val="none" w:sz="0" w:space="0" w:color="auto"/>
            <w:bottom w:val="none" w:sz="0" w:space="0" w:color="auto"/>
            <w:right w:val="none" w:sz="0" w:space="0" w:color="auto"/>
          </w:divBdr>
        </w:div>
        <w:div w:id="673844374">
          <w:marLeft w:val="0"/>
          <w:marRight w:val="0"/>
          <w:marTop w:val="0"/>
          <w:marBottom w:val="0"/>
          <w:divBdr>
            <w:top w:val="none" w:sz="0" w:space="0" w:color="auto"/>
            <w:left w:val="none" w:sz="0" w:space="0" w:color="auto"/>
            <w:bottom w:val="none" w:sz="0" w:space="0" w:color="auto"/>
            <w:right w:val="none" w:sz="0" w:space="0" w:color="auto"/>
          </w:divBdr>
        </w:div>
        <w:div w:id="192638159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8924314">
      <w:bodyDiv w:val="1"/>
      <w:marLeft w:val="0"/>
      <w:marRight w:val="0"/>
      <w:marTop w:val="0"/>
      <w:marBottom w:val="0"/>
      <w:divBdr>
        <w:top w:val="none" w:sz="0" w:space="0" w:color="auto"/>
        <w:left w:val="none" w:sz="0" w:space="0" w:color="auto"/>
        <w:bottom w:val="none" w:sz="0" w:space="0" w:color="auto"/>
        <w:right w:val="none" w:sz="0" w:space="0" w:color="auto"/>
      </w:divBdr>
      <w:divsChild>
        <w:div w:id="1987274344">
          <w:marLeft w:val="0"/>
          <w:marRight w:val="0"/>
          <w:marTop w:val="0"/>
          <w:marBottom w:val="0"/>
          <w:divBdr>
            <w:top w:val="none" w:sz="0" w:space="0" w:color="auto"/>
            <w:left w:val="none" w:sz="0" w:space="0" w:color="auto"/>
            <w:bottom w:val="none" w:sz="0" w:space="0" w:color="auto"/>
            <w:right w:val="none" w:sz="0" w:space="0" w:color="auto"/>
          </w:divBdr>
        </w:div>
        <w:div w:id="1065956794">
          <w:marLeft w:val="0"/>
          <w:marRight w:val="0"/>
          <w:marTop w:val="0"/>
          <w:marBottom w:val="0"/>
          <w:divBdr>
            <w:top w:val="none" w:sz="0" w:space="0" w:color="auto"/>
            <w:left w:val="none" w:sz="0" w:space="0" w:color="auto"/>
            <w:bottom w:val="none" w:sz="0" w:space="0" w:color="auto"/>
            <w:right w:val="none" w:sz="0" w:space="0" w:color="auto"/>
          </w:divBdr>
        </w:div>
        <w:div w:id="1179387298">
          <w:marLeft w:val="0"/>
          <w:marRight w:val="0"/>
          <w:marTop w:val="0"/>
          <w:marBottom w:val="0"/>
          <w:divBdr>
            <w:top w:val="none" w:sz="0" w:space="0" w:color="auto"/>
            <w:left w:val="none" w:sz="0" w:space="0" w:color="auto"/>
            <w:bottom w:val="none" w:sz="0" w:space="0" w:color="auto"/>
            <w:right w:val="none" w:sz="0" w:space="0" w:color="auto"/>
          </w:divBdr>
        </w:div>
        <w:div w:id="1271663389">
          <w:marLeft w:val="0"/>
          <w:marRight w:val="0"/>
          <w:marTop w:val="0"/>
          <w:marBottom w:val="0"/>
          <w:divBdr>
            <w:top w:val="none" w:sz="0" w:space="0" w:color="auto"/>
            <w:left w:val="none" w:sz="0" w:space="0" w:color="auto"/>
            <w:bottom w:val="none" w:sz="0" w:space="0" w:color="auto"/>
            <w:right w:val="none" w:sz="0" w:space="0" w:color="auto"/>
          </w:divBdr>
          <w:divsChild>
            <w:div w:id="860704847">
              <w:marLeft w:val="0"/>
              <w:marRight w:val="0"/>
              <w:marTop w:val="0"/>
              <w:marBottom w:val="0"/>
              <w:divBdr>
                <w:top w:val="none" w:sz="0" w:space="0" w:color="auto"/>
                <w:left w:val="none" w:sz="0" w:space="0" w:color="auto"/>
                <w:bottom w:val="none" w:sz="0" w:space="0" w:color="auto"/>
                <w:right w:val="none" w:sz="0" w:space="0" w:color="auto"/>
              </w:divBdr>
            </w:div>
            <w:div w:id="2008168748">
              <w:marLeft w:val="0"/>
              <w:marRight w:val="0"/>
              <w:marTop w:val="0"/>
              <w:marBottom w:val="0"/>
              <w:divBdr>
                <w:top w:val="none" w:sz="0" w:space="0" w:color="auto"/>
                <w:left w:val="none" w:sz="0" w:space="0" w:color="auto"/>
                <w:bottom w:val="none" w:sz="0" w:space="0" w:color="auto"/>
                <w:right w:val="none" w:sz="0" w:space="0" w:color="auto"/>
              </w:divBdr>
            </w:div>
            <w:div w:id="1825658351">
              <w:marLeft w:val="0"/>
              <w:marRight w:val="0"/>
              <w:marTop w:val="0"/>
              <w:marBottom w:val="0"/>
              <w:divBdr>
                <w:top w:val="none" w:sz="0" w:space="0" w:color="auto"/>
                <w:left w:val="none" w:sz="0" w:space="0" w:color="auto"/>
                <w:bottom w:val="none" w:sz="0" w:space="0" w:color="auto"/>
                <w:right w:val="none" w:sz="0" w:space="0" w:color="auto"/>
              </w:divBdr>
            </w:div>
          </w:divsChild>
        </w:div>
        <w:div w:id="1339968700">
          <w:marLeft w:val="0"/>
          <w:marRight w:val="0"/>
          <w:marTop w:val="0"/>
          <w:marBottom w:val="0"/>
          <w:divBdr>
            <w:top w:val="none" w:sz="0" w:space="0" w:color="auto"/>
            <w:left w:val="none" w:sz="0" w:space="0" w:color="auto"/>
            <w:bottom w:val="none" w:sz="0" w:space="0" w:color="auto"/>
            <w:right w:val="none" w:sz="0" w:space="0" w:color="auto"/>
          </w:divBdr>
        </w:div>
        <w:div w:id="1601184319">
          <w:marLeft w:val="0"/>
          <w:marRight w:val="0"/>
          <w:marTop w:val="0"/>
          <w:marBottom w:val="0"/>
          <w:divBdr>
            <w:top w:val="none" w:sz="0" w:space="0" w:color="auto"/>
            <w:left w:val="none" w:sz="0" w:space="0" w:color="auto"/>
            <w:bottom w:val="none" w:sz="0" w:space="0" w:color="auto"/>
            <w:right w:val="none" w:sz="0" w:space="0" w:color="auto"/>
          </w:divBdr>
        </w:div>
        <w:div w:id="1489397250">
          <w:marLeft w:val="0"/>
          <w:marRight w:val="0"/>
          <w:marTop w:val="0"/>
          <w:marBottom w:val="0"/>
          <w:divBdr>
            <w:top w:val="none" w:sz="0" w:space="0" w:color="auto"/>
            <w:left w:val="none" w:sz="0" w:space="0" w:color="auto"/>
            <w:bottom w:val="none" w:sz="0" w:space="0" w:color="auto"/>
            <w:right w:val="none" w:sz="0" w:space="0" w:color="auto"/>
          </w:divBdr>
        </w:div>
        <w:div w:id="2111849375">
          <w:marLeft w:val="0"/>
          <w:marRight w:val="0"/>
          <w:marTop w:val="0"/>
          <w:marBottom w:val="0"/>
          <w:divBdr>
            <w:top w:val="none" w:sz="0" w:space="0" w:color="auto"/>
            <w:left w:val="none" w:sz="0" w:space="0" w:color="auto"/>
            <w:bottom w:val="none" w:sz="0" w:space="0" w:color="auto"/>
            <w:right w:val="none" w:sz="0" w:space="0" w:color="auto"/>
          </w:divBdr>
        </w:div>
        <w:div w:id="1200972289">
          <w:marLeft w:val="0"/>
          <w:marRight w:val="0"/>
          <w:marTop w:val="0"/>
          <w:marBottom w:val="0"/>
          <w:divBdr>
            <w:top w:val="none" w:sz="0" w:space="0" w:color="auto"/>
            <w:left w:val="none" w:sz="0" w:space="0" w:color="auto"/>
            <w:bottom w:val="none" w:sz="0" w:space="0" w:color="auto"/>
            <w:right w:val="none" w:sz="0" w:space="0" w:color="auto"/>
          </w:divBdr>
        </w:div>
        <w:div w:id="1498418225">
          <w:marLeft w:val="0"/>
          <w:marRight w:val="0"/>
          <w:marTop w:val="0"/>
          <w:marBottom w:val="0"/>
          <w:divBdr>
            <w:top w:val="none" w:sz="0" w:space="0" w:color="auto"/>
            <w:left w:val="none" w:sz="0" w:space="0" w:color="auto"/>
            <w:bottom w:val="none" w:sz="0" w:space="0" w:color="auto"/>
            <w:right w:val="none" w:sz="0" w:space="0" w:color="auto"/>
          </w:divBdr>
        </w:div>
        <w:div w:id="1033381854">
          <w:marLeft w:val="0"/>
          <w:marRight w:val="0"/>
          <w:marTop w:val="0"/>
          <w:marBottom w:val="0"/>
          <w:divBdr>
            <w:top w:val="none" w:sz="0" w:space="0" w:color="auto"/>
            <w:left w:val="none" w:sz="0" w:space="0" w:color="auto"/>
            <w:bottom w:val="none" w:sz="0" w:space="0" w:color="auto"/>
            <w:right w:val="none" w:sz="0" w:space="0" w:color="auto"/>
          </w:divBdr>
        </w:div>
        <w:div w:id="355540378">
          <w:marLeft w:val="0"/>
          <w:marRight w:val="0"/>
          <w:marTop w:val="0"/>
          <w:marBottom w:val="0"/>
          <w:divBdr>
            <w:top w:val="none" w:sz="0" w:space="0" w:color="auto"/>
            <w:left w:val="none" w:sz="0" w:space="0" w:color="auto"/>
            <w:bottom w:val="none" w:sz="0" w:space="0" w:color="auto"/>
            <w:right w:val="none" w:sz="0" w:space="0" w:color="auto"/>
          </w:divBdr>
        </w:div>
        <w:div w:id="553851886">
          <w:marLeft w:val="0"/>
          <w:marRight w:val="0"/>
          <w:marTop w:val="0"/>
          <w:marBottom w:val="0"/>
          <w:divBdr>
            <w:top w:val="none" w:sz="0" w:space="0" w:color="auto"/>
            <w:left w:val="none" w:sz="0" w:space="0" w:color="auto"/>
            <w:bottom w:val="none" w:sz="0" w:space="0" w:color="auto"/>
            <w:right w:val="none" w:sz="0" w:space="0" w:color="auto"/>
          </w:divBdr>
        </w:div>
        <w:div w:id="95714187">
          <w:marLeft w:val="0"/>
          <w:marRight w:val="0"/>
          <w:marTop w:val="0"/>
          <w:marBottom w:val="0"/>
          <w:divBdr>
            <w:top w:val="none" w:sz="0" w:space="0" w:color="auto"/>
            <w:left w:val="none" w:sz="0" w:space="0" w:color="auto"/>
            <w:bottom w:val="none" w:sz="0" w:space="0" w:color="auto"/>
            <w:right w:val="none" w:sz="0" w:space="0" w:color="auto"/>
          </w:divBdr>
        </w:div>
        <w:div w:id="909315386">
          <w:marLeft w:val="0"/>
          <w:marRight w:val="0"/>
          <w:marTop w:val="0"/>
          <w:marBottom w:val="0"/>
          <w:divBdr>
            <w:top w:val="none" w:sz="0" w:space="0" w:color="auto"/>
            <w:left w:val="none" w:sz="0" w:space="0" w:color="auto"/>
            <w:bottom w:val="none" w:sz="0" w:space="0" w:color="auto"/>
            <w:right w:val="none" w:sz="0" w:space="0" w:color="auto"/>
          </w:divBdr>
        </w:div>
        <w:div w:id="129521607">
          <w:marLeft w:val="0"/>
          <w:marRight w:val="0"/>
          <w:marTop w:val="0"/>
          <w:marBottom w:val="0"/>
          <w:divBdr>
            <w:top w:val="none" w:sz="0" w:space="0" w:color="auto"/>
            <w:left w:val="none" w:sz="0" w:space="0" w:color="auto"/>
            <w:bottom w:val="none" w:sz="0" w:space="0" w:color="auto"/>
            <w:right w:val="none" w:sz="0" w:space="0" w:color="auto"/>
          </w:divBdr>
        </w:div>
        <w:div w:id="179587857">
          <w:marLeft w:val="0"/>
          <w:marRight w:val="0"/>
          <w:marTop w:val="0"/>
          <w:marBottom w:val="0"/>
          <w:divBdr>
            <w:top w:val="none" w:sz="0" w:space="0" w:color="auto"/>
            <w:left w:val="none" w:sz="0" w:space="0" w:color="auto"/>
            <w:bottom w:val="none" w:sz="0" w:space="0" w:color="auto"/>
            <w:right w:val="none" w:sz="0" w:space="0" w:color="auto"/>
          </w:divBdr>
        </w:div>
        <w:div w:id="207454857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3589464">
      <w:bodyDiv w:val="1"/>
      <w:marLeft w:val="0"/>
      <w:marRight w:val="0"/>
      <w:marTop w:val="0"/>
      <w:marBottom w:val="0"/>
      <w:divBdr>
        <w:top w:val="none" w:sz="0" w:space="0" w:color="auto"/>
        <w:left w:val="none" w:sz="0" w:space="0" w:color="auto"/>
        <w:bottom w:val="none" w:sz="0" w:space="0" w:color="auto"/>
        <w:right w:val="none" w:sz="0" w:space="0" w:color="auto"/>
      </w:divBdr>
      <w:divsChild>
        <w:div w:id="1931967740">
          <w:marLeft w:val="0"/>
          <w:marRight w:val="0"/>
          <w:marTop w:val="0"/>
          <w:marBottom w:val="0"/>
          <w:divBdr>
            <w:top w:val="none" w:sz="0" w:space="0" w:color="auto"/>
            <w:left w:val="none" w:sz="0" w:space="0" w:color="auto"/>
            <w:bottom w:val="none" w:sz="0" w:space="0" w:color="auto"/>
            <w:right w:val="none" w:sz="0" w:space="0" w:color="auto"/>
          </w:divBdr>
        </w:div>
        <w:div w:id="181894362">
          <w:marLeft w:val="0"/>
          <w:marRight w:val="0"/>
          <w:marTop w:val="0"/>
          <w:marBottom w:val="0"/>
          <w:divBdr>
            <w:top w:val="none" w:sz="0" w:space="0" w:color="auto"/>
            <w:left w:val="none" w:sz="0" w:space="0" w:color="auto"/>
            <w:bottom w:val="none" w:sz="0" w:space="0" w:color="auto"/>
            <w:right w:val="none" w:sz="0" w:space="0" w:color="auto"/>
          </w:divBdr>
        </w:div>
        <w:div w:id="1477407913">
          <w:marLeft w:val="0"/>
          <w:marRight w:val="0"/>
          <w:marTop w:val="0"/>
          <w:marBottom w:val="0"/>
          <w:divBdr>
            <w:top w:val="none" w:sz="0" w:space="0" w:color="auto"/>
            <w:left w:val="none" w:sz="0" w:space="0" w:color="auto"/>
            <w:bottom w:val="none" w:sz="0" w:space="0" w:color="auto"/>
            <w:right w:val="none" w:sz="0" w:space="0" w:color="auto"/>
          </w:divBdr>
        </w:div>
        <w:div w:id="418797163">
          <w:marLeft w:val="0"/>
          <w:marRight w:val="0"/>
          <w:marTop w:val="0"/>
          <w:marBottom w:val="0"/>
          <w:divBdr>
            <w:top w:val="none" w:sz="0" w:space="0" w:color="auto"/>
            <w:left w:val="none" w:sz="0" w:space="0" w:color="auto"/>
            <w:bottom w:val="none" w:sz="0" w:space="0" w:color="auto"/>
            <w:right w:val="none" w:sz="0" w:space="0" w:color="auto"/>
          </w:divBdr>
        </w:div>
        <w:div w:id="2098819650">
          <w:marLeft w:val="0"/>
          <w:marRight w:val="0"/>
          <w:marTop w:val="0"/>
          <w:marBottom w:val="0"/>
          <w:divBdr>
            <w:top w:val="none" w:sz="0" w:space="0" w:color="auto"/>
            <w:left w:val="none" w:sz="0" w:space="0" w:color="auto"/>
            <w:bottom w:val="none" w:sz="0" w:space="0" w:color="auto"/>
            <w:right w:val="none" w:sz="0" w:space="0" w:color="auto"/>
          </w:divBdr>
          <w:divsChild>
            <w:div w:id="992677876">
              <w:marLeft w:val="0"/>
              <w:marRight w:val="0"/>
              <w:marTop w:val="0"/>
              <w:marBottom w:val="0"/>
              <w:divBdr>
                <w:top w:val="none" w:sz="0" w:space="0" w:color="auto"/>
                <w:left w:val="none" w:sz="0" w:space="0" w:color="auto"/>
                <w:bottom w:val="none" w:sz="0" w:space="0" w:color="auto"/>
                <w:right w:val="none" w:sz="0" w:space="0" w:color="auto"/>
              </w:divBdr>
            </w:div>
            <w:div w:id="342249551">
              <w:marLeft w:val="0"/>
              <w:marRight w:val="0"/>
              <w:marTop w:val="0"/>
              <w:marBottom w:val="0"/>
              <w:divBdr>
                <w:top w:val="none" w:sz="0" w:space="0" w:color="auto"/>
                <w:left w:val="none" w:sz="0" w:space="0" w:color="auto"/>
                <w:bottom w:val="none" w:sz="0" w:space="0" w:color="auto"/>
                <w:right w:val="none" w:sz="0" w:space="0" w:color="auto"/>
              </w:divBdr>
            </w:div>
            <w:div w:id="223563440">
              <w:marLeft w:val="0"/>
              <w:marRight w:val="0"/>
              <w:marTop w:val="0"/>
              <w:marBottom w:val="0"/>
              <w:divBdr>
                <w:top w:val="none" w:sz="0" w:space="0" w:color="auto"/>
                <w:left w:val="none" w:sz="0" w:space="0" w:color="auto"/>
                <w:bottom w:val="none" w:sz="0" w:space="0" w:color="auto"/>
                <w:right w:val="none" w:sz="0" w:space="0" w:color="auto"/>
              </w:divBdr>
            </w:div>
            <w:div w:id="1530532599">
              <w:marLeft w:val="0"/>
              <w:marRight w:val="0"/>
              <w:marTop w:val="0"/>
              <w:marBottom w:val="0"/>
              <w:divBdr>
                <w:top w:val="none" w:sz="0" w:space="0" w:color="auto"/>
                <w:left w:val="none" w:sz="0" w:space="0" w:color="auto"/>
                <w:bottom w:val="none" w:sz="0" w:space="0" w:color="auto"/>
                <w:right w:val="none" w:sz="0" w:space="0" w:color="auto"/>
              </w:divBdr>
            </w:div>
            <w:div w:id="212277142">
              <w:marLeft w:val="0"/>
              <w:marRight w:val="0"/>
              <w:marTop w:val="0"/>
              <w:marBottom w:val="0"/>
              <w:divBdr>
                <w:top w:val="none" w:sz="0" w:space="0" w:color="auto"/>
                <w:left w:val="none" w:sz="0" w:space="0" w:color="auto"/>
                <w:bottom w:val="none" w:sz="0" w:space="0" w:color="auto"/>
                <w:right w:val="none" w:sz="0" w:space="0" w:color="auto"/>
              </w:divBdr>
            </w:div>
            <w:div w:id="1946883714">
              <w:marLeft w:val="0"/>
              <w:marRight w:val="0"/>
              <w:marTop w:val="0"/>
              <w:marBottom w:val="0"/>
              <w:divBdr>
                <w:top w:val="none" w:sz="0" w:space="0" w:color="auto"/>
                <w:left w:val="none" w:sz="0" w:space="0" w:color="auto"/>
                <w:bottom w:val="none" w:sz="0" w:space="0" w:color="auto"/>
                <w:right w:val="none" w:sz="0" w:space="0" w:color="auto"/>
              </w:divBdr>
            </w:div>
          </w:divsChild>
        </w:div>
        <w:div w:id="2115174969">
          <w:marLeft w:val="0"/>
          <w:marRight w:val="0"/>
          <w:marTop w:val="0"/>
          <w:marBottom w:val="0"/>
          <w:divBdr>
            <w:top w:val="none" w:sz="0" w:space="0" w:color="auto"/>
            <w:left w:val="none" w:sz="0" w:space="0" w:color="auto"/>
            <w:bottom w:val="none" w:sz="0" w:space="0" w:color="auto"/>
            <w:right w:val="none" w:sz="0" w:space="0" w:color="auto"/>
          </w:divBdr>
        </w:div>
        <w:div w:id="1091008671">
          <w:marLeft w:val="0"/>
          <w:marRight w:val="0"/>
          <w:marTop w:val="0"/>
          <w:marBottom w:val="0"/>
          <w:divBdr>
            <w:top w:val="none" w:sz="0" w:space="0" w:color="auto"/>
            <w:left w:val="none" w:sz="0" w:space="0" w:color="auto"/>
            <w:bottom w:val="none" w:sz="0" w:space="0" w:color="auto"/>
            <w:right w:val="none" w:sz="0" w:space="0" w:color="auto"/>
          </w:divBdr>
        </w:div>
        <w:div w:id="228350645">
          <w:marLeft w:val="0"/>
          <w:marRight w:val="0"/>
          <w:marTop w:val="0"/>
          <w:marBottom w:val="0"/>
          <w:divBdr>
            <w:top w:val="none" w:sz="0" w:space="0" w:color="auto"/>
            <w:left w:val="none" w:sz="0" w:space="0" w:color="auto"/>
            <w:bottom w:val="none" w:sz="0" w:space="0" w:color="auto"/>
            <w:right w:val="none" w:sz="0" w:space="0" w:color="auto"/>
          </w:divBdr>
        </w:div>
        <w:div w:id="30032102">
          <w:marLeft w:val="0"/>
          <w:marRight w:val="0"/>
          <w:marTop w:val="0"/>
          <w:marBottom w:val="0"/>
          <w:divBdr>
            <w:top w:val="none" w:sz="0" w:space="0" w:color="auto"/>
            <w:left w:val="none" w:sz="0" w:space="0" w:color="auto"/>
            <w:bottom w:val="none" w:sz="0" w:space="0" w:color="auto"/>
            <w:right w:val="none" w:sz="0" w:space="0" w:color="auto"/>
          </w:divBdr>
        </w:div>
        <w:div w:id="1408458727">
          <w:marLeft w:val="0"/>
          <w:marRight w:val="0"/>
          <w:marTop w:val="0"/>
          <w:marBottom w:val="0"/>
          <w:divBdr>
            <w:top w:val="none" w:sz="0" w:space="0" w:color="auto"/>
            <w:left w:val="none" w:sz="0" w:space="0" w:color="auto"/>
            <w:bottom w:val="none" w:sz="0" w:space="0" w:color="auto"/>
            <w:right w:val="none" w:sz="0" w:space="0" w:color="auto"/>
          </w:divBdr>
        </w:div>
        <w:div w:id="1015696059">
          <w:marLeft w:val="0"/>
          <w:marRight w:val="0"/>
          <w:marTop w:val="0"/>
          <w:marBottom w:val="0"/>
          <w:divBdr>
            <w:top w:val="none" w:sz="0" w:space="0" w:color="auto"/>
            <w:left w:val="none" w:sz="0" w:space="0" w:color="auto"/>
            <w:bottom w:val="none" w:sz="0" w:space="0" w:color="auto"/>
            <w:right w:val="none" w:sz="0" w:space="0" w:color="auto"/>
          </w:divBdr>
        </w:div>
        <w:div w:id="345061021">
          <w:marLeft w:val="0"/>
          <w:marRight w:val="0"/>
          <w:marTop w:val="0"/>
          <w:marBottom w:val="0"/>
          <w:divBdr>
            <w:top w:val="none" w:sz="0" w:space="0" w:color="auto"/>
            <w:left w:val="none" w:sz="0" w:space="0" w:color="auto"/>
            <w:bottom w:val="none" w:sz="0" w:space="0" w:color="auto"/>
            <w:right w:val="none" w:sz="0" w:space="0" w:color="auto"/>
          </w:divBdr>
        </w:div>
        <w:div w:id="823088309">
          <w:marLeft w:val="0"/>
          <w:marRight w:val="0"/>
          <w:marTop w:val="0"/>
          <w:marBottom w:val="0"/>
          <w:divBdr>
            <w:top w:val="none" w:sz="0" w:space="0" w:color="auto"/>
            <w:left w:val="none" w:sz="0" w:space="0" w:color="auto"/>
            <w:bottom w:val="none" w:sz="0" w:space="0" w:color="auto"/>
            <w:right w:val="none" w:sz="0" w:space="0" w:color="auto"/>
          </w:divBdr>
        </w:div>
      </w:divsChild>
    </w:div>
    <w:div w:id="1402289459">
      <w:bodyDiv w:val="1"/>
      <w:marLeft w:val="0"/>
      <w:marRight w:val="0"/>
      <w:marTop w:val="0"/>
      <w:marBottom w:val="0"/>
      <w:divBdr>
        <w:top w:val="none" w:sz="0" w:space="0" w:color="auto"/>
        <w:left w:val="none" w:sz="0" w:space="0" w:color="auto"/>
        <w:bottom w:val="none" w:sz="0" w:space="0" w:color="auto"/>
        <w:right w:val="none" w:sz="0" w:space="0" w:color="auto"/>
      </w:divBdr>
      <w:divsChild>
        <w:div w:id="598417957">
          <w:marLeft w:val="0"/>
          <w:marRight w:val="0"/>
          <w:marTop w:val="0"/>
          <w:marBottom w:val="0"/>
          <w:divBdr>
            <w:top w:val="none" w:sz="0" w:space="0" w:color="auto"/>
            <w:left w:val="none" w:sz="0" w:space="0" w:color="auto"/>
            <w:bottom w:val="none" w:sz="0" w:space="0" w:color="auto"/>
            <w:right w:val="none" w:sz="0" w:space="0" w:color="auto"/>
          </w:divBdr>
        </w:div>
        <w:div w:id="31927557">
          <w:marLeft w:val="0"/>
          <w:marRight w:val="0"/>
          <w:marTop w:val="0"/>
          <w:marBottom w:val="0"/>
          <w:divBdr>
            <w:top w:val="none" w:sz="0" w:space="0" w:color="auto"/>
            <w:left w:val="none" w:sz="0" w:space="0" w:color="auto"/>
            <w:bottom w:val="none" w:sz="0" w:space="0" w:color="auto"/>
            <w:right w:val="none" w:sz="0" w:space="0" w:color="auto"/>
          </w:divBdr>
        </w:div>
        <w:div w:id="945117370">
          <w:marLeft w:val="0"/>
          <w:marRight w:val="0"/>
          <w:marTop w:val="0"/>
          <w:marBottom w:val="0"/>
          <w:divBdr>
            <w:top w:val="none" w:sz="0" w:space="0" w:color="auto"/>
            <w:left w:val="none" w:sz="0" w:space="0" w:color="auto"/>
            <w:bottom w:val="none" w:sz="0" w:space="0" w:color="auto"/>
            <w:right w:val="none" w:sz="0" w:space="0" w:color="auto"/>
          </w:divBdr>
        </w:div>
        <w:div w:id="51973131">
          <w:marLeft w:val="0"/>
          <w:marRight w:val="0"/>
          <w:marTop w:val="0"/>
          <w:marBottom w:val="0"/>
          <w:divBdr>
            <w:top w:val="none" w:sz="0" w:space="0" w:color="auto"/>
            <w:left w:val="none" w:sz="0" w:space="0" w:color="auto"/>
            <w:bottom w:val="none" w:sz="0" w:space="0" w:color="auto"/>
            <w:right w:val="none" w:sz="0" w:space="0" w:color="auto"/>
          </w:divBdr>
        </w:div>
        <w:div w:id="103766348">
          <w:marLeft w:val="0"/>
          <w:marRight w:val="0"/>
          <w:marTop w:val="0"/>
          <w:marBottom w:val="0"/>
          <w:divBdr>
            <w:top w:val="none" w:sz="0" w:space="0" w:color="auto"/>
            <w:left w:val="none" w:sz="0" w:space="0" w:color="auto"/>
            <w:bottom w:val="none" w:sz="0" w:space="0" w:color="auto"/>
            <w:right w:val="none" w:sz="0" w:space="0" w:color="auto"/>
          </w:divBdr>
        </w:div>
        <w:div w:id="1223785998">
          <w:marLeft w:val="0"/>
          <w:marRight w:val="0"/>
          <w:marTop w:val="0"/>
          <w:marBottom w:val="0"/>
          <w:divBdr>
            <w:top w:val="none" w:sz="0" w:space="0" w:color="auto"/>
            <w:left w:val="none" w:sz="0" w:space="0" w:color="auto"/>
            <w:bottom w:val="none" w:sz="0" w:space="0" w:color="auto"/>
            <w:right w:val="none" w:sz="0" w:space="0" w:color="auto"/>
          </w:divBdr>
        </w:div>
        <w:div w:id="462843212">
          <w:marLeft w:val="0"/>
          <w:marRight w:val="0"/>
          <w:marTop w:val="0"/>
          <w:marBottom w:val="0"/>
          <w:divBdr>
            <w:top w:val="none" w:sz="0" w:space="0" w:color="auto"/>
            <w:left w:val="none" w:sz="0" w:space="0" w:color="auto"/>
            <w:bottom w:val="none" w:sz="0" w:space="0" w:color="auto"/>
            <w:right w:val="none" w:sz="0" w:space="0" w:color="auto"/>
          </w:divBdr>
        </w:div>
        <w:div w:id="893351480">
          <w:marLeft w:val="0"/>
          <w:marRight w:val="0"/>
          <w:marTop w:val="0"/>
          <w:marBottom w:val="0"/>
          <w:divBdr>
            <w:top w:val="none" w:sz="0" w:space="0" w:color="auto"/>
            <w:left w:val="none" w:sz="0" w:space="0" w:color="auto"/>
            <w:bottom w:val="none" w:sz="0" w:space="0" w:color="auto"/>
            <w:right w:val="none" w:sz="0" w:space="0" w:color="auto"/>
          </w:divBdr>
        </w:div>
        <w:div w:id="1851330293">
          <w:marLeft w:val="0"/>
          <w:marRight w:val="0"/>
          <w:marTop w:val="0"/>
          <w:marBottom w:val="0"/>
          <w:divBdr>
            <w:top w:val="none" w:sz="0" w:space="0" w:color="auto"/>
            <w:left w:val="none" w:sz="0" w:space="0" w:color="auto"/>
            <w:bottom w:val="none" w:sz="0" w:space="0" w:color="auto"/>
            <w:right w:val="none" w:sz="0" w:space="0" w:color="auto"/>
          </w:divBdr>
        </w:div>
        <w:div w:id="1191185923">
          <w:marLeft w:val="0"/>
          <w:marRight w:val="0"/>
          <w:marTop w:val="0"/>
          <w:marBottom w:val="0"/>
          <w:divBdr>
            <w:top w:val="none" w:sz="0" w:space="0" w:color="auto"/>
            <w:left w:val="none" w:sz="0" w:space="0" w:color="auto"/>
            <w:bottom w:val="none" w:sz="0" w:space="0" w:color="auto"/>
            <w:right w:val="none" w:sz="0" w:space="0" w:color="auto"/>
          </w:divBdr>
        </w:div>
        <w:div w:id="405148186">
          <w:marLeft w:val="0"/>
          <w:marRight w:val="0"/>
          <w:marTop w:val="0"/>
          <w:marBottom w:val="0"/>
          <w:divBdr>
            <w:top w:val="none" w:sz="0" w:space="0" w:color="auto"/>
            <w:left w:val="none" w:sz="0" w:space="0" w:color="auto"/>
            <w:bottom w:val="none" w:sz="0" w:space="0" w:color="auto"/>
            <w:right w:val="none" w:sz="0" w:space="0" w:color="auto"/>
          </w:divBdr>
        </w:div>
        <w:div w:id="222759810">
          <w:marLeft w:val="0"/>
          <w:marRight w:val="0"/>
          <w:marTop w:val="0"/>
          <w:marBottom w:val="0"/>
          <w:divBdr>
            <w:top w:val="none" w:sz="0" w:space="0" w:color="auto"/>
            <w:left w:val="none" w:sz="0" w:space="0" w:color="auto"/>
            <w:bottom w:val="none" w:sz="0" w:space="0" w:color="auto"/>
            <w:right w:val="none" w:sz="0" w:space="0" w:color="auto"/>
          </w:divBdr>
        </w:div>
        <w:div w:id="240799705">
          <w:marLeft w:val="0"/>
          <w:marRight w:val="0"/>
          <w:marTop w:val="0"/>
          <w:marBottom w:val="0"/>
          <w:divBdr>
            <w:top w:val="none" w:sz="0" w:space="0" w:color="auto"/>
            <w:left w:val="none" w:sz="0" w:space="0" w:color="auto"/>
            <w:bottom w:val="none" w:sz="0" w:space="0" w:color="auto"/>
            <w:right w:val="none" w:sz="0" w:space="0" w:color="auto"/>
          </w:divBdr>
        </w:div>
      </w:divsChild>
    </w:div>
    <w:div w:id="1476609130">
      <w:bodyDiv w:val="1"/>
      <w:marLeft w:val="0"/>
      <w:marRight w:val="0"/>
      <w:marTop w:val="0"/>
      <w:marBottom w:val="0"/>
      <w:divBdr>
        <w:top w:val="none" w:sz="0" w:space="0" w:color="auto"/>
        <w:left w:val="none" w:sz="0" w:space="0" w:color="auto"/>
        <w:bottom w:val="none" w:sz="0" w:space="0" w:color="auto"/>
        <w:right w:val="none" w:sz="0" w:space="0" w:color="auto"/>
      </w:divBdr>
      <w:divsChild>
        <w:div w:id="1924339030">
          <w:marLeft w:val="0"/>
          <w:marRight w:val="0"/>
          <w:marTop w:val="0"/>
          <w:marBottom w:val="0"/>
          <w:divBdr>
            <w:top w:val="none" w:sz="0" w:space="0" w:color="auto"/>
            <w:left w:val="none" w:sz="0" w:space="0" w:color="auto"/>
            <w:bottom w:val="none" w:sz="0" w:space="0" w:color="auto"/>
            <w:right w:val="none" w:sz="0" w:space="0" w:color="auto"/>
          </w:divBdr>
        </w:div>
        <w:div w:id="366757465">
          <w:marLeft w:val="0"/>
          <w:marRight w:val="0"/>
          <w:marTop w:val="0"/>
          <w:marBottom w:val="0"/>
          <w:divBdr>
            <w:top w:val="none" w:sz="0" w:space="0" w:color="auto"/>
            <w:left w:val="none" w:sz="0" w:space="0" w:color="auto"/>
            <w:bottom w:val="none" w:sz="0" w:space="0" w:color="auto"/>
            <w:right w:val="none" w:sz="0" w:space="0" w:color="auto"/>
          </w:divBdr>
        </w:div>
        <w:div w:id="1641956544">
          <w:marLeft w:val="0"/>
          <w:marRight w:val="0"/>
          <w:marTop w:val="0"/>
          <w:marBottom w:val="0"/>
          <w:divBdr>
            <w:top w:val="none" w:sz="0" w:space="0" w:color="auto"/>
            <w:left w:val="none" w:sz="0" w:space="0" w:color="auto"/>
            <w:bottom w:val="none" w:sz="0" w:space="0" w:color="auto"/>
            <w:right w:val="none" w:sz="0" w:space="0" w:color="auto"/>
          </w:divBdr>
        </w:div>
        <w:div w:id="238251699">
          <w:marLeft w:val="0"/>
          <w:marRight w:val="0"/>
          <w:marTop w:val="0"/>
          <w:marBottom w:val="0"/>
          <w:divBdr>
            <w:top w:val="none" w:sz="0" w:space="0" w:color="auto"/>
            <w:left w:val="none" w:sz="0" w:space="0" w:color="auto"/>
            <w:bottom w:val="none" w:sz="0" w:space="0" w:color="auto"/>
            <w:right w:val="none" w:sz="0" w:space="0" w:color="auto"/>
          </w:divBdr>
        </w:div>
        <w:div w:id="1624113306">
          <w:marLeft w:val="0"/>
          <w:marRight w:val="0"/>
          <w:marTop w:val="0"/>
          <w:marBottom w:val="0"/>
          <w:divBdr>
            <w:top w:val="none" w:sz="0" w:space="0" w:color="auto"/>
            <w:left w:val="none" w:sz="0" w:space="0" w:color="auto"/>
            <w:bottom w:val="none" w:sz="0" w:space="0" w:color="auto"/>
            <w:right w:val="none" w:sz="0" w:space="0" w:color="auto"/>
          </w:divBdr>
        </w:div>
        <w:div w:id="470175454">
          <w:marLeft w:val="0"/>
          <w:marRight w:val="0"/>
          <w:marTop w:val="0"/>
          <w:marBottom w:val="0"/>
          <w:divBdr>
            <w:top w:val="none" w:sz="0" w:space="0" w:color="auto"/>
            <w:left w:val="none" w:sz="0" w:space="0" w:color="auto"/>
            <w:bottom w:val="none" w:sz="0" w:space="0" w:color="auto"/>
            <w:right w:val="none" w:sz="0" w:space="0" w:color="auto"/>
          </w:divBdr>
        </w:div>
        <w:div w:id="665212437">
          <w:marLeft w:val="0"/>
          <w:marRight w:val="0"/>
          <w:marTop w:val="0"/>
          <w:marBottom w:val="0"/>
          <w:divBdr>
            <w:top w:val="none" w:sz="0" w:space="0" w:color="auto"/>
            <w:left w:val="none" w:sz="0" w:space="0" w:color="auto"/>
            <w:bottom w:val="none" w:sz="0" w:space="0" w:color="auto"/>
            <w:right w:val="none" w:sz="0" w:space="0" w:color="auto"/>
          </w:divBdr>
        </w:div>
        <w:div w:id="1761202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s:scultetus:lands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glaubensstimme.de/doku.php?id=autoren:s:scultetus:reichsgrav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aubensstimme.de/doku.php?id=autoren:s:scultetus:churf" TargetMode="External"/><Relationship Id="rId11" Type="http://schemas.openxmlformats.org/officeDocument/2006/relationships/hyperlink" Target="mailto:webmaster@glaubensstimme.de" TargetMode="External"/><Relationship Id="rId5" Type="http://schemas.openxmlformats.org/officeDocument/2006/relationships/image" Target="media/image1.jpg"/><Relationship Id="rId10" Type="http://schemas.openxmlformats.org/officeDocument/2006/relationships/hyperlink" Target="http://www.glaubensstimme.de/" TargetMode="External"/><Relationship Id="rId4" Type="http://schemas.openxmlformats.org/officeDocument/2006/relationships/webSettings" Target="webSettings.xml"/><Relationship Id="rId9" Type="http://schemas.openxmlformats.org/officeDocument/2006/relationships/hyperlink" Target="https://glaubensstimme.de/doku.php?id=autoren:s:scultetus:mensoalt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63</Pages>
  <Words>28345</Words>
  <Characters>178575</Characters>
  <Application>Microsoft Office Word</Application>
  <DocSecurity>0</DocSecurity>
  <Lines>1488</Lines>
  <Paragraphs>413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206507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2020-11-14T18:55:00Z</dcterms:created>
  <dcterms:modified xsi:type="dcterms:W3CDTF">2020-11-16T13:42:00Z</dcterms:modified>
  <dc:title>Predigten</dc:title>
  <dc:creator>Scultetus, Abraham</dc:creator>
  <cp:keywords>Predigten</cp:keywords>
  <dc:language>de</dc:language>
</cp:coreProperties>
</file>